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55C33" w14:textId="77777777" w:rsidR="00705038" w:rsidRDefault="00705038" w:rsidP="00357211">
      <w:pPr>
        <w:spacing w:line="276" w:lineRule="auto"/>
        <w:jc w:val="center"/>
        <w:rPr>
          <w:rFonts w:ascii="Arial Black" w:hAnsi="Arial Black"/>
          <w:b/>
          <w:sz w:val="28"/>
        </w:rPr>
      </w:pPr>
      <w:r>
        <w:rPr>
          <w:rFonts w:ascii="Arial Black" w:hAnsi="Arial Black"/>
          <w:b/>
          <w:sz w:val="28"/>
        </w:rPr>
        <w:t>T</w:t>
      </w:r>
      <w:r w:rsidRPr="004372ED">
        <w:rPr>
          <w:rFonts w:ascii="Arial Black" w:hAnsi="Arial Black"/>
          <w:b/>
          <w:sz w:val="28"/>
        </w:rPr>
        <w:t>hink and Write!</w:t>
      </w:r>
    </w:p>
    <w:p w14:paraId="012F13F5" w14:textId="77777777" w:rsidR="00705038" w:rsidRPr="001547B0" w:rsidRDefault="00705038" w:rsidP="00357211">
      <w:pPr>
        <w:spacing w:line="276" w:lineRule="auto"/>
        <w:jc w:val="center"/>
      </w:pPr>
      <w:r w:rsidRPr="001547B0">
        <w:t>Day 1</w:t>
      </w:r>
    </w:p>
    <w:p w14:paraId="061D4233" w14:textId="77777777" w:rsidR="00705038" w:rsidRDefault="00705038" w:rsidP="00357211">
      <w:pPr>
        <w:spacing w:line="276" w:lineRule="auto"/>
      </w:pPr>
    </w:p>
    <w:p w14:paraId="2B8147BE" w14:textId="77777777" w:rsidR="00705038" w:rsidRPr="004372ED" w:rsidRDefault="00705038" w:rsidP="00357211">
      <w:pPr>
        <w:spacing w:line="276" w:lineRule="auto"/>
      </w:pPr>
      <w:r w:rsidRPr="004372ED">
        <w:t>Name</w:t>
      </w:r>
      <w:r>
        <w:t>:</w:t>
      </w:r>
      <w:r w:rsidRPr="004372ED">
        <w:t xml:space="preserve">                                                                                                              Date</w:t>
      </w:r>
      <w:r>
        <w:t>:</w:t>
      </w:r>
    </w:p>
    <w:p w14:paraId="19A9FF41" w14:textId="77777777" w:rsidR="00705038" w:rsidRPr="00C25D5A" w:rsidRDefault="00B80B29" w:rsidP="00357211">
      <w:pPr>
        <w:spacing w:line="276" w:lineRule="auto"/>
      </w:pPr>
      <w:r w:rsidRPr="003560A8">
        <w:rPr>
          <w:szCs w:val="24"/>
        </w:rPr>
        <w:t xml:space="preserve">Title of story: </w:t>
      </w:r>
      <w:r w:rsidRPr="00C25D5A">
        <w:rPr>
          <w:szCs w:val="24"/>
        </w:rPr>
        <w:t>“</w:t>
      </w:r>
      <w:r w:rsidRPr="00C25D5A">
        <w:rPr>
          <w:b/>
          <w:szCs w:val="24"/>
        </w:rPr>
        <w:t>Chang and the Bamboo Flute”</w:t>
      </w:r>
    </w:p>
    <w:p w14:paraId="29B20FC8" w14:textId="77777777" w:rsidR="00705038" w:rsidRPr="00C25D5A" w:rsidRDefault="00705038" w:rsidP="00357211">
      <w:pPr>
        <w:spacing w:line="276" w:lineRule="auto"/>
      </w:pPr>
    </w:p>
    <w:p w14:paraId="2F143F77" w14:textId="77777777" w:rsidR="00705038" w:rsidRPr="00C25D5A" w:rsidRDefault="00F52F3A" w:rsidP="00C25D5A">
      <w:pPr>
        <w:rPr>
          <w:b/>
          <w:i/>
        </w:rPr>
      </w:pPr>
      <w:r w:rsidRPr="00C25D5A">
        <w:rPr>
          <w:b/>
          <w:i/>
          <w:szCs w:val="24"/>
        </w:rPr>
        <w:t>Chang is a boy who lives in China and was born mute.  He plays the flute beautifully, but is shy and only enjoys pl</w:t>
      </w:r>
      <w:r w:rsidR="004C3CFE">
        <w:rPr>
          <w:b/>
          <w:i/>
          <w:szCs w:val="24"/>
        </w:rPr>
        <w:t xml:space="preserve">aying in private. When Chang’s </w:t>
      </w:r>
      <w:r w:rsidRPr="00C25D5A">
        <w:rPr>
          <w:b/>
          <w:i/>
          <w:szCs w:val="24"/>
        </w:rPr>
        <w:t>houseboat is destroyed by a storm, the family loses everything. How does Chang react to the devastation caused by the storm?</w:t>
      </w:r>
      <w:r w:rsidR="00705038" w:rsidRPr="00C25D5A">
        <w:rPr>
          <w:b/>
          <w:i/>
        </w:rPr>
        <w:t xml:space="preserve"> Use details from the text to support your answer. </w:t>
      </w:r>
    </w:p>
    <w:p w14:paraId="36D38538" w14:textId="77777777" w:rsidR="00705038" w:rsidRPr="004372ED" w:rsidRDefault="00705038" w:rsidP="00357211">
      <w:pPr>
        <w:spacing w:line="276" w:lineRule="auto"/>
      </w:pPr>
    </w:p>
    <w:p w14:paraId="6BAA9463" w14:textId="77777777" w:rsidR="004C3CFE" w:rsidRDefault="004C3CFE" w:rsidP="004C3CFE">
      <w:pPr>
        <w:pStyle w:val="ListParagraph"/>
        <w:numPr>
          <w:ilvl w:val="0"/>
          <w:numId w:val="7"/>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14:paraId="0A0B96CD" w14:textId="77777777" w:rsidR="004C3CFE" w:rsidRDefault="004C3CFE" w:rsidP="004C3CFE">
      <w:pPr>
        <w:pStyle w:val="ListParagraph"/>
        <w:spacing w:line="276" w:lineRule="auto"/>
        <w:ind w:left="360"/>
        <w:rPr>
          <w:szCs w:val="24"/>
        </w:rPr>
      </w:pPr>
    </w:p>
    <w:p w14:paraId="79A4DB42" w14:textId="77777777" w:rsidR="004C3CFE" w:rsidRPr="00726CBE" w:rsidRDefault="004C3CFE" w:rsidP="004C3CFE">
      <w:pPr>
        <w:pStyle w:val="ListParagraph"/>
        <w:numPr>
          <w:ilvl w:val="0"/>
          <w:numId w:val="7"/>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14:paraId="447C7A4C" w14:textId="77777777" w:rsidR="004C3CFE" w:rsidRPr="004372ED" w:rsidRDefault="004C3CFE" w:rsidP="004C3CFE">
      <w:pPr>
        <w:spacing w:line="276" w:lineRule="auto"/>
        <w:rPr>
          <w:szCs w:val="24"/>
        </w:rPr>
      </w:pPr>
    </w:p>
    <w:p w14:paraId="766C913E" w14:textId="77777777" w:rsidR="004C3CFE" w:rsidRPr="004372ED" w:rsidRDefault="004C3CFE" w:rsidP="004C3CFE">
      <w:pPr>
        <w:pStyle w:val="ListParagraph"/>
        <w:numPr>
          <w:ilvl w:val="0"/>
          <w:numId w:val="4"/>
        </w:numPr>
        <w:spacing w:line="276" w:lineRule="auto"/>
        <w:rPr>
          <w:szCs w:val="24"/>
        </w:rPr>
      </w:pPr>
      <w:r w:rsidRPr="004372ED">
        <w:rPr>
          <w:szCs w:val="24"/>
        </w:rPr>
        <w:t>What information will you put in the first two columns?</w:t>
      </w:r>
    </w:p>
    <w:p w14:paraId="3E0CFD59" w14:textId="77777777" w:rsidR="004C3CFE" w:rsidRPr="004372ED" w:rsidRDefault="004C3CFE" w:rsidP="004C3CFE">
      <w:pPr>
        <w:pStyle w:val="ListParagraph"/>
        <w:numPr>
          <w:ilvl w:val="0"/>
          <w:numId w:val="4"/>
        </w:numPr>
        <w:spacing w:line="276" w:lineRule="auto"/>
        <w:rPr>
          <w:szCs w:val="24"/>
        </w:rPr>
      </w:pPr>
      <w:r w:rsidRPr="004372ED">
        <w:rPr>
          <w:szCs w:val="24"/>
        </w:rPr>
        <w:t>Where will you get this information?</w:t>
      </w:r>
    </w:p>
    <w:p w14:paraId="136002B2" w14:textId="77777777" w:rsidR="004C3CFE" w:rsidRPr="004372ED" w:rsidRDefault="004C3CFE" w:rsidP="004C3CFE">
      <w:pPr>
        <w:spacing w:line="276" w:lineRule="auto"/>
        <w:rPr>
          <w:szCs w:val="24"/>
        </w:rPr>
      </w:pPr>
    </w:p>
    <w:p w14:paraId="65542574" w14:textId="77777777" w:rsidR="004C3CFE" w:rsidRPr="004372ED" w:rsidRDefault="004C3CFE" w:rsidP="004C3CFE">
      <w:pPr>
        <w:pStyle w:val="ListParagraph"/>
        <w:numPr>
          <w:ilvl w:val="0"/>
          <w:numId w:val="4"/>
        </w:numPr>
        <w:spacing w:line="276" w:lineRule="auto"/>
        <w:rPr>
          <w:szCs w:val="24"/>
        </w:rPr>
      </w:pPr>
      <w:r w:rsidRPr="004372ED">
        <w:rPr>
          <w:szCs w:val="24"/>
        </w:rPr>
        <w:t>What information will go in the third column?</w:t>
      </w:r>
    </w:p>
    <w:p w14:paraId="682DB538" w14:textId="77777777" w:rsidR="004C3CFE" w:rsidRPr="004372ED" w:rsidRDefault="004C3CFE" w:rsidP="004C3CFE">
      <w:pPr>
        <w:pStyle w:val="ListParagraph"/>
        <w:numPr>
          <w:ilvl w:val="0"/>
          <w:numId w:val="4"/>
        </w:numPr>
        <w:spacing w:line="276" w:lineRule="auto"/>
        <w:rPr>
          <w:szCs w:val="24"/>
        </w:rPr>
      </w:pPr>
      <w:r w:rsidRPr="004372ED">
        <w:rPr>
          <w:szCs w:val="24"/>
        </w:rPr>
        <w:t>Where will this information come from?</w:t>
      </w:r>
    </w:p>
    <w:p w14:paraId="3C8E1CA1" w14:textId="77777777" w:rsidR="004C3CFE" w:rsidRPr="004372ED" w:rsidRDefault="004C3CFE" w:rsidP="004C3CFE">
      <w:pPr>
        <w:spacing w:line="276" w:lineRule="auto"/>
        <w:rPr>
          <w:szCs w:val="24"/>
        </w:rPr>
      </w:pPr>
    </w:p>
    <w:p w14:paraId="32ED2CEC" w14:textId="77777777" w:rsidR="004C3CFE" w:rsidRPr="004372ED" w:rsidRDefault="004C3CFE" w:rsidP="004C3CFE">
      <w:pPr>
        <w:pStyle w:val="ListParagraph"/>
        <w:numPr>
          <w:ilvl w:val="0"/>
          <w:numId w:val="4"/>
        </w:numPr>
        <w:spacing w:line="276" w:lineRule="auto"/>
        <w:rPr>
          <w:szCs w:val="24"/>
        </w:rPr>
      </w:pPr>
      <w:r w:rsidRPr="004372ED">
        <w:rPr>
          <w:szCs w:val="24"/>
        </w:rPr>
        <w:t>Why are you gathering all this information? What are you trying to figure out?</w:t>
      </w:r>
    </w:p>
    <w:p w14:paraId="4FE12ACE" w14:textId="77777777" w:rsidR="00705038" w:rsidRPr="004372ED" w:rsidRDefault="00705038" w:rsidP="00010628">
      <w:pPr>
        <w:spacing w:line="276" w:lineRule="auto"/>
        <w:rPr>
          <w:b/>
          <w:i/>
        </w:rPr>
      </w:pPr>
    </w:p>
    <w:p w14:paraId="0C340F35" w14:textId="77777777" w:rsidR="00C937AB" w:rsidRPr="00495653" w:rsidRDefault="00C937AB" w:rsidP="00C937AB">
      <w:pPr>
        <w:jc w:val="center"/>
        <w:rPr>
          <w:i/>
          <w:szCs w:val="24"/>
        </w:rPr>
      </w:pPr>
      <w:r w:rsidRPr="00495653">
        <w:rPr>
          <w:b/>
          <w:i/>
          <w:szCs w:val="24"/>
        </w:rPr>
        <w:t>How does Chang react to the devastation caused by the storm?</w:t>
      </w:r>
    </w:p>
    <w:tbl>
      <w:tblPr>
        <w:tblStyle w:val="TableGrid"/>
        <w:tblW w:w="10458" w:type="dxa"/>
        <w:tblLook w:val="00A0" w:firstRow="1" w:lastRow="0" w:firstColumn="1" w:lastColumn="0" w:noHBand="0" w:noVBand="0"/>
      </w:tblPr>
      <w:tblGrid>
        <w:gridCol w:w="4611"/>
        <w:gridCol w:w="790"/>
        <w:gridCol w:w="4052"/>
        <w:gridCol w:w="1005"/>
      </w:tblGrid>
      <w:tr w:rsidR="00705038" w:rsidRPr="00495653" w14:paraId="351F7F4A" w14:textId="77777777">
        <w:tc>
          <w:tcPr>
            <w:tcW w:w="4611" w:type="dxa"/>
          </w:tcPr>
          <w:p w14:paraId="44382D16" w14:textId="77777777" w:rsidR="00705038" w:rsidRPr="00495653" w:rsidRDefault="00705038" w:rsidP="003E2967">
            <w:pPr>
              <w:spacing w:line="276" w:lineRule="auto"/>
              <w:jc w:val="center"/>
              <w:rPr>
                <w:b/>
                <w:i/>
                <w:sz w:val="28"/>
                <w:szCs w:val="28"/>
              </w:rPr>
            </w:pPr>
            <w:r w:rsidRPr="00495653">
              <w:rPr>
                <w:b/>
                <w:i/>
                <w:sz w:val="28"/>
                <w:szCs w:val="28"/>
              </w:rPr>
              <w:t>Evidence</w:t>
            </w:r>
          </w:p>
          <w:p w14:paraId="3A266DC0" w14:textId="77777777" w:rsidR="00705038" w:rsidRPr="00495653" w:rsidRDefault="00C937AB" w:rsidP="003D687B">
            <w:pPr>
              <w:jc w:val="center"/>
              <w:rPr>
                <w:szCs w:val="24"/>
              </w:rPr>
            </w:pPr>
            <w:r w:rsidRPr="00495653">
              <w:rPr>
                <w:szCs w:val="24"/>
              </w:rPr>
              <w:t>What does Chang do that shows he is determined?</w:t>
            </w:r>
          </w:p>
        </w:tc>
        <w:tc>
          <w:tcPr>
            <w:tcW w:w="790" w:type="dxa"/>
          </w:tcPr>
          <w:p w14:paraId="6F4D2089" w14:textId="77777777" w:rsidR="00705038" w:rsidRPr="00495653" w:rsidRDefault="00705038" w:rsidP="00F151A9">
            <w:pPr>
              <w:spacing w:line="276" w:lineRule="auto"/>
              <w:rPr>
                <w:i/>
                <w:szCs w:val="24"/>
              </w:rPr>
            </w:pPr>
            <w:r w:rsidRPr="00495653">
              <w:rPr>
                <w:i/>
                <w:szCs w:val="24"/>
              </w:rPr>
              <w:t>Page</w:t>
            </w:r>
          </w:p>
        </w:tc>
        <w:tc>
          <w:tcPr>
            <w:tcW w:w="4052" w:type="dxa"/>
          </w:tcPr>
          <w:p w14:paraId="7CE6140A" w14:textId="77777777" w:rsidR="00705038" w:rsidRPr="00495653" w:rsidRDefault="00705038" w:rsidP="003E2967">
            <w:pPr>
              <w:spacing w:line="276" w:lineRule="auto"/>
              <w:jc w:val="center"/>
              <w:rPr>
                <w:b/>
                <w:i/>
                <w:sz w:val="28"/>
                <w:szCs w:val="28"/>
              </w:rPr>
            </w:pPr>
            <w:r w:rsidRPr="00495653">
              <w:rPr>
                <w:b/>
                <w:i/>
                <w:sz w:val="28"/>
                <w:szCs w:val="28"/>
              </w:rPr>
              <w:t xml:space="preserve">Elaboration / </w:t>
            </w:r>
            <w:r w:rsidR="00495653" w:rsidRPr="00495653">
              <w:rPr>
                <w:b/>
                <w:i/>
                <w:sz w:val="28"/>
                <w:szCs w:val="28"/>
              </w:rPr>
              <w:t>E</w:t>
            </w:r>
            <w:r w:rsidRPr="00495653">
              <w:rPr>
                <w:b/>
                <w:i/>
                <w:sz w:val="28"/>
                <w:szCs w:val="28"/>
              </w:rPr>
              <w:t>xplanation</w:t>
            </w:r>
          </w:p>
          <w:p w14:paraId="219BAF9B" w14:textId="77777777" w:rsidR="00705038" w:rsidRPr="00495653" w:rsidRDefault="00705038" w:rsidP="003E2967">
            <w:pPr>
              <w:spacing w:line="276" w:lineRule="auto"/>
              <w:jc w:val="center"/>
              <w:rPr>
                <w:szCs w:val="24"/>
              </w:rPr>
            </w:pPr>
            <w:r w:rsidRPr="00495653">
              <w:rPr>
                <w:szCs w:val="24"/>
              </w:rPr>
              <w:t>How does this help his family?</w:t>
            </w:r>
          </w:p>
        </w:tc>
        <w:tc>
          <w:tcPr>
            <w:tcW w:w="1005" w:type="dxa"/>
          </w:tcPr>
          <w:p w14:paraId="6CAC9D68" w14:textId="77777777" w:rsidR="00705038" w:rsidRPr="00495653" w:rsidRDefault="00705038" w:rsidP="00F151A9">
            <w:pPr>
              <w:spacing w:line="276" w:lineRule="auto"/>
              <w:rPr>
                <w:i/>
                <w:szCs w:val="24"/>
              </w:rPr>
            </w:pPr>
            <w:r w:rsidRPr="00495653">
              <w:rPr>
                <w:i/>
                <w:szCs w:val="24"/>
              </w:rPr>
              <w:t>Used in your piece?</w:t>
            </w:r>
          </w:p>
        </w:tc>
      </w:tr>
      <w:tr w:rsidR="00705038" w:rsidRPr="00495653" w14:paraId="2EB2A6E1" w14:textId="77777777">
        <w:tc>
          <w:tcPr>
            <w:tcW w:w="4611" w:type="dxa"/>
          </w:tcPr>
          <w:p w14:paraId="146311ED" w14:textId="77777777" w:rsidR="00705038" w:rsidRPr="004C3CFE" w:rsidRDefault="00C937AB" w:rsidP="00124046">
            <w:pPr>
              <w:spacing w:line="276" w:lineRule="auto"/>
              <w:rPr>
                <w:rFonts w:ascii="Apple Chancery" w:hAnsi="Apple Chancery"/>
                <w:sz w:val="22"/>
                <w:szCs w:val="22"/>
              </w:rPr>
            </w:pPr>
            <w:r w:rsidRPr="004C3CFE">
              <w:rPr>
                <w:rFonts w:ascii="Apple Chancery" w:hAnsi="Apple Chancery"/>
                <w:sz w:val="22"/>
                <w:szCs w:val="22"/>
              </w:rPr>
              <w:t>W</w:t>
            </w:r>
            <w:r w:rsidR="00705038" w:rsidRPr="004C3CFE">
              <w:rPr>
                <w:rFonts w:ascii="Apple Chancery" w:hAnsi="Apple Chancery"/>
                <w:sz w:val="22"/>
                <w:szCs w:val="22"/>
              </w:rPr>
              <w:t>orked all day repairing house boat (nailed boards, dried out food cabinet, coiled up rope and folded nets, washed clothing, etc.</w:t>
            </w:r>
          </w:p>
        </w:tc>
        <w:tc>
          <w:tcPr>
            <w:tcW w:w="790" w:type="dxa"/>
          </w:tcPr>
          <w:p w14:paraId="37B374FC" w14:textId="77777777" w:rsidR="00705038" w:rsidRPr="004C3CFE" w:rsidRDefault="00705038" w:rsidP="00F151A9">
            <w:pPr>
              <w:spacing w:line="276" w:lineRule="auto"/>
              <w:rPr>
                <w:rFonts w:ascii="Apple Chancery" w:hAnsi="Apple Chancery"/>
                <w:sz w:val="22"/>
                <w:szCs w:val="22"/>
              </w:rPr>
            </w:pPr>
            <w:r w:rsidRPr="004C3CFE">
              <w:rPr>
                <w:rFonts w:ascii="Apple Chancery" w:hAnsi="Apple Chancery"/>
                <w:sz w:val="22"/>
                <w:szCs w:val="22"/>
              </w:rPr>
              <w:t>83</w:t>
            </w:r>
          </w:p>
        </w:tc>
        <w:tc>
          <w:tcPr>
            <w:tcW w:w="4052" w:type="dxa"/>
          </w:tcPr>
          <w:p w14:paraId="7A9BB0C0" w14:textId="77777777" w:rsidR="00705038" w:rsidRPr="004C3CFE" w:rsidRDefault="00705038" w:rsidP="00357211">
            <w:pPr>
              <w:spacing w:line="276" w:lineRule="auto"/>
              <w:rPr>
                <w:rFonts w:ascii="Apple Chancery" w:hAnsi="Apple Chancery"/>
                <w:sz w:val="22"/>
                <w:szCs w:val="22"/>
              </w:rPr>
            </w:pPr>
            <w:r w:rsidRPr="004C3CFE">
              <w:rPr>
                <w:rFonts w:ascii="Apple Chancery" w:hAnsi="Apple Chancery"/>
                <w:sz w:val="22"/>
                <w:szCs w:val="22"/>
              </w:rPr>
              <w:t>Now they are able to return to houseboat and live there again</w:t>
            </w:r>
          </w:p>
        </w:tc>
        <w:tc>
          <w:tcPr>
            <w:tcW w:w="1005" w:type="dxa"/>
          </w:tcPr>
          <w:p w14:paraId="41D8A159" w14:textId="77777777" w:rsidR="00705038" w:rsidRPr="004C3CFE" w:rsidRDefault="00705038" w:rsidP="00F151A9">
            <w:pPr>
              <w:spacing w:line="276" w:lineRule="auto"/>
              <w:rPr>
                <w:rFonts w:ascii="Apple Chancery" w:hAnsi="Apple Chancery"/>
                <w:szCs w:val="24"/>
              </w:rPr>
            </w:pPr>
          </w:p>
        </w:tc>
      </w:tr>
      <w:tr w:rsidR="00705038" w:rsidRPr="00495653" w14:paraId="44F2DE31" w14:textId="77777777">
        <w:tc>
          <w:tcPr>
            <w:tcW w:w="4611" w:type="dxa"/>
          </w:tcPr>
          <w:p w14:paraId="16B8CD86" w14:textId="77777777" w:rsidR="00705038" w:rsidRPr="004C3CFE" w:rsidRDefault="00705038" w:rsidP="00F151A9">
            <w:pPr>
              <w:spacing w:line="276" w:lineRule="auto"/>
              <w:rPr>
                <w:rFonts w:ascii="Apple Chancery" w:hAnsi="Apple Chancery"/>
                <w:sz w:val="22"/>
                <w:szCs w:val="22"/>
              </w:rPr>
            </w:pPr>
          </w:p>
          <w:p w14:paraId="4AB1419B" w14:textId="77777777" w:rsidR="00474523" w:rsidRPr="004C3CFE" w:rsidRDefault="00474523" w:rsidP="00F151A9">
            <w:pPr>
              <w:spacing w:line="276" w:lineRule="auto"/>
              <w:rPr>
                <w:rFonts w:ascii="Apple Chancery" w:hAnsi="Apple Chancery"/>
                <w:sz w:val="22"/>
                <w:szCs w:val="22"/>
              </w:rPr>
            </w:pPr>
          </w:p>
          <w:p w14:paraId="0D2EAC6E" w14:textId="77777777" w:rsidR="00474523" w:rsidRPr="004C3CFE" w:rsidRDefault="00474523" w:rsidP="00F151A9">
            <w:pPr>
              <w:spacing w:line="276" w:lineRule="auto"/>
              <w:rPr>
                <w:rFonts w:ascii="Apple Chancery" w:hAnsi="Apple Chancery"/>
                <w:sz w:val="22"/>
                <w:szCs w:val="22"/>
              </w:rPr>
            </w:pPr>
          </w:p>
          <w:p w14:paraId="5299B8A0" w14:textId="77777777" w:rsidR="002C1838" w:rsidRPr="004C3CFE" w:rsidRDefault="002C1838" w:rsidP="00F151A9">
            <w:pPr>
              <w:spacing w:line="276" w:lineRule="auto"/>
              <w:rPr>
                <w:rFonts w:ascii="Apple Chancery" w:hAnsi="Apple Chancery"/>
                <w:sz w:val="22"/>
                <w:szCs w:val="22"/>
              </w:rPr>
            </w:pPr>
          </w:p>
          <w:p w14:paraId="6E4CA298" w14:textId="77777777" w:rsidR="002C1838" w:rsidRPr="004C3CFE" w:rsidRDefault="002C1838" w:rsidP="00F151A9">
            <w:pPr>
              <w:spacing w:line="276" w:lineRule="auto"/>
              <w:rPr>
                <w:rFonts w:ascii="Apple Chancery" w:hAnsi="Apple Chancery"/>
                <w:sz w:val="22"/>
                <w:szCs w:val="22"/>
              </w:rPr>
            </w:pPr>
          </w:p>
        </w:tc>
        <w:tc>
          <w:tcPr>
            <w:tcW w:w="790" w:type="dxa"/>
          </w:tcPr>
          <w:p w14:paraId="0D06A492" w14:textId="77777777" w:rsidR="00705038" w:rsidRPr="004C3CFE" w:rsidRDefault="00705038" w:rsidP="00F151A9">
            <w:pPr>
              <w:spacing w:line="276" w:lineRule="auto"/>
              <w:rPr>
                <w:rFonts w:ascii="Apple Chancery" w:hAnsi="Apple Chancery"/>
                <w:sz w:val="22"/>
                <w:szCs w:val="22"/>
              </w:rPr>
            </w:pPr>
          </w:p>
        </w:tc>
        <w:tc>
          <w:tcPr>
            <w:tcW w:w="4052" w:type="dxa"/>
          </w:tcPr>
          <w:p w14:paraId="52E4388C" w14:textId="77777777" w:rsidR="00705038" w:rsidRPr="004C3CFE" w:rsidRDefault="00705038" w:rsidP="00F151A9">
            <w:pPr>
              <w:spacing w:line="276" w:lineRule="auto"/>
              <w:rPr>
                <w:rFonts w:ascii="Apple Chancery" w:hAnsi="Apple Chancery"/>
                <w:sz w:val="22"/>
                <w:szCs w:val="22"/>
              </w:rPr>
            </w:pPr>
          </w:p>
          <w:p w14:paraId="185A45F4" w14:textId="77777777" w:rsidR="00955A4E" w:rsidRPr="004C3CFE" w:rsidRDefault="00955A4E" w:rsidP="00F151A9">
            <w:pPr>
              <w:spacing w:line="276" w:lineRule="auto"/>
              <w:rPr>
                <w:rFonts w:ascii="Apple Chancery" w:hAnsi="Apple Chancery"/>
                <w:sz w:val="22"/>
                <w:szCs w:val="22"/>
              </w:rPr>
            </w:pPr>
          </w:p>
          <w:p w14:paraId="5A3A551D" w14:textId="77777777" w:rsidR="00955A4E" w:rsidRPr="004C3CFE" w:rsidRDefault="00955A4E" w:rsidP="00F151A9">
            <w:pPr>
              <w:spacing w:line="276" w:lineRule="auto"/>
              <w:rPr>
                <w:rFonts w:ascii="Apple Chancery" w:hAnsi="Apple Chancery"/>
                <w:sz w:val="22"/>
                <w:szCs w:val="22"/>
              </w:rPr>
            </w:pPr>
          </w:p>
          <w:p w14:paraId="0AE03193" w14:textId="77777777" w:rsidR="00955A4E" w:rsidRPr="004C3CFE" w:rsidRDefault="00955A4E" w:rsidP="00F151A9">
            <w:pPr>
              <w:spacing w:line="276" w:lineRule="auto"/>
              <w:rPr>
                <w:rFonts w:ascii="Apple Chancery" w:hAnsi="Apple Chancery"/>
                <w:sz w:val="22"/>
                <w:szCs w:val="22"/>
              </w:rPr>
            </w:pPr>
          </w:p>
          <w:p w14:paraId="55DA876D" w14:textId="77777777" w:rsidR="00955A4E" w:rsidRPr="004C3CFE" w:rsidRDefault="00955A4E" w:rsidP="00F151A9">
            <w:pPr>
              <w:spacing w:line="276" w:lineRule="auto"/>
              <w:rPr>
                <w:rFonts w:ascii="Apple Chancery" w:hAnsi="Apple Chancery"/>
                <w:sz w:val="22"/>
                <w:szCs w:val="22"/>
              </w:rPr>
            </w:pPr>
          </w:p>
        </w:tc>
        <w:tc>
          <w:tcPr>
            <w:tcW w:w="1005" w:type="dxa"/>
          </w:tcPr>
          <w:p w14:paraId="3B8A5530" w14:textId="77777777" w:rsidR="00705038" w:rsidRPr="004C3CFE" w:rsidRDefault="00705038" w:rsidP="00F151A9">
            <w:pPr>
              <w:spacing w:line="276" w:lineRule="auto"/>
              <w:rPr>
                <w:rFonts w:ascii="Apple Chancery" w:hAnsi="Apple Chancery"/>
                <w:szCs w:val="24"/>
              </w:rPr>
            </w:pPr>
          </w:p>
        </w:tc>
      </w:tr>
      <w:tr w:rsidR="00474523" w:rsidRPr="00495653" w14:paraId="64586552" w14:textId="77777777">
        <w:tc>
          <w:tcPr>
            <w:tcW w:w="4611" w:type="dxa"/>
          </w:tcPr>
          <w:p w14:paraId="3442C9C7" w14:textId="77777777" w:rsidR="00474523" w:rsidRPr="004C3CFE" w:rsidRDefault="00474523" w:rsidP="00F151A9">
            <w:pPr>
              <w:spacing w:line="276" w:lineRule="auto"/>
              <w:rPr>
                <w:rFonts w:ascii="Apple Chancery" w:hAnsi="Apple Chancery"/>
                <w:sz w:val="22"/>
                <w:szCs w:val="22"/>
              </w:rPr>
            </w:pPr>
          </w:p>
          <w:p w14:paraId="0143B82E" w14:textId="77777777" w:rsidR="00474523" w:rsidRPr="004C3CFE" w:rsidRDefault="00474523" w:rsidP="00F151A9">
            <w:pPr>
              <w:spacing w:line="276" w:lineRule="auto"/>
              <w:rPr>
                <w:rFonts w:ascii="Apple Chancery" w:hAnsi="Apple Chancery"/>
                <w:sz w:val="22"/>
                <w:szCs w:val="22"/>
              </w:rPr>
            </w:pPr>
          </w:p>
          <w:p w14:paraId="1DFD6ADF" w14:textId="77777777" w:rsidR="00474523" w:rsidRPr="004C3CFE" w:rsidRDefault="00474523" w:rsidP="00F151A9">
            <w:pPr>
              <w:spacing w:line="276" w:lineRule="auto"/>
              <w:rPr>
                <w:rFonts w:ascii="Apple Chancery" w:hAnsi="Apple Chancery"/>
                <w:sz w:val="22"/>
                <w:szCs w:val="22"/>
              </w:rPr>
            </w:pPr>
          </w:p>
          <w:p w14:paraId="1DF99C4C" w14:textId="77777777" w:rsidR="00474523" w:rsidRPr="004C3CFE" w:rsidRDefault="00474523" w:rsidP="00F151A9">
            <w:pPr>
              <w:spacing w:line="276" w:lineRule="auto"/>
              <w:rPr>
                <w:rFonts w:ascii="Apple Chancery" w:hAnsi="Apple Chancery"/>
                <w:sz w:val="22"/>
                <w:szCs w:val="22"/>
              </w:rPr>
            </w:pPr>
          </w:p>
          <w:p w14:paraId="0BEDBFD4" w14:textId="77777777" w:rsidR="002C1838" w:rsidRPr="004C3CFE" w:rsidRDefault="002C1838" w:rsidP="00F151A9">
            <w:pPr>
              <w:spacing w:line="276" w:lineRule="auto"/>
              <w:rPr>
                <w:rFonts w:ascii="Apple Chancery" w:hAnsi="Apple Chancery"/>
                <w:sz w:val="22"/>
                <w:szCs w:val="22"/>
              </w:rPr>
            </w:pPr>
          </w:p>
        </w:tc>
        <w:tc>
          <w:tcPr>
            <w:tcW w:w="790" w:type="dxa"/>
          </w:tcPr>
          <w:p w14:paraId="3AE4EA4A" w14:textId="77777777" w:rsidR="00474523" w:rsidRPr="004C3CFE" w:rsidRDefault="00474523" w:rsidP="00F151A9">
            <w:pPr>
              <w:spacing w:line="276" w:lineRule="auto"/>
              <w:rPr>
                <w:rFonts w:ascii="Apple Chancery" w:hAnsi="Apple Chancery"/>
                <w:sz w:val="22"/>
                <w:szCs w:val="22"/>
              </w:rPr>
            </w:pPr>
          </w:p>
        </w:tc>
        <w:tc>
          <w:tcPr>
            <w:tcW w:w="4052" w:type="dxa"/>
          </w:tcPr>
          <w:p w14:paraId="7AFCF8E6" w14:textId="77777777" w:rsidR="00474523" w:rsidRPr="004C3CFE" w:rsidRDefault="00474523" w:rsidP="00F151A9">
            <w:pPr>
              <w:spacing w:line="276" w:lineRule="auto"/>
              <w:rPr>
                <w:rFonts w:ascii="Apple Chancery" w:hAnsi="Apple Chancery"/>
                <w:sz w:val="22"/>
                <w:szCs w:val="22"/>
              </w:rPr>
            </w:pPr>
          </w:p>
        </w:tc>
        <w:tc>
          <w:tcPr>
            <w:tcW w:w="1005" w:type="dxa"/>
          </w:tcPr>
          <w:p w14:paraId="55E59A2C" w14:textId="77777777" w:rsidR="00474523" w:rsidRPr="004C3CFE" w:rsidRDefault="00474523" w:rsidP="00F151A9">
            <w:pPr>
              <w:spacing w:line="276" w:lineRule="auto"/>
              <w:rPr>
                <w:rFonts w:ascii="Apple Chancery" w:hAnsi="Apple Chancery"/>
                <w:szCs w:val="24"/>
              </w:rPr>
            </w:pPr>
          </w:p>
        </w:tc>
      </w:tr>
      <w:tr w:rsidR="004C3CFE" w:rsidRPr="00495653" w14:paraId="1909544A" w14:textId="77777777">
        <w:tc>
          <w:tcPr>
            <w:tcW w:w="4611" w:type="dxa"/>
          </w:tcPr>
          <w:p w14:paraId="2E33E4BD" w14:textId="77777777" w:rsidR="004C3CFE" w:rsidRDefault="004C3CFE" w:rsidP="00F151A9">
            <w:pPr>
              <w:spacing w:line="276" w:lineRule="auto"/>
              <w:rPr>
                <w:rFonts w:ascii="Apple Chancery" w:hAnsi="Apple Chancery"/>
                <w:sz w:val="22"/>
                <w:szCs w:val="22"/>
              </w:rPr>
            </w:pPr>
          </w:p>
          <w:p w14:paraId="17DAFA5C" w14:textId="77777777" w:rsidR="004C3CFE" w:rsidRDefault="004C3CFE" w:rsidP="00F151A9">
            <w:pPr>
              <w:spacing w:line="276" w:lineRule="auto"/>
              <w:rPr>
                <w:rFonts w:ascii="Apple Chancery" w:hAnsi="Apple Chancery"/>
                <w:sz w:val="22"/>
                <w:szCs w:val="22"/>
              </w:rPr>
            </w:pPr>
          </w:p>
          <w:p w14:paraId="46C34AC7" w14:textId="77777777" w:rsidR="004C3CFE" w:rsidRDefault="004C3CFE" w:rsidP="00F151A9">
            <w:pPr>
              <w:spacing w:line="276" w:lineRule="auto"/>
              <w:rPr>
                <w:rFonts w:ascii="Apple Chancery" w:hAnsi="Apple Chancery"/>
                <w:sz w:val="22"/>
                <w:szCs w:val="22"/>
              </w:rPr>
            </w:pPr>
          </w:p>
          <w:p w14:paraId="4D188657" w14:textId="77777777" w:rsidR="004C3CFE" w:rsidRDefault="004C3CFE" w:rsidP="00F151A9">
            <w:pPr>
              <w:spacing w:line="276" w:lineRule="auto"/>
              <w:rPr>
                <w:rFonts w:ascii="Apple Chancery" w:hAnsi="Apple Chancery"/>
                <w:sz w:val="22"/>
                <w:szCs w:val="22"/>
              </w:rPr>
            </w:pPr>
          </w:p>
          <w:p w14:paraId="40E68D79" w14:textId="77777777" w:rsidR="004C3CFE" w:rsidRPr="004C3CFE" w:rsidRDefault="004C3CFE" w:rsidP="00F151A9">
            <w:pPr>
              <w:spacing w:line="276" w:lineRule="auto"/>
              <w:rPr>
                <w:rFonts w:ascii="Apple Chancery" w:hAnsi="Apple Chancery"/>
                <w:sz w:val="22"/>
                <w:szCs w:val="22"/>
              </w:rPr>
            </w:pPr>
          </w:p>
        </w:tc>
        <w:tc>
          <w:tcPr>
            <w:tcW w:w="790" w:type="dxa"/>
          </w:tcPr>
          <w:p w14:paraId="67CE3AF0" w14:textId="77777777" w:rsidR="004C3CFE" w:rsidRPr="004C3CFE" w:rsidRDefault="004C3CFE" w:rsidP="00F151A9">
            <w:pPr>
              <w:spacing w:line="276" w:lineRule="auto"/>
              <w:rPr>
                <w:rFonts w:ascii="Apple Chancery" w:hAnsi="Apple Chancery"/>
                <w:sz w:val="22"/>
                <w:szCs w:val="22"/>
              </w:rPr>
            </w:pPr>
          </w:p>
        </w:tc>
        <w:tc>
          <w:tcPr>
            <w:tcW w:w="4052" w:type="dxa"/>
          </w:tcPr>
          <w:p w14:paraId="6DB7FD2D" w14:textId="77777777" w:rsidR="004C3CFE" w:rsidRPr="004C3CFE" w:rsidRDefault="004C3CFE" w:rsidP="00F151A9">
            <w:pPr>
              <w:spacing w:line="276" w:lineRule="auto"/>
              <w:rPr>
                <w:rFonts w:ascii="Apple Chancery" w:hAnsi="Apple Chancery"/>
                <w:sz w:val="22"/>
                <w:szCs w:val="22"/>
              </w:rPr>
            </w:pPr>
          </w:p>
        </w:tc>
        <w:tc>
          <w:tcPr>
            <w:tcW w:w="1005" w:type="dxa"/>
          </w:tcPr>
          <w:p w14:paraId="46788814" w14:textId="77777777" w:rsidR="004C3CFE" w:rsidRPr="004C3CFE" w:rsidRDefault="004C3CFE" w:rsidP="00F151A9">
            <w:pPr>
              <w:spacing w:line="276" w:lineRule="auto"/>
              <w:rPr>
                <w:rFonts w:ascii="Apple Chancery" w:hAnsi="Apple Chancery"/>
                <w:szCs w:val="24"/>
              </w:rPr>
            </w:pPr>
          </w:p>
        </w:tc>
      </w:tr>
    </w:tbl>
    <w:p w14:paraId="15F35960" w14:textId="77777777" w:rsidR="00705038" w:rsidRPr="004372ED" w:rsidRDefault="00705038" w:rsidP="00010628">
      <w:pPr>
        <w:spacing w:line="276" w:lineRule="auto"/>
      </w:pPr>
    </w:p>
    <w:p w14:paraId="33B87E15" w14:textId="77777777" w:rsidR="004C3CFE" w:rsidRPr="00726CBE" w:rsidRDefault="004C3CFE" w:rsidP="004C3CFE">
      <w:pPr>
        <w:pStyle w:val="ListParagraph"/>
        <w:numPr>
          <w:ilvl w:val="0"/>
          <w:numId w:val="7"/>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14:paraId="47C9CD09" w14:textId="77777777" w:rsidR="004C3CFE" w:rsidRPr="004372ED" w:rsidRDefault="004C3CFE" w:rsidP="004C3CFE">
      <w:pPr>
        <w:spacing w:line="276" w:lineRule="auto"/>
        <w:rPr>
          <w:szCs w:val="24"/>
        </w:rPr>
      </w:pPr>
    </w:p>
    <w:p w14:paraId="23CBB135" w14:textId="77777777" w:rsidR="004C3CFE" w:rsidRPr="004372ED" w:rsidRDefault="004C3CFE" w:rsidP="004C3CFE">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14:paraId="5859F70C" w14:textId="77777777" w:rsidR="004C3CFE" w:rsidRPr="004372ED" w:rsidRDefault="004C3CFE" w:rsidP="004C3CFE">
      <w:pPr>
        <w:spacing w:line="276" w:lineRule="auto"/>
        <w:rPr>
          <w:szCs w:val="24"/>
        </w:rPr>
      </w:pPr>
    </w:p>
    <w:p w14:paraId="0E677B6D" w14:textId="77777777" w:rsidR="004C3CFE" w:rsidRDefault="004C3CFE" w:rsidP="004C3CFE">
      <w:pPr>
        <w:pStyle w:val="ListParagraph"/>
        <w:numPr>
          <w:ilvl w:val="0"/>
          <w:numId w:val="7"/>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14:paraId="32F6C5F0" w14:textId="77777777" w:rsidR="004C3CFE" w:rsidRDefault="004C3CFE" w:rsidP="004C3CFE">
      <w:pPr>
        <w:pStyle w:val="ListParagraph"/>
        <w:spacing w:line="276" w:lineRule="auto"/>
        <w:ind w:left="360"/>
        <w:rPr>
          <w:szCs w:val="24"/>
        </w:rPr>
      </w:pPr>
    </w:p>
    <w:p w14:paraId="40144AA6" w14:textId="77777777" w:rsidR="004C3CFE" w:rsidRDefault="004C3CFE" w:rsidP="004C3CFE">
      <w:pPr>
        <w:pStyle w:val="ListParagraph"/>
        <w:numPr>
          <w:ilvl w:val="0"/>
          <w:numId w:val="7"/>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14:paraId="6580A090" w14:textId="77777777" w:rsidR="004C3CFE" w:rsidRDefault="004C3CFE" w:rsidP="004C3CFE">
      <w:pPr>
        <w:pStyle w:val="ListParagraph"/>
        <w:spacing w:line="276" w:lineRule="auto"/>
        <w:ind w:left="360"/>
        <w:rPr>
          <w:szCs w:val="24"/>
        </w:rPr>
      </w:pPr>
    </w:p>
    <w:p w14:paraId="129CA17C" w14:textId="77777777" w:rsidR="004C3CFE" w:rsidRPr="00324242" w:rsidRDefault="004C3CFE" w:rsidP="004C3CFE">
      <w:pPr>
        <w:pStyle w:val="ListParagraph"/>
        <w:numPr>
          <w:ilvl w:val="0"/>
          <w:numId w:val="7"/>
        </w:numPr>
        <w:spacing w:line="276" w:lineRule="auto"/>
        <w:rPr>
          <w:szCs w:val="24"/>
        </w:rPr>
      </w:pPr>
      <w:r w:rsidRPr="00324242">
        <w:rPr>
          <w:szCs w:val="24"/>
        </w:rPr>
        <w:t xml:space="preserve">Often, you can use words and ideas from the assignment to write an introduction to your </w:t>
      </w:r>
      <w:proofErr w:type="gramStart"/>
      <w:r w:rsidRPr="00324242">
        <w:rPr>
          <w:szCs w:val="24"/>
        </w:rPr>
        <w:t>piece .</w:t>
      </w:r>
      <w:proofErr w:type="gramEnd"/>
      <w:r w:rsidRPr="00324242">
        <w:rPr>
          <w:szCs w:val="24"/>
        </w:rPr>
        <w:t xml:space="preserve"> An introduction gives the reader important information about the text and states your focus. Your teacher will help you </w:t>
      </w:r>
      <w:r w:rsidRPr="00324242">
        <w:rPr>
          <w:b/>
          <w:szCs w:val="24"/>
        </w:rPr>
        <w:t xml:space="preserve">write </w:t>
      </w:r>
      <w:r w:rsidRPr="00324242">
        <w:rPr>
          <w:szCs w:val="24"/>
        </w:rPr>
        <w:t xml:space="preserve">a brief introduction and </w:t>
      </w:r>
      <w:r w:rsidRPr="00324242">
        <w:rPr>
          <w:b/>
          <w:szCs w:val="24"/>
        </w:rPr>
        <w:t>copy</w:t>
      </w:r>
      <w:r w:rsidRPr="00324242">
        <w:rPr>
          <w:szCs w:val="24"/>
        </w:rPr>
        <w:t xml:space="preserve"> the Focus Statement onto your Writing Draft Sheet.</w:t>
      </w:r>
    </w:p>
    <w:p w14:paraId="1DEBDE7A" w14:textId="77777777" w:rsidR="00705038" w:rsidRPr="004372ED" w:rsidRDefault="00705038">
      <w:r w:rsidRPr="004372ED">
        <w:br w:type="page"/>
      </w:r>
    </w:p>
    <w:p w14:paraId="7CC2AC48" w14:textId="77777777" w:rsidR="00705038" w:rsidRPr="004372ED" w:rsidRDefault="00705038" w:rsidP="00577FB4">
      <w:pPr>
        <w:spacing w:line="276" w:lineRule="auto"/>
        <w:jc w:val="center"/>
        <w:rPr>
          <w:rFonts w:ascii="Arial Black" w:hAnsi="Arial Black"/>
          <w:b/>
          <w:sz w:val="28"/>
        </w:rPr>
      </w:pPr>
      <w:r w:rsidRPr="004372ED">
        <w:rPr>
          <w:rFonts w:ascii="Arial Black" w:hAnsi="Arial Black"/>
          <w:b/>
          <w:sz w:val="28"/>
        </w:rPr>
        <w:lastRenderedPageBreak/>
        <w:t>Think and Write!</w:t>
      </w:r>
    </w:p>
    <w:p w14:paraId="53584EAD" w14:textId="77777777" w:rsidR="00705038" w:rsidRPr="004372ED" w:rsidRDefault="00705038" w:rsidP="00C2039A">
      <w:pPr>
        <w:spacing w:line="276" w:lineRule="auto"/>
        <w:jc w:val="center"/>
        <w:rPr>
          <w:sz w:val="16"/>
        </w:rPr>
      </w:pPr>
      <w:r w:rsidRPr="004372ED">
        <w:rPr>
          <w:sz w:val="16"/>
        </w:rPr>
        <w:t>Day 2</w:t>
      </w:r>
    </w:p>
    <w:p w14:paraId="7DCF1AE3" w14:textId="77777777" w:rsidR="00705038" w:rsidRPr="004372ED" w:rsidRDefault="00705038" w:rsidP="00C2039A">
      <w:pPr>
        <w:spacing w:line="276" w:lineRule="auto"/>
        <w:rPr>
          <w:sz w:val="18"/>
        </w:rPr>
      </w:pPr>
    </w:p>
    <w:p w14:paraId="0D4760B7" w14:textId="77777777" w:rsidR="00705038" w:rsidRPr="003560A8" w:rsidRDefault="00705038" w:rsidP="00C2039A">
      <w:pPr>
        <w:spacing w:line="276" w:lineRule="auto"/>
        <w:rPr>
          <w:szCs w:val="24"/>
        </w:rPr>
      </w:pPr>
      <w:r w:rsidRPr="003560A8">
        <w:rPr>
          <w:szCs w:val="24"/>
        </w:rPr>
        <w:t>Name:                                                                                                                          Date:</w:t>
      </w:r>
    </w:p>
    <w:p w14:paraId="065615D7" w14:textId="77777777" w:rsidR="00705038" w:rsidRPr="00B80B29" w:rsidRDefault="00705038" w:rsidP="00850917">
      <w:pPr>
        <w:spacing w:line="276" w:lineRule="auto"/>
        <w:rPr>
          <w:b/>
          <w:szCs w:val="24"/>
        </w:rPr>
      </w:pPr>
      <w:r w:rsidRPr="003560A8">
        <w:rPr>
          <w:szCs w:val="24"/>
        </w:rPr>
        <w:t xml:space="preserve">Title of story: </w:t>
      </w:r>
      <w:r w:rsidR="00B80B29" w:rsidRPr="00FB2D65">
        <w:rPr>
          <w:szCs w:val="24"/>
        </w:rPr>
        <w:t>“</w:t>
      </w:r>
      <w:r w:rsidRPr="00FB2D65">
        <w:rPr>
          <w:b/>
          <w:szCs w:val="24"/>
        </w:rPr>
        <w:t>Chang and the Bamboo Flute</w:t>
      </w:r>
      <w:r w:rsidR="00B80B29" w:rsidRPr="00FB2D65">
        <w:rPr>
          <w:b/>
          <w:szCs w:val="24"/>
        </w:rPr>
        <w:t>”</w:t>
      </w:r>
    </w:p>
    <w:p w14:paraId="2F9085EA" w14:textId="77777777" w:rsidR="00705038" w:rsidRPr="003560A8" w:rsidRDefault="00705038" w:rsidP="00C2039A">
      <w:pPr>
        <w:spacing w:line="276" w:lineRule="auto"/>
        <w:rPr>
          <w:szCs w:val="24"/>
        </w:rPr>
      </w:pPr>
    </w:p>
    <w:p w14:paraId="566E2D4F" w14:textId="77777777" w:rsidR="004C3CFE" w:rsidRDefault="004C3CFE" w:rsidP="004C3CFE">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14:paraId="5BCD1E97" w14:textId="77777777" w:rsidR="004C3CFE" w:rsidRDefault="004C3CFE" w:rsidP="004C3CFE">
      <w:pPr>
        <w:pStyle w:val="ListParagraph"/>
        <w:spacing w:line="276" w:lineRule="auto"/>
        <w:ind w:left="360"/>
        <w:rPr>
          <w:szCs w:val="24"/>
        </w:rPr>
      </w:pPr>
    </w:p>
    <w:p w14:paraId="671B8076" w14:textId="77777777" w:rsidR="004C3CFE" w:rsidRDefault="004C3CFE" w:rsidP="004C3CFE">
      <w:pPr>
        <w:pStyle w:val="ListParagraph"/>
        <w:numPr>
          <w:ilvl w:val="0"/>
          <w:numId w:val="8"/>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14:paraId="251C2781" w14:textId="77777777" w:rsidR="004C3CFE" w:rsidRDefault="004C3CFE" w:rsidP="004C3CFE">
      <w:pPr>
        <w:pStyle w:val="ListParagraph"/>
        <w:spacing w:line="276" w:lineRule="auto"/>
        <w:ind w:left="360"/>
        <w:rPr>
          <w:szCs w:val="24"/>
        </w:rPr>
      </w:pPr>
    </w:p>
    <w:p w14:paraId="44244446" w14:textId="77777777" w:rsidR="004C3CFE" w:rsidRPr="00726CBE" w:rsidRDefault="004C3CFE" w:rsidP="004C3CFE">
      <w:pPr>
        <w:pStyle w:val="ListParagraph"/>
        <w:numPr>
          <w:ilvl w:val="0"/>
          <w:numId w:val="8"/>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14:paraId="3E5C050D" w14:textId="77777777" w:rsidR="004C3CFE" w:rsidRDefault="004C3CFE" w:rsidP="004C3CFE">
      <w:pPr>
        <w:spacing w:line="276" w:lineRule="auto"/>
        <w:rPr>
          <w:szCs w:val="24"/>
        </w:rPr>
      </w:pPr>
    </w:p>
    <w:p w14:paraId="6B3A9278" w14:textId="77777777" w:rsidR="004C3CFE" w:rsidRPr="004372ED" w:rsidRDefault="004C3CFE" w:rsidP="004C3CFE">
      <w:pPr>
        <w:spacing w:line="276" w:lineRule="auto"/>
        <w:rPr>
          <w:szCs w:val="24"/>
        </w:rPr>
      </w:pPr>
    </w:p>
    <w:p w14:paraId="41120220" w14:textId="77777777" w:rsidR="004C3CFE" w:rsidRDefault="004C3CFE" w:rsidP="004C3CFE">
      <w:pPr>
        <w:spacing w:line="276" w:lineRule="auto"/>
        <w:rPr>
          <w:i/>
          <w:szCs w:val="24"/>
        </w:rPr>
      </w:pPr>
      <w:r w:rsidRPr="004372ED">
        <w:rPr>
          <w:i/>
          <w:szCs w:val="24"/>
        </w:rPr>
        <w:t>On your own...</w:t>
      </w:r>
    </w:p>
    <w:p w14:paraId="6AE85B44" w14:textId="77777777" w:rsidR="004C3CFE" w:rsidRPr="004372ED" w:rsidRDefault="004C3CFE" w:rsidP="004C3CFE">
      <w:pPr>
        <w:spacing w:line="276" w:lineRule="auto"/>
        <w:rPr>
          <w:i/>
          <w:szCs w:val="24"/>
        </w:rPr>
      </w:pPr>
    </w:p>
    <w:p w14:paraId="6F023124" w14:textId="77777777" w:rsidR="004C3CFE" w:rsidRDefault="004C3CFE" w:rsidP="004C3CFE">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14:paraId="42243295" w14:textId="77777777" w:rsidR="004C3CFE" w:rsidRDefault="004C3CFE" w:rsidP="004C3CFE">
      <w:pPr>
        <w:pStyle w:val="ListParagraph"/>
        <w:spacing w:line="276" w:lineRule="auto"/>
        <w:ind w:left="360"/>
        <w:rPr>
          <w:szCs w:val="24"/>
        </w:rPr>
      </w:pPr>
    </w:p>
    <w:p w14:paraId="01B54564" w14:textId="77777777" w:rsidR="004C3CFE" w:rsidRDefault="004C3CFE" w:rsidP="004C3CFE">
      <w:pPr>
        <w:pStyle w:val="ListParagraph"/>
        <w:numPr>
          <w:ilvl w:val="0"/>
          <w:numId w:val="8"/>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14:paraId="2233B6D7" w14:textId="77777777" w:rsidR="004C3CFE" w:rsidRDefault="004C3CFE" w:rsidP="004C3CFE">
      <w:pPr>
        <w:pStyle w:val="ListParagraph"/>
        <w:spacing w:line="276" w:lineRule="auto"/>
        <w:ind w:left="360"/>
        <w:rPr>
          <w:szCs w:val="24"/>
        </w:rPr>
      </w:pPr>
    </w:p>
    <w:p w14:paraId="34FA21B6" w14:textId="77777777" w:rsidR="004C3CFE" w:rsidRPr="004C3CFE" w:rsidRDefault="004C3CFE" w:rsidP="00C2039A">
      <w:pPr>
        <w:pStyle w:val="ListParagraph"/>
        <w:numPr>
          <w:ilvl w:val="0"/>
          <w:numId w:val="8"/>
        </w:numPr>
        <w:spacing w:line="276" w:lineRule="auto"/>
        <w:rPr>
          <w:szCs w:val="24"/>
        </w:rPr>
      </w:pPr>
      <w:r w:rsidRPr="004C3CFE">
        <w:rPr>
          <w:szCs w:val="24"/>
        </w:rPr>
        <w:t xml:space="preserve">Now, </w:t>
      </w:r>
      <w:r w:rsidRPr="004C3CFE">
        <w:rPr>
          <w:b/>
          <w:szCs w:val="24"/>
        </w:rPr>
        <w:t xml:space="preserve">think </w:t>
      </w:r>
      <w:r w:rsidRPr="004C3CFE">
        <w:rPr>
          <w:szCs w:val="24"/>
        </w:rPr>
        <w:t xml:space="preserve">about this question: </w:t>
      </w:r>
      <w:r w:rsidR="00705038" w:rsidRPr="004C3CFE">
        <w:rPr>
          <w:i/>
          <w:szCs w:val="24"/>
        </w:rPr>
        <w:t>“</w:t>
      </w:r>
      <w:r w:rsidR="00C937AB" w:rsidRPr="004C3CFE">
        <w:rPr>
          <w:i/>
          <w:szCs w:val="24"/>
        </w:rPr>
        <w:t>W</w:t>
      </w:r>
      <w:r w:rsidR="00705038" w:rsidRPr="004C3CFE">
        <w:rPr>
          <w:i/>
          <w:szCs w:val="24"/>
        </w:rPr>
        <w:t xml:space="preserve">hat does this </w:t>
      </w:r>
      <w:r w:rsidR="00C937AB" w:rsidRPr="004C3CFE">
        <w:rPr>
          <w:i/>
          <w:szCs w:val="24"/>
        </w:rPr>
        <w:t>story teach</w:t>
      </w:r>
      <w:r w:rsidR="00705038" w:rsidRPr="004C3CFE">
        <w:rPr>
          <w:i/>
          <w:szCs w:val="24"/>
        </w:rPr>
        <w:t xml:space="preserve"> you about </w:t>
      </w:r>
      <w:r w:rsidR="00C937AB" w:rsidRPr="004C3CFE">
        <w:rPr>
          <w:i/>
          <w:szCs w:val="24"/>
        </w:rPr>
        <w:t xml:space="preserve">the </w:t>
      </w:r>
      <w:r w:rsidR="00705038" w:rsidRPr="004C3CFE">
        <w:rPr>
          <w:i/>
          <w:szCs w:val="24"/>
        </w:rPr>
        <w:t>support</w:t>
      </w:r>
      <w:r w:rsidR="00C937AB" w:rsidRPr="004C3CFE">
        <w:rPr>
          <w:i/>
          <w:szCs w:val="24"/>
        </w:rPr>
        <w:t xml:space="preserve"> </w:t>
      </w:r>
      <w:proofErr w:type="gramStart"/>
      <w:r w:rsidR="00C937AB" w:rsidRPr="004C3CFE">
        <w:rPr>
          <w:i/>
          <w:szCs w:val="24"/>
        </w:rPr>
        <w:t xml:space="preserve">of </w:t>
      </w:r>
      <w:r w:rsidR="00705038" w:rsidRPr="004C3CFE">
        <w:rPr>
          <w:i/>
          <w:szCs w:val="24"/>
        </w:rPr>
        <w:t xml:space="preserve"> friend</w:t>
      </w:r>
      <w:r w:rsidR="00C937AB" w:rsidRPr="004C3CFE">
        <w:rPr>
          <w:i/>
          <w:szCs w:val="24"/>
        </w:rPr>
        <w:t>s</w:t>
      </w:r>
      <w:proofErr w:type="gramEnd"/>
      <w:r w:rsidR="00C937AB" w:rsidRPr="004C3CFE">
        <w:rPr>
          <w:i/>
          <w:szCs w:val="24"/>
        </w:rPr>
        <w:t>?</w:t>
      </w:r>
      <w:r w:rsidR="00705038" w:rsidRPr="004C3CFE">
        <w:rPr>
          <w:i/>
          <w:szCs w:val="24"/>
        </w:rPr>
        <w:t>”</w:t>
      </w:r>
      <w:r w:rsidR="00705038" w:rsidRPr="004C3CFE">
        <w:rPr>
          <w:szCs w:val="24"/>
        </w:rPr>
        <w:t xml:space="preserve"> Your teacher will lead a </w:t>
      </w:r>
      <w:r w:rsidR="00705038" w:rsidRPr="004C3CFE">
        <w:rPr>
          <w:b/>
          <w:szCs w:val="24"/>
        </w:rPr>
        <w:t xml:space="preserve">discussion </w:t>
      </w:r>
      <w:r w:rsidR="00705038" w:rsidRPr="004C3CFE">
        <w:rPr>
          <w:szCs w:val="24"/>
        </w:rPr>
        <w:t xml:space="preserve">to help you improve and expand your conclusion. When you are ready, </w:t>
      </w:r>
      <w:r w:rsidR="00705038" w:rsidRPr="004C3CFE">
        <w:rPr>
          <w:b/>
          <w:szCs w:val="24"/>
        </w:rPr>
        <w:t xml:space="preserve">add a few sentences </w:t>
      </w:r>
      <w:r w:rsidR="00705038" w:rsidRPr="004C3CFE">
        <w:rPr>
          <w:szCs w:val="24"/>
        </w:rPr>
        <w:t>to your conclusion that show your thinking about this</w:t>
      </w:r>
      <w:r w:rsidR="00705038" w:rsidRPr="004C3CFE">
        <w:rPr>
          <w:color w:val="FF0000"/>
          <w:szCs w:val="24"/>
        </w:rPr>
        <w:t xml:space="preserve">. </w:t>
      </w:r>
    </w:p>
    <w:p w14:paraId="7AEC1828" w14:textId="77777777" w:rsidR="004C3CFE" w:rsidRPr="004C3CFE" w:rsidRDefault="004C3CFE" w:rsidP="004C3CFE">
      <w:pPr>
        <w:pStyle w:val="ListParagraph"/>
        <w:spacing w:line="276" w:lineRule="auto"/>
        <w:ind w:left="360"/>
        <w:rPr>
          <w:szCs w:val="24"/>
        </w:rPr>
      </w:pPr>
    </w:p>
    <w:p w14:paraId="4E67BCF4" w14:textId="77777777" w:rsidR="00705038" w:rsidRPr="004C3CFE" w:rsidRDefault="00705038" w:rsidP="00C2039A">
      <w:pPr>
        <w:pStyle w:val="ListParagraph"/>
        <w:numPr>
          <w:ilvl w:val="0"/>
          <w:numId w:val="8"/>
        </w:numPr>
        <w:spacing w:line="276" w:lineRule="auto"/>
        <w:rPr>
          <w:szCs w:val="24"/>
        </w:rPr>
      </w:pPr>
      <w:r w:rsidRPr="004C3CFE">
        <w:rPr>
          <w:szCs w:val="24"/>
        </w:rPr>
        <w:t xml:space="preserve">With a pencil in your hand, </w:t>
      </w:r>
      <w:r w:rsidRPr="004C3CFE">
        <w:rPr>
          <w:b/>
          <w:szCs w:val="24"/>
        </w:rPr>
        <w:t xml:space="preserve">read </w:t>
      </w:r>
      <w:r w:rsidRPr="004C3CFE">
        <w:rPr>
          <w:szCs w:val="24"/>
        </w:rPr>
        <w:t xml:space="preserve">your piece aloud to a partner. </w:t>
      </w:r>
      <w:r w:rsidRPr="004C3CFE">
        <w:rPr>
          <w:b/>
          <w:szCs w:val="24"/>
        </w:rPr>
        <w:t>Revise and edit</w:t>
      </w:r>
      <w:r w:rsidRPr="004C3CFE">
        <w:rPr>
          <w:szCs w:val="24"/>
        </w:rPr>
        <w:t xml:space="preserve"> as you read.</w:t>
      </w:r>
    </w:p>
    <w:p w14:paraId="7CC8B162" w14:textId="77777777" w:rsidR="00705038" w:rsidRPr="004372ED" w:rsidRDefault="00705038" w:rsidP="003D436B">
      <w:pPr>
        <w:spacing w:line="276" w:lineRule="auto"/>
        <w:ind w:left="1440" w:hanging="1440"/>
      </w:pPr>
      <w:r w:rsidRPr="003560A8">
        <w:rPr>
          <w:rFonts w:ascii="Comic Sans MS" w:hAnsi="Comic Sans MS"/>
          <w:szCs w:val="24"/>
        </w:rPr>
        <w:br w:type="page"/>
      </w:r>
    </w:p>
    <w:p w14:paraId="3A49E726" w14:textId="77777777" w:rsidR="00705038" w:rsidRPr="004372ED" w:rsidRDefault="00705038" w:rsidP="007419FA">
      <w:pPr>
        <w:spacing w:line="276" w:lineRule="auto"/>
      </w:pPr>
      <w:proofErr w:type="gramStart"/>
      <w:r w:rsidRPr="004372ED">
        <w:lastRenderedPageBreak/>
        <w:t>Name :</w:t>
      </w:r>
      <w:proofErr w:type="gramEnd"/>
      <w:r w:rsidRPr="004372ED">
        <w:t xml:space="preserve">                                                                                                                      Date:</w:t>
      </w:r>
    </w:p>
    <w:p w14:paraId="40358208" w14:textId="77777777" w:rsidR="00705038" w:rsidRPr="004372ED" w:rsidRDefault="00705038" w:rsidP="007419FA">
      <w:pPr>
        <w:spacing w:line="276" w:lineRule="auto"/>
      </w:pPr>
      <w:r w:rsidRPr="004372ED">
        <w:t xml:space="preserve">Title of story:  </w:t>
      </w:r>
    </w:p>
    <w:p w14:paraId="5FCA55F4" w14:textId="77777777" w:rsidR="00705038" w:rsidRPr="004372ED" w:rsidRDefault="00705038" w:rsidP="002C1E0C">
      <w:pPr>
        <w:spacing w:line="276" w:lineRule="auto"/>
      </w:pPr>
    </w:p>
    <w:p w14:paraId="705064CE" w14:textId="77777777" w:rsidR="00705038" w:rsidRPr="004372ED" w:rsidRDefault="00705038" w:rsidP="007419FA">
      <w:pPr>
        <w:spacing w:line="276" w:lineRule="auto"/>
        <w:jc w:val="center"/>
        <w:rPr>
          <w:i/>
          <w:sz w:val="28"/>
        </w:rPr>
      </w:pPr>
      <w:r w:rsidRPr="004372ED">
        <w:rPr>
          <w:i/>
          <w:sz w:val="28"/>
        </w:rPr>
        <w:t>Writing Draft</w:t>
      </w:r>
    </w:p>
    <w:p w14:paraId="573813A4" w14:textId="77777777" w:rsidR="00705038" w:rsidRPr="004372ED" w:rsidRDefault="00705038" w:rsidP="007419FA">
      <w:pPr>
        <w:spacing w:line="276" w:lineRule="auto"/>
        <w:jc w:val="center"/>
        <w:rPr>
          <w:i/>
          <w:sz w:val="28"/>
        </w:rPr>
      </w:pPr>
    </w:p>
    <w:p w14:paraId="1D566E7F" w14:textId="77777777" w:rsidR="00705038" w:rsidRPr="004372ED" w:rsidRDefault="00705038" w:rsidP="007419FA">
      <w:pPr>
        <w:spacing w:line="276" w:lineRule="auto"/>
        <w:rPr>
          <w:i/>
          <w:sz w:val="32"/>
        </w:rPr>
      </w:pPr>
      <w:r w:rsidRPr="004372ED">
        <w:rPr>
          <w:i/>
          <w:sz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17D9B18A" w14:textId="77777777" w:rsidR="00705038" w:rsidRPr="004372ED" w:rsidRDefault="00705038" w:rsidP="007419FA">
      <w:pPr>
        <w:spacing w:line="276" w:lineRule="auto"/>
        <w:rPr>
          <w:i/>
          <w:sz w:val="32"/>
        </w:rPr>
      </w:pPr>
      <w:r w:rsidRPr="004372ED">
        <w:rPr>
          <w:i/>
          <w:sz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157CC5D7" w14:textId="77777777" w:rsidR="00705038" w:rsidRPr="004372ED" w:rsidRDefault="00705038" w:rsidP="007419FA">
      <w:pPr>
        <w:spacing w:line="276" w:lineRule="auto"/>
        <w:rPr>
          <w:i/>
          <w:sz w:val="32"/>
        </w:rPr>
      </w:pPr>
      <w:r w:rsidRPr="004372ED">
        <w:rPr>
          <w:i/>
          <w:sz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6EBE8040" w14:textId="77777777" w:rsidR="00705038" w:rsidRPr="004372ED" w:rsidRDefault="00705038" w:rsidP="007419FA">
      <w:pPr>
        <w:spacing w:line="276" w:lineRule="auto"/>
        <w:rPr>
          <w:i/>
          <w:sz w:val="32"/>
        </w:rPr>
      </w:pPr>
      <w:r w:rsidRPr="004372ED">
        <w:rPr>
          <w:i/>
          <w:sz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1D4B0B77" w14:textId="77777777" w:rsidR="00705038" w:rsidRPr="004372ED" w:rsidRDefault="00705038" w:rsidP="00C8788F">
      <w:pPr>
        <w:spacing w:line="276" w:lineRule="auto"/>
        <w:rPr>
          <w:i/>
          <w:sz w:val="32"/>
        </w:rPr>
      </w:pPr>
      <w:r w:rsidRPr="004372ED">
        <w:rPr>
          <w:i/>
          <w:sz w:val="32"/>
        </w:rPr>
        <w:t>_____________________________________________________________________________________________________________________________________________________________________________________________</w:t>
      </w:r>
    </w:p>
    <w:p w14:paraId="6303A394" w14:textId="77777777" w:rsidR="00B7712C" w:rsidRPr="004372ED" w:rsidRDefault="00B7712C" w:rsidP="00B7712C">
      <w:pPr>
        <w:spacing w:line="276" w:lineRule="auto"/>
        <w:rPr>
          <w:i/>
          <w:sz w:val="32"/>
        </w:rPr>
      </w:pPr>
      <w:r w:rsidRPr="004372ED">
        <w:rPr>
          <w:i/>
          <w:sz w:val="32"/>
        </w:rPr>
        <w:t>______________________________________________________________________________________________________________________________</w:t>
      </w:r>
    </w:p>
    <w:p w14:paraId="1DA74C52" w14:textId="77777777" w:rsidR="00B7712C" w:rsidRPr="004372ED" w:rsidRDefault="00B7712C" w:rsidP="00B7712C">
      <w:pPr>
        <w:spacing w:line="276" w:lineRule="auto"/>
        <w:rPr>
          <w:i/>
          <w:sz w:val="32"/>
        </w:rPr>
      </w:pPr>
      <w:r w:rsidRPr="004372ED">
        <w:rPr>
          <w:i/>
          <w:sz w:val="32"/>
        </w:rPr>
        <w:t>_____________________________________________________________________________________________________________________________________________________________________________________________</w:t>
      </w:r>
    </w:p>
    <w:p w14:paraId="36279A51" w14:textId="77777777" w:rsidR="00F56687" w:rsidRPr="004372ED" w:rsidRDefault="00F56687" w:rsidP="00F56687">
      <w:pPr>
        <w:spacing w:line="276" w:lineRule="auto"/>
        <w:rPr>
          <w:i/>
          <w:sz w:val="32"/>
        </w:rPr>
      </w:pPr>
      <w:r w:rsidRPr="004372ED">
        <w:rPr>
          <w:i/>
          <w:sz w:val="32"/>
        </w:rPr>
        <w:t>______________________________________________________________________________________________________________________________</w:t>
      </w:r>
    </w:p>
    <w:p w14:paraId="2857D591" w14:textId="77777777" w:rsidR="00F56687" w:rsidRPr="004372ED" w:rsidRDefault="00F56687" w:rsidP="00F56687">
      <w:pPr>
        <w:spacing w:line="276" w:lineRule="auto"/>
        <w:rPr>
          <w:i/>
          <w:sz w:val="32"/>
        </w:rPr>
      </w:pPr>
      <w:r w:rsidRPr="004372ED">
        <w:rPr>
          <w:i/>
          <w:sz w:val="32"/>
        </w:rPr>
        <w:t>_____________________________________________________________________________________________________________________________________________________________________________________________</w:t>
      </w:r>
    </w:p>
    <w:p w14:paraId="4CA8E1BC" w14:textId="77777777" w:rsidR="00705038" w:rsidRPr="004372ED" w:rsidRDefault="00705038">
      <w:pPr>
        <w:rPr>
          <w:b/>
          <w:i/>
          <w:noProof/>
          <w:sz w:val="28"/>
        </w:rPr>
      </w:pPr>
      <w:r w:rsidRPr="004372ED">
        <w:rPr>
          <w:b/>
          <w:i/>
          <w:noProof/>
          <w:sz w:val="28"/>
        </w:rPr>
        <w:br w:type="page"/>
      </w:r>
    </w:p>
    <w:p w14:paraId="05E8BCC5" w14:textId="77777777" w:rsidR="004C3CFE" w:rsidRPr="004372ED" w:rsidRDefault="004C3CFE" w:rsidP="004C3CFE">
      <w:pPr>
        <w:spacing w:line="276" w:lineRule="auto"/>
        <w:jc w:val="center"/>
        <w:rPr>
          <w:b/>
          <w:i/>
          <w:noProof/>
          <w:sz w:val="28"/>
          <w:szCs w:val="28"/>
        </w:rPr>
      </w:pPr>
      <w:r w:rsidRPr="004372ED">
        <w:rPr>
          <w:b/>
          <w:i/>
          <w:noProof/>
          <w:sz w:val="28"/>
          <w:szCs w:val="28"/>
        </w:rPr>
        <w:lastRenderedPageBreak/>
        <w:t>Teacher Pages</w:t>
      </w:r>
    </w:p>
    <w:p w14:paraId="4C9E9261" w14:textId="77777777" w:rsidR="004C3CFE" w:rsidRPr="004372ED" w:rsidRDefault="004C3CFE" w:rsidP="004C3CFE">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7A6271A5" w14:textId="77777777" w:rsidR="00705038" w:rsidRPr="007A4B2A" w:rsidRDefault="00705038" w:rsidP="00C8788F">
      <w:pPr>
        <w:spacing w:line="276" w:lineRule="auto"/>
        <w:rPr>
          <w:b/>
          <w:szCs w:val="24"/>
        </w:rPr>
      </w:pPr>
    </w:p>
    <w:p w14:paraId="2DAEC20D" w14:textId="77777777" w:rsidR="00C937AB" w:rsidRPr="007A4B2A" w:rsidRDefault="00705038" w:rsidP="00C937AB">
      <w:pPr>
        <w:jc w:val="center"/>
        <w:rPr>
          <w:i/>
          <w:szCs w:val="24"/>
        </w:rPr>
      </w:pPr>
      <w:r w:rsidRPr="007A4B2A">
        <w:rPr>
          <w:b/>
          <w:szCs w:val="24"/>
        </w:rPr>
        <w:t xml:space="preserve">    FOCUSING QUESTION</w:t>
      </w:r>
      <w:r w:rsidRPr="003560A8">
        <w:rPr>
          <w:b/>
          <w:i/>
          <w:szCs w:val="24"/>
        </w:rPr>
        <w:t>:</w:t>
      </w:r>
      <w:r w:rsidRPr="003560A8">
        <w:rPr>
          <w:i/>
          <w:szCs w:val="24"/>
        </w:rPr>
        <w:t xml:space="preserve"> </w:t>
      </w:r>
      <w:r w:rsidR="00C937AB" w:rsidRPr="00FE5C31">
        <w:rPr>
          <w:i/>
          <w:szCs w:val="24"/>
        </w:rPr>
        <w:t>How does Chang react to the devastation caused by the storm?</w:t>
      </w:r>
    </w:p>
    <w:tbl>
      <w:tblPr>
        <w:tblStyle w:val="TableGrid"/>
        <w:tblW w:w="0" w:type="auto"/>
        <w:tblLook w:val="00A0" w:firstRow="1" w:lastRow="0" w:firstColumn="1" w:lastColumn="0" w:noHBand="0" w:noVBand="0"/>
      </w:tblPr>
      <w:tblGrid>
        <w:gridCol w:w="4605"/>
        <w:gridCol w:w="770"/>
        <w:gridCol w:w="3408"/>
        <w:gridCol w:w="1135"/>
      </w:tblGrid>
      <w:tr w:rsidR="00705038" w:rsidRPr="003560A8" w14:paraId="13289FB3" w14:textId="77777777">
        <w:tc>
          <w:tcPr>
            <w:tcW w:w="4605" w:type="dxa"/>
          </w:tcPr>
          <w:p w14:paraId="245730FC" w14:textId="77777777" w:rsidR="00705038" w:rsidRPr="007A4B2A" w:rsidRDefault="00705038" w:rsidP="005F0D52">
            <w:pPr>
              <w:spacing w:line="276" w:lineRule="auto"/>
              <w:jc w:val="center"/>
              <w:rPr>
                <w:i/>
                <w:szCs w:val="24"/>
              </w:rPr>
            </w:pPr>
            <w:r w:rsidRPr="007A4B2A">
              <w:rPr>
                <w:i/>
                <w:szCs w:val="24"/>
              </w:rPr>
              <w:t>Evidence</w:t>
            </w:r>
          </w:p>
          <w:p w14:paraId="3FFEF93B" w14:textId="77777777" w:rsidR="00705038" w:rsidRPr="007A4B2A" w:rsidRDefault="00705038" w:rsidP="003560A8">
            <w:pPr>
              <w:spacing w:line="276" w:lineRule="auto"/>
              <w:jc w:val="center"/>
              <w:rPr>
                <w:szCs w:val="24"/>
              </w:rPr>
            </w:pPr>
            <w:r w:rsidRPr="007A4B2A">
              <w:rPr>
                <w:szCs w:val="24"/>
              </w:rPr>
              <w:t>What does Chang do that shows he is determined?</w:t>
            </w:r>
          </w:p>
        </w:tc>
        <w:tc>
          <w:tcPr>
            <w:tcW w:w="770" w:type="dxa"/>
          </w:tcPr>
          <w:p w14:paraId="33AC236D" w14:textId="77777777" w:rsidR="00705038" w:rsidRPr="007A4B2A" w:rsidRDefault="00705038" w:rsidP="005F0D52">
            <w:pPr>
              <w:spacing w:line="276" w:lineRule="auto"/>
              <w:rPr>
                <w:i/>
                <w:szCs w:val="24"/>
              </w:rPr>
            </w:pPr>
            <w:r w:rsidRPr="007A4B2A">
              <w:rPr>
                <w:i/>
                <w:szCs w:val="24"/>
              </w:rPr>
              <w:t>Page</w:t>
            </w:r>
          </w:p>
        </w:tc>
        <w:tc>
          <w:tcPr>
            <w:tcW w:w="3408" w:type="dxa"/>
          </w:tcPr>
          <w:p w14:paraId="6DD7E203" w14:textId="77777777" w:rsidR="00705038" w:rsidRPr="007A4B2A" w:rsidRDefault="00705038" w:rsidP="005F0D52">
            <w:pPr>
              <w:spacing w:line="276" w:lineRule="auto"/>
              <w:jc w:val="center"/>
              <w:rPr>
                <w:i/>
                <w:szCs w:val="24"/>
              </w:rPr>
            </w:pPr>
            <w:r w:rsidRPr="007A4B2A">
              <w:rPr>
                <w:i/>
                <w:szCs w:val="24"/>
              </w:rPr>
              <w:t>Elaboration / explanation</w:t>
            </w:r>
          </w:p>
          <w:p w14:paraId="0E068FFE" w14:textId="77777777" w:rsidR="00705038" w:rsidRPr="007A4B2A" w:rsidRDefault="00705038" w:rsidP="005F0D52">
            <w:pPr>
              <w:spacing w:line="276" w:lineRule="auto"/>
              <w:jc w:val="center"/>
              <w:rPr>
                <w:szCs w:val="24"/>
              </w:rPr>
            </w:pPr>
            <w:r w:rsidRPr="007A4B2A">
              <w:rPr>
                <w:szCs w:val="24"/>
              </w:rPr>
              <w:t>How does this help his family?</w:t>
            </w:r>
          </w:p>
        </w:tc>
        <w:tc>
          <w:tcPr>
            <w:tcW w:w="1135" w:type="dxa"/>
          </w:tcPr>
          <w:p w14:paraId="2CCEC357" w14:textId="77777777" w:rsidR="00705038" w:rsidRPr="003560A8" w:rsidRDefault="00705038" w:rsidP="005F0D52">
            <w:pPr>
              <w:spacing w:line="276" w:lineRule="auto"/>
              <w:rPr>
                <w:i/>
                <w:szCs w:val="24"/>
              </w:rPr>
            </w:pPr>
            <w:r w:rsidRPr="003560A8">
              <w:rPr>
                <w:i/>
                <w:szCs w:val="24"/>
              </w:rPr>
              <w:t>Used in your piece?</w:t>
            </w:r>
          </w:p>
        </w:tc>
      </w:tr>
      <w:tr w:rsidR="00705038" w:rsidRPr="003560A8" w14:paraId="37DFDAE4" w14:textId="77777777">
        <w:tc>
          <w:tcPr>
            <w:tcW w:w="4605" w:type="dxa"/>
          </w:tcPr>
          <w:p w14:paraId="18834742" w14:textId="77777777" w:rsidR="00705038" w:rsidRPr="004C3CFE" w:rsidRDefault="007A4B2A" w:rsidP="00663E03">
            <w:pPr>
              <w:rPr>
                <w:rFonts w:ascii="Apple Chancery" w:hAnsi="Apple Chancery"/>
                <w:sz w:val="22"/>
                <w:szCs w:val="22"/>
              </w:rPr>
            </w:pPr>
            <w:r w:rsidRPr="004C3CFE">
              <w:rPr>
                <w:rFonts w:ascii="Apple Chancery" w:hAnsi="Apple Chancery"/>
                <w:sz w:val="22"/>
                <w:szCs w:val="22"/>
              </w:rPr>
              <w:t>W</w:t>
            </w:r>
            <w:r w:rsidR="00705038" w:rsidRPr="004C3CFE">
              <w:rPr>
                <w:rFonts w:ascii="Apple Chancery" w:hAnsi="Apple Chancery"/>
                <w:sz w:val="22"/>
                <w:szCs w:val="22"/>
              </w:rPr>
              <w:t>orks all day repairing house boat (nails boards, dries out food cabinet, coils up rope and folds nets, washes clothing, etc.</w:t>
            </w:r>
          </w:p>
        </w:tc>
        <w:tc>
          <w:tcPr>
            <w:tcW w:w="770" w:type="dxa"/>
          </w:tcPr>
          <w:p w14:paraId="7F516F69" w14:textId="77777777" w:rsidR="00705038" w:rsidRPr="004C3CFE" w:rsidRDefault="00705038" w:rsidP="005F0D52">
            <w:pPr>
              <w:spacing w:line="276" w:lineRule="auto"/>
              <w:rPr>
                <w:rFonts w:ascii="Apple Chancery" w:hAnsi="Apple Chancery"/>
                <w:sz w:val="22"/>
                <w:szCs w:val="22"/>
              </w:rPr>
            </w:pPr>
            <w:r w:rsidRPr="004C3CFE">
              <w:rPr>
                <w:rFonts w:ascii="Apple Chancery" w:hAnsi="Apple Chancery"/>
                <w:sz w:val="22"/>
                <w:szCs w:val="22"/>
              </w:rPr>
              <w:t>83</w:t>
            </w:r>
          </w:p>
        </w:tc>
        <w:tc>
          <w:tcPr>
            <w:tcW w:w="3408" w:type="dxa"/>
          </w:tcPr>
          <w:p w14:paraId="722C1770" w14:textId="77777777" w:rsidR="00705038" w:rsidRPr="004C3CFE" w:rsidRDefault="00705038" w:rsidP="005F0D52">
            <w:pPr>
              <w:spacing w:line="276" w:lineRule="auto"/>
              <w:rPr>
                <w:rFonts w:ascii="Apple Chancery" w:hAnsi="Apple Chancery"/>
                <w:sz w:val="22"/>
                <w:szCs w:val="22"/>
              </w:rPr>
            </w:pPr>
            <w:r w:rsidRPr="004C3CFE">
              <w:rPr>
                <w:rFonts w:ascii="Apple Chancery" w:hAnsi="Apple Chancery"/>
                <w:sz w:val="22"/>
                <w:szCs w:val="22"/>
              </w:rPr>
              <w:t>Now they are able to return to houseboat and live there again</w:t>
            </w:r>
          </w:p>
        </w:tc>
        <w:tc>
          <w:tcPr>
            <w:tcW w:w="1135" w:type="dxa"/>
          </w:tcPr>
          <w:p w14:paraId="208C0D1D" w14:textId="77777777" w:rsidR="00705038" w:rsidRPr="003560A8" w:rsidRDefault="00705038" w:rsidP="005F0D52">
            <w:pPr>
              <w:spacing w:line="276" w:lineRule="auto"/>
              <w:rPr>
                <w:szCs w:val="24"/>
              </w:rPr>
            </w:pPr>
          </w:p>
        </w:tc>
      </w:tr>
      <w:tr w:rsidR="00705038" w:rsidRPr="003560A8" w14:paraId="2BE1DD77" w14:textId="77777777">
        <w:tc>
          <w:tcPr>
            <w:tcW w:w="4605" w:type="dxa"/>
          </w:tcPr>
          <w:p w14:paraId="21DD3000" w14:textId="77777777" w:rsidR="00705038" w:rsidRPr="004C3CFE" w:rsidRDefault="00705038" w:rsidP="005F0D52">
            <w:pPr>
              <w:spacing w:line="276" w:lineRule="auto"/>
              <w:rPr>
                <w:rFonts w:ascii="Apple Chancery" w:hAnsi="Apple Chancery"/>
                <w:sz w:val="22"/>
                <w:szCs w:val="22"/>
              </w:rPr>
            </w:pPr>
            <w:r w:rsidRPr="004C3CFE">
              <w:rPr>
                <w:rFonts w:ascii="Apple Chancery" w:hAnsi="Apple Chancery"/>
                <w:sz w:val="22"/>
                <w:szCs w:val="22"/>
              </w:rPr>
              <w:t>Thinks of a plan.  “thinking about one hard painful way to do something for his mother”. Goes to the market and offers to trade his flute for an old wok</w:t>
            </w:r>
          </w:p>
        </w:tc>
        <w:tc>
          <w:tcPr>
            <w:tcW w:w="770" w:type="dxa"/>
          </w:tcPr>
          <w:p w14:paraId="3D873B4E" w14:textId="77777777" w:rsidR="00705038" w:rsidRPr="004C3CFE" w:rsidRDefault="00705038" w:rsidP="005F0D52">
            <w:pPr>
              <w:spacing w:line="276" w:lineRule="auto"/>
              <w:rPr>
                <w:rFonts w:ascii="Apple Chancery" w:hAnsi="Apple Chancery"/>
                <w:sz w:val="22"/>
                <w:szCs w:val="22"/>
              </w:rPr>
            </w:pPr>
            <w:r w:rsidRPr="004C3CFE">
              <w:rPr>
                <w:rFonts w:ascii="Apple Chancery" w:hAnsi="Apple Chancery"/>
                <w:sz w:val="22"/>
                <w:szCs w:val="22"/>
              </w:rPr>
              <w:t>86, 89</w:t>
            </w:r>
          </w:p>
        </w:tc>
        <w:tc>
          <w:tcPr>
            <w:tcW w:w="3408" w:type="dxa"/>
          </w:tcPr>
          <w:p w14:paraId="07FAE7DF" w14:textId="77777777" w:rsidR="00705038" w:rsidRPr="004C3CFE" w:rsidRDefault="00705038" w:rsidP="005F0D52">
            <w:pPr>
              <w:spacing w:line="276" w:lineRule="auto"/>
              <w:rPr>
                <w:rFonts w:ascii="Apple Chancery" w:hAnsi="Apple Chancery"/>
                <w:sz w:val="22"/>
                <w:szCs w:val="22"/>
              </w:rPr>
            </w:pPr>
            <w:r w:rsidRPr="004C3CFE">
              <w:rPr>
                <w:rFonts w:ascii="Apple Chancery" w:hAnsi="Apple Chancery"/>
                <w:sz w:val="22"/>
                <w:szCs w:val="22"/>
              </w:rPr>
              <w:t>If plan is successful, his mother will have a wok to cook with</w:t>
            </w:r>
          </w:p>
        </w:tc>
        <w:tc>
          <w:tcPr>
            <w:tcW w:w="1135" w:type="dxa"/>
          </w:tcPr>
          <w:p w14:paraId="3F9E02E5" w14:textId="77777777" w:rsidR="00705038" w:rsidRPr="003560A8" w:rsidRDefault="00705038" w:rsidP="005F0D52">
            <w:pPr>
              <w:spacing w:line="276" w:lineRule="auto"/>
              <w:rPr>
                <w:szCs w:val="24"/>
              </w:rPr>
            </w:pPr>
          </w:p>
        </w:tc>
      </w:tr>
      <w:tr w:rsidR="00705038" w:rsidRPr="003560A8" w14:paraId="04C677DD" w14:textId="77777777">
        <w:tc>
          <w:tcPr>
            <w:tcW w:w="4605" w:type="dxa"/>
          </w:tcPr>
          <w:p w14:paraId="12F9E2A5" w14:textId="77777777" w:rsidR="00705038" w:rsidRPr="004C3CFE" w:rsidRDefault="00705038" w:rsidP="003560A8">
            <w:pPr>
              <w:spacing w:line="276" w:lineRule="auto"/>
              <w:rPr>
                <w:rFonts w:ascii="Apple Chancery" w:hAnsi="Apple Chancery"/>
                <w:sz w:val="22"/>
                <w:szCs w:val="22"/>
              </w:rPr>
            </w:pPr>
            <w:r w:rsidRPr="004C3CFE">
              <w:rPr>
                <w:rFonts w:ascii="Apple Chancery" w:hAnsi="Apple Chancery"/>
                <w:sz w:val="22"/>
                <w:szCs w:val="22"/>
              </w:rPr>
              <w:t xml:space="preserve"> </w:t>
            </w:r>
            <w:r w:rsidR="003560A8" w:rsidRPr="004C3CFE">
              <w:rPr>
                <w:rFonts w:ascii="Apple Chancery" w:hAnsi="Apple Chancery"/>
                <w:sz w:val="22"/>
                <w:szCs w:val="22"/>
              </w:rPr>
              <w:t>P</w:t>
            </w:r>
            <w:r w:rsidRPr="004C3CFE">
              <w:rPr>
                <w:rFonts w:ascii="Apple Chancery" w:hAnsi="Apple Chancery"/>
                <w:sz w:val="22"/>
                <w:szCs w:val="22"/>
              </w:rPr>
              <w:t>lays his flute in public for strangers even though he is nervous and embarrassed</w:t>
            </w:r>
          </w:p>
        </w:tc>
        <w:tc>
          <w:tcPr>
            <w:tcW w:w="770" w:type="dxa"/>
          </w:tcPr>
          <w:p w14:paraId="17788133" w14:textId="77777777" w:rsidR="00705038" w:rsidRPr="004C3CFE" w:rsidRDefault="00705038" w:rsidP="005F0D52">
            <w:pPr>
              <w:spacing w:line="276" w:lineRule="auto"/>
              <w:rPr>
                <w:rFonts w:ascii="Apple Chancery" w:hAnsi="Apple Chancery"/>
                <w:sz w:val="22"/>
                <w:szCs w:val="22"/>
              </w:rPr>
            </w:pPr>
            <w:r w:rsidRPr="004C3CFE">
              <w:rPr>
                <w:rFonts w:ascii="Apple Chancery" w:hAnsi="Apple Chancery"/>
                <w:sz w:val="22"/>
                <w:szCs w:val="22"/>
              </w:rPr>
              <w:t>90, 91</w:t>
            </w:r>
          </w:p>
        </w:tc>
        <w:tc>
          <w:tcPr>
            <w:tcW w:w="3408" w:type="dxa"/>
          </w:tcPr>
          <w:p w14:paraId="05015048" w14:textId="77777777" w:rsidR="00705038" w:rsidRPr="004C3CFE" w:rsidRDefault="00705038" w:rsidP="005F0D52">
            <w:pPr>
              <w:spacing w:line="276" w:lineRule="auto"/>
              <w:rPr>
                <w:rFonts w:ascii="Apple Chancery" w:hAnsi="Apple Chancery"/>
                <w:sz w:val="22"/>
                <w:szCs w:val="22"/>
              </w:rPr>
            </w:pPr>
            <w:r w:rsidRPr="004C3CFE">
              <w:rPr>
                <w:rFonts w:ascii="Apple Chancery" w:hAnsi="Apple Chancery"/>
                <w:sz w:val="22"/>
                <w:szCs w:val="22"/>
              </w:rPr>
              <w:t>Receives money for his music and is able to buy brand new wok for his mother, as well as some food</w:t>
            </w:r>
          </w:p>
        </w:tc>
        <w:tc>
          <w:tcPr>
            <w:tcW w:w="1135" w:type="dxa"/>
          </w:tcPr>
          <w:p w14:paraId="1E7189F6" w14:textId="77777777" w:rsidR="00705038" w:rsidRPr="003560A8" w:rsidRDefault="00705038" w:rsidP="005F0D52">
            <w:pPr>
              <w:spacing w:line="276" w:lineRule="auto"/>
              <w:rPr>
                <w:szCs w:val="24"/>
              </w:rPr>
            </w:pPr>
          </w:p>
        </w:tc>
      </w:tr>
    </w:tbl>
    <w:p w14:paraId="4CF1166D" w14:textId="77777777" w:rsidR="004C3CFE" w:rsidRDefault="004C3CFE" w:rsidP="00F52F3A">
      <w:pPr>
        <w:ind w:left="360"/>
        <w:rPr>
          <w:b/>
          <w:szCs w:val="24"/>
        </w:rPr>
      </w:pPr>
    </w:p>
    <w:p w14:paraId="57F635D4" w14:textId="77777777" w:rsidR="00705038" w:rsidRPr="003560A8" w:rsidRDefault="00705038" w:rsidP="00F52F3A">
      <w:pPr>
        <w:ind w:left="360"/>
        <w:rPr>
          <w:szCs w:val="24"/>
        </w:rPr>
      </w:pPr>
      <w:r w:rsidRPr="003560A8">
        <w:rPr>
          <w:b/>
          <w:szCs w:val="24"/>
        </w:rPr>
        <w:t>POSSIBLE FOCUS STATEMENT:</w:t>
      </w:r>
      <w:r w:rsidRPr="003560A8">
        <w:rPr>
          <w:szCs w:val="24"/>
        </w:rPr>
        <w:t xml:space="preserve"> </w:t>
      </w:r>
      <w:r w:rsidR="00F52F3A" w:rsidRPr="007A4B2A">
        <w:rPr>
          <w:i/>
          <w:szCs w:val="24"/>
        </w:rPr>
        <w:t>Chang is determined to help his family after the flood.</w:t>
      </w:r>
    </w:p>
    <w:p w14:paraId="1B7BE4E1" w14:textId="77777777" w:rsidR="007A4B2A" w:rsidRDefault="007A4B2A" w:rsidP="00C8788F">
      <w:pPr>
        <w:rPr>
          <w:szCs w:val="24"/>
        </w:rPr>
      </w:pPr>
    </w:p>
    <w:p w14:paraId="7B083D90" w14:textId="77777777" w:rsidR="00705038" w:rsidRPr="003560A8" w:rsidRDefault="00705038" w:rsidP="00C8788F">
      <w:pPr>
        <w:rPr>
          <w:szCs w:val="24"/>
        </w:rPr>
      </w:pPr>
      <w:r w:rsidRPr="003560A8">
        <w:rPr>
          <w:szCs w:val="24"/>
        </w:rPr>
        <w:t>Additional notes to the teacher about this piece:</w:t>
      </w:r>
    </w:p>
    <w:p w14:paraId="062EB580" w14:textId="77777777" w:rsidR="00C0757F" w:rsidRPr="004C3CFE" w:rsidRDefault="00705038" w:rsidP="00C0757F">
      <w:pPr>
        <w:pStyle w:val="ListParagraph"/>
        <w:numPr>
          <w:ilvl w:val="0"/>
          <w:numId w:val="6"/>
        </w:numPr>
        <w:spacing w:line="276" w:lineRule="auto"/>
        <w:rPr>
          <w:szCs w:val="24"/>
        </w:rPr>
      </w:pPr>
      <w:r w:rsidRPr="004C3CFE">
        <w:rPr>
          <w:szCs w:val="24"/>
        </w:rPr>
        <w:t>This realistic fiction text provides a good opportunity to teach into ch</w:t>
      </w:r>
      <w:r w:rsidR="004C3CFE">
        <w:rPr>
          <w:szCs w:val="24"/>
        </w:rPr>
        <w:t xml:space="preserve">aracter traits and motivation. </w:t>
      </w:r>
      <w:r w:rsidRPr="004C3CFE">
        <w:rPr>
          <w:szCs w:val="24"/>
        </w:rPr>
        <w:t xml:space="preserve">Although the writing piece may </w:t>
      </w:r>
      <w:r w:rsidR="0064208D" w:rsidRPr="004C3CFE">
        <w:rPr>
          <w:szCs w:val="24"/>
        </w:rPr>
        <w:t>resemble</w:t>
      </w:r>
      <w:r w:rsidRPr="004C3CFE">
        <w:rPr>
          <w:szCs w:val="24"/>
        </w:rPr>
        <w:t xml:space="preserve"> a retelling of the story, </w:t>
      </w:r>
      <w:r w:rsidR="0064208D" w:rsidRPr="004C3CFE">
        <w:rPr>
          <w:szCs w:val="24"/>
        </w:rPr>
        <w:t>f</w:t>
      </w:r>
      <w:r w:rsidRPr="004C3CFE">
        <w:rPr>
          <w:szCs w:val="24"/>
        </w:rPr>
        <w:t xml:space="preserve">ocus on character traits </w:t>
      </w:r>
      <w:r w:rsidR="00F00E73" w:rsidRPr="004C3CFE">
        <w:rPr>
          <w:szCs w:val="24"/>
        </w:rPr>
        <w:t>like</w:t>
      </w:r>
      <w:r w:rsidRPr="004C3CFE">
        <w:rPr>
          <w:szCs w:val="24"/>
        </w:rPr>
        <w:t xml:space="preserve"> courage and determination and how these traits help Chang be successful with his goal.  Just retelling the story is not sufficient.</w:t>
      </w:r>
      <w:r w:rsidR="00C0757F" w:rsidRPr="004C3CFE">
        <w:rPr>
          <w:szCs w:val="24"/>
        </w:rPr>
        <w:t xml:space="preserve"> </w:t>
      </w:r>
    </w:p>
    <w:p w14:paraId="48F5B076" w14:textId="77777777" w:rsidR="00C0757F" w:rsidRDefault="00C0757F" w:rsidP="00C0757F">
      <w:pPr>
        <w:pStyle w:val="ListParagraph"/>
        <w:spacing w:line="276" w:lineRule="auto"/>
        <w:ind w:left="360"/>
        <w:jc w:val="center"/>
        <w:rPr>
          <w:i/>
          <w:szCs w:val="24"/>
        </w:rPr>
      </w:pPr>
    </w:p>
    <w:p w14:paraId="263EB906" w14:textId="77777777" w:rsidR="00E55A82" w:rsidRDefault="00E55A82" w:rsidP="004C3CFE">
      <w:pPr>
        <w:spacing w:line="276" w:lineRule="auto"/>
        <w:jc w:val="center"/>
        <w:rPr>
          <w:i/>
          <w:sz w:val="32"/>
          <w:szCs w:val="32"/>
        </w:rPr>
      </w:pPr>
    </w:p>
    <w:p w14:paraId="524A4190" w14:textId="77777777" w:rsidR="00E55A82" w:rsidRDefault="00E55A82" w:rsidP="004C3CFE">
      <w:pPr>
        <w:spacing w:line="276" w:lineRule="auto"/>
        <w:jc w:val="center"/>
        <w:rPr>
          <w:i/>
          <w:sz w:val="32"/>
          <w:szCs w:val="32"/>
        </w:rPr>
      </w:pPr>
    </w:p>
    <w:p w14:paraId="00B6E2E5" w14:textId="77777777" w:rsidR="00E55A82" w:rsidRDefault="00E55A82" w:rsidP="004C3CFE">
      <w:pPr>
        <w:spacing w:line="276" w:lineRule="auto"/>
        <w:jc w:val="center"/>
        <w:rPr>
          <w:i/>
          <w:sz w:val="32"/>
          <w:szCs w:val="32"/>
        </w:rPr>
      </w:pPr>
    </w:p>
    <w:p w14:paraId="288954B1" w14:textId="77777777" w:rsidR="00E55A82" w:rsidRDefault="00E55A82" w:rsidP="004C3CFE">
      <w:pPr>
        <w:spacing w:line="276" w:lineRule="auto"/>
        <w:jc w:val="center"/>
        <w:rPr>
          <w:i/>
          <w:sz w:val="32"/>
          <w:szCs w:val="32"/>
        </w:rPr>
      </w:pPr>
    </w:p>
    <w:p w14:paraId="31CC16F4" w14:textId="77777777" w:rsidR="00E55A82" w:rsidRDefault="00E55A82" w:rsidP="004C3CFE">
      <w:pPr>
        <w:spacing w:line="276" w:lineRule="auto"/>
        <w:jc w:val="center"/>
        <w:rPr>
          <w:i/>
          <w:sz w:val="32"/>
          <w:szCs w:val="32"/>
        </w:rPr>
      </w:pPr>
    </w:p>
    <w:p w14:paraId="7F6FBDB1" w14:textId="77777777" w:rsidR="00E55A82" w:rsidRDefault="00E55A82" w:rsidP="004C3CFE">
      <w:pPr>
        <w:spacing w:line="276" w:lineRule="auto"/>
        <w:jc w:val="center"/>
        <w:rPr>
          <w:i/>
          <w:sz w:val="32"/>
          <w:szCs w:val="32"/>
        </w:rPr>
      </w:pPr>
    </w:p>
    <w:p w14:paraId="65008C7D" w14:textId="77777777" w:rsidR="00E55A82" w:rsidRDefault="00E55A82" w:rsidP="004C3CFE">
      <w:pPr>
        <w:spacing w:line="276" w:lineRule="auto"/>
        <w:jc w:val="center"/>
        <w:rPr>
          <w:i/>
          <w:sz w:val="32"/>
          <w:szCs w:val="32"/>
        </w:rPr>
      </w:pPr>
    </w:p>
    <w:p w14:paraId="53627D47" w14:textId="77777777" w:rsidR="00E55A82" w:rsidRDefault="00E55A82" w:rsidP="004C3CFE">
      <w:pPr>
        <w:spacing w:line="276" w:lineRule="auto"/>
        <w:jc w:val="center"/>
        <w:rPr>
          <w:i/>
          <w:sz w:val="32"/>
          <w:szCs w:val="32"/>
        </w:rPr>
      </w:pPr>
    </w:p>
    <w:p w14:paraId="607CAAA9" w14:textId="77777777" w:rsidR="00E55A82" w:rsidRDefault="00E55A82" w:rsidP="004C3CFE">
      <w:pPr>
        <w:spacing w:line="276" w:lineRule="auto"/>
        <w:jc w:val="center"/>
        <w:rPr>
          <w:i/>
          <w:sz w:val="32"/>
          <w:szCs w:val="32"/>
        </w:rPr>
      </w:pPr>
    </w:p>
    <w:p w14:paraId="46784647" w14:textId="77777777" w:rsidR="00E55A82" w:rsidRDefault="00E55A82" w:rsidP="004C3CFE">
      <w:pPr>
        <w:spacing w:line="276" w:lineRule="auto"/>
        <w:jc w:val="center"/>
        <w:rPr>
          <w:i/>
          <w:sz w:val="32"/>
          <w:szCs w:val="32"/>
        </w:rPr>
      </w:pPr>
    </w:p>
    <w:p w14:paraId="46E013FA" w14:textId="77777777" w:rsidR="00E55A82" w:rsidRDefault="00E55A82" w:rsidP="004C3CFE">
      <w:pPr>
        <w:spacing w:line="276" w:lineRule="auto"/>
        <w:jc w:val="center"/>
        <w:rPr>
          <w:i/>
          <w:sz w:val="32"/>
          <w:szCs w:val="32"/>
        </w:rPr>
      </w:pPr>
    </w:p>
    <w:p w14:paraId="33157928" w14:textId="77777777" w:rsidR="00E55A82" w:rsidRDefault="00E55A82" w:rsidP="004C3CFE">
      <w:pPr>
        <w:spacing w:line="276" w:lineRule="auto"/>
        <w:jc w:val="center"/>
        <w:rPr>
          <w:i/>
          <w:sz w:val="32"/>
          <w:szCs w:val="32"/>
        </w:rPr>
      </w:pPr>
    </w:p>
    <w:p w14:paraId="79379290" w14:textId="77777777" w:rsidR="00E55A82" w:rsidRDefault="00E55A82" w:rsidP="004C3CFE">
      <w:pPr>
        <w:spacing w:line="276" w:lineRule="auto"/>
        <w:jc w:val="center"/>
        <w:rPr>
          <w:i/>
          <w:sz w:val="32"/>
          <w:szCs w:val="32"/>
        </w:rPr>
      </w:pPr>
    </w:p>
    <w:p w14:paraId="147F8B37" w14:textId="59D5C6C6" w:rsidR="004C3CFE" w:rsidRPr="00726CBE" w:rsidRDefault="004C3CFE" w:rsidP="004C3CFE">
      <w:pPr>
        <w:spacing w:line="276" w:lineRule="auto"/>
        <w:jc w:val="center"/>
        <w:rPr>
          <w:i/>
          <w:sz w:val="32"/>
          <w:szCs w:val="32"/>
        </w:rPr>
      </w:pPr>
      <w:r>
        <w:rPr>
          <w:i/>
          <w:sz w:val="32"/>
          <w:szCs w:val="32"/>
        </w:rPr>
        <w:lastRenderedPageBreak/>
        <w:t>Writing Sample</w:t>
      </w:r>
    </w:p>
    <w:p w14:paraId="7C0C897B" w14:textId="77777777" w:rsidR="004C3CFE" w:rsidRDefault="004C3CFE" w:rsidP="004C3CFE">
      <w:pPr>
        <w:spacing w:line="276" w:lineRule="auto"/>
        <w:jc w:val="center"/>
        <w:rPr>
          <w:i/>
          <w:szCs w:val="24"/>
        </w:rPr>
      </w:pPr>
    </w:p>
    <w:p w14:paraId="08031EFC" w14:textId="77777777" w:rsidR="004C3CFE" w:rsidRPr="00726CBE" w:rsidRDefault="004C3CFE" w:rsidP="004C3CFE">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7AC86137" w14:textId="77777777" w:rsidR="00705038" w:rsidRPr="003560A8" w:rsidRDefault="00705038" w:rsidP="00934460">
      <w:pPr>
        <w:spacing w:line="276" w:lineRule="auto"/>
        <w:jc w:val="center"/>
        <w:rPr>
          <w:i/>
          <w:szCs w:val="24"/>
        </w:rPr>
      </w:pPr>
    </w:p>
    <w:p w14:paraId="7446799B" w14:textId="77777777" w:rsidR="00705038" w:rsidRPr="004C3CFE" w:rsidRDefault="00705038" w:rsidP="00934460">
      <w:pPr>
        <w:jc w:val="center"/>
        <w:rPr>
          <w:b/>
          <w:i/>
          <w:szCs w:val="24"/>
        </w:rPr>
      </w:pPr>
      <w:r w:rsidRPr="004C3CFE">
        <w:rPr>
          <w:b/>
          <w:i/>
          <w:szCs w:val="24"/>
        </w:rPr>
        <w:t xml:space="preserve">How does Chang </w:t>
      </w:r>
      <w:r w:rsidR="00F52F3A" w:rsidRPr="004C3CFE">
        <w:rPr>
          <w:b/>
          <w:i/>
          <w:szCs w:val="24"/>
        </w:rPr>
        <w:t>react to the devastation caused by the storm</w:t>
      </w:r>
      <w:r w:rsidRPr="004C3CFE">
        <w:rPr>
          <w:b/>
          <w:i/>
          <w:szCs w:val="24"/>
        </w:rPr>
        <w:t>?</w:t>
      </w:r>
    </w:p>
    <w:p w14:paraId="4EB42E9C" w14:textId="77777777" w:rsidR="00C0757F" w:rsidRPr="004C3CFE" w:rsidRDefault="00C0757F" w:rsidP="00934460">
      <w:pPr>
        <w:jc w:val="center"/>
        <w:rPr>
          <w:b/>
          <w:i/>
          <w:szCs w:val="24"/>
        </w:rPr>
      </w:pPr>
    </w:p>
    <w:p w14:paraId="716D07E3" w14:textId="77777777" w:rsidR="00B80B29" w:rsidRPr="00C0757F" w:rsidRDefault="00C0757F" w:rsidP="004C3CFE">
      <w:pPr>
        <w:spacing w:line="360" w:lineRule="auto"/>
        <w:contextualSpacing/>
        <w:rPr>
          <w:szCs w:val="24"/>
        </w:rPr>
      </w:pPr>
      <w:r>
        <w:rPr>
          <w:szCs w:val="24"/>
        </w:rPr>
        <w:tab/>
      </w:r>
      <w:r w:rsidR="00705038" w:rsidRPr="00C0757F">
        <w:rPr>
          <w:szCs w:val="24"/>
        </w:rPr>
        <w:t>Chang</w:t>
      </w:r>
      <w:r w:rsidR="00B80B29" w:rsidRPr="00C0757F">
        <w:rPr>
          <w:szCs w:val="24"/>
        </w:rPr>
        <w:t xml:space="preserve"> is a boy who lives in China and</w:t>
      </w:r>
      <w:r w:rsidR="00705038" w:rsidRPr="00C0757F">
        <w:rPr>
          <w:szCs w:val="24"/>
        </w:rPr>
        <w:t xml:space="preserve"> was born mute.  He plays the flute beautifully, but is shy and only enjoys playing in private. </w:t>
      </w:r>
      <w:r w:rsidR="004C3CFE">
        <w:rPr>
          <w:szCs w:val="24"/>
        </w:rPr>
        <w:t xml:space="preserve">When Chang’s </w:t>
      </w:r>
      <w:r w:rsidR="00B80B29" w:rsidRPr="00C0757F">
        <w:rPr>
          <w:szCs w:val="24"/>
        </w:rPr>
        <w:t xml:space="preserve">houseboat is destroyed by a storm, the family loses everything. </w:t>
      </w:r>
      <w:r w:rsidR="00705038" w:rsidRPr="00C0757F">
        <w:rPr>
          <w:szCs w:val="24"/>
        </w:rPr>
        <w:t xml:space="preserve">Chang is determined to help his family after the flood. </w:t>
      </w:r>
    </w:p>
    <w:p w14:paraId="7ED47AE9" w14:textId="77777777" w:rsidR="00705038" w:rsidRPr="00C0757F" w:rsidRDefault="00C0757F" w:rsidP="004C3CFE">
      <w:pPr>
        <w:spacing w:line="360" w:lineRule="auto"/>
        <w:contextualSpacing/>
        <w:rPr>
          <w:szCs w:val="24"/>
        </w:rPr>
      </w:pPr>
      <w:r>
        <w:rPr>
          <w:szCs w:val="24"/>
        </w:rPr>
        <w:tab/>
      </w:r>
      <w:r w:rsidR="00705038" w:rsidRPr="00C0757F">
        <w:rPr>
          <w:szCs w:val="24"/>
        </w:rPr>
        <w:t xml:space="preserve">When Chang returns home after the flood, he is determined to help his family repair their house so they can live there again.  He works all day with his father, nailing boards, drying out the food cabinet, washing clothes, coiling up rope and folding nets.  </w:t>
      </w:r>
      <w:r>
        <w:rPr>
          <w:szCs w:val="24"/>
        </w:rPr>
        <w:t>All of this helps, but Chang’s</w:t>
      </w:r>
      <w:r w:rsidR="00705038" w:rsidRPr="00C0757F">
        <w:rPr>
          <w:szCs w:val="24"/>
        </w:rPr>
        <w:t xml:space="preserve"> mother is heartbroken over the loss of her wok.  Chang is determined to help his family and thinks about “one hard painful way to do something for his mother”</w:t>
      </w:r>
      <w:r>
        <w:rPr>
          <w:szCs w:val="24"/>
        </w:rPr>
        <w:t xml:space="preserve"> and makes a plan.</w:t>
      </w:r>
    </w:p>
    <w:p w14:paraId="387C28C4" w14:textId="77777777" w:rsidR="005C7159" w:rsidRDefault="00705038" w:rsidP="004C3CFE">
      <w:pPr>
        <w:spacing w:line="360" w:lineRule="auto"/>
        <w:contextualSpacing/>
        <w:rPr>
          <w:szCs w:val="24"/>
        </w:rPr>
      </w:pPr>
      <w:r w:rsidRPr="00C0757F">
        <w:rPr>
          <w:szCs w:val="24"/>
        </w:rPr>
        <w:t xml:space="preserve">     </w:t>
      </w:r>
      <w:r w:rsidR="006E4663">
        <w:rPr>
          <w:szCs w:val="24"/>
        </w:rPr>
        <w:t xml:space="preserve">       </w:t>
      </w:r>
      <w:r w:rsidRPr="00C0757F">
        <w:rPr>
          <w:szCs w:val="24"/>
        </w:rPr>
        <w:t xml:space="preserve">Chang and Mei </w:t>
      </w:r>
      <w:proofErr w:type="spellStart"/>
      <w:r w:rsidRPr="00C0757F">
        <w:rPr>
          <w:szCs w:val="24"/>
        </w:rPr>
        <w:t>Mei</w:t>
      </w:r>
      <w:proofErr w:type="spellEnd"/>
      <w:r w:rsidRPr="00C0757F">
        <w:rPr>
          <w:szCs w:val="24"/>
        </w:rPr>
        <w:t xml:space="preserve"> go to the market and find a stall where used </w:t>
      </w:r>
      <w:proofErr w:type="spellStart"/>
      <w:r w:rsidRPr="00C0757F">
        <w:rPr>
          <w:szCs w:val="24"/>
        </w:rPr>
        <w:t>kitchenwares</w:t>
      </w:r>
      <w:proofErr w:type="spellEnd"/>
      <w:r w:rsidRPr="00C0757F">
        <w:rPr>
          <w:szCs w:val="24"/>
        </w:rPr>
        <w:t xml:space="preserve"> are for sale.  He offers to trade his flute for an old wok, but the man laughs at his offer and says instead he will give him some pencils in exchange for his flute.  As Mei </w:t>
      </w:r>
      <w:proofErr w:type="spellStart"/>
      <w:r w:rsidRPr="00C0757F">
        <w:rPr>
          <w:szCs w:val="24"/>
        </w:rPr>
        <w:t>Mei</w:t>
      </w:r>
      <w:proofErr w:type="spellEnd"/>
      <w:r w:rsidRPr="00C0757F">
        <w:rPr>
          <w:szCs w:val="24"/>
        </w:rPr>
        <w:t xml:space="preserve"> argues on behalf of Chang, a crowd gathers.  Suddenly a man from the crowd says he’d like to hear a tune on the flute.  Chang has never played in public before.  He is nervous and embarrassed to play in front of strangers. </w:t>
      </w:r>
    </w:p>
    <w:p w14:paraId="0E34C53E" w14:textId="77777777" w:rsidR="00705038" w:rsidRPr="00C0757F" w:rsidRDefault="005C7159" w:rsidP="004C3CFE">
      <w:pPr>
        <w:spacing w:line="360" w:lineRule="auto"/>
        <w:contextualSpacing/>
        <w:rPr>
          <w:szCs w:val="24"/>
        </w:rPr>
      </w:pPr>
      <w:r>
        <w:rPr>
          <w:szCs w:val="24"/>
        </w:rPr>
        <w:tab/>
      </w:r>
      <w:r w:rsidR="00705038" w:rsidRPr="00C0757F">
        <w:rPr>
          <w:szCs w:val="24"/>
        </w:rPr>
        <w:t xml:space="preserve"> Through encouragement from Mei </w:t>
      </w:r>
      <w:proofErr w:type="spellStart"/>
      <w:r w:rsidR="00705038" w:rsidRPr="00C0757F">
        <w:rPr>
          <w:szCs w:val="24"/>
        </w:rPr>
        <w:t>Mei</w:t>
      </w:r>
      <w:proofErr w:type="spellEnd"/>
      <w:r w:rsidR="00705038" w:rsidRPr="00C0757F">
        <w:rPr>
          <w:szCs w:val="24"/>
        </w:rPr>
        <w:t xml:space="preserve"> and the old storyteller Bo Won, Chang finds his own courage and begins to play.  The crowd admires his music and throws money at his feet.  Chang is surprised and elated that now he can buy the more expensive wok as a gift for his mother, as well as some food to cook in it.  Chang is grateful to Mei </w:t>
      </w:r>
      <w:proofErr w:type="spellStart"/>
      <w:r w:rsidR="00705038" w:rsidRPr="00C0757F">
        <w:rPr>
          <w:szCs w:val="24"/>
        </w:rPr>
        <w:t>Mei</w:t>
      </w:r>
      <w:proofErr w:type="spellEnd"/>
      <w:r w:rsidR="00705038" w:rsidRPr="00C0757F">
        <w:rPr>
          <w:szCs w:val="24"/>
        </w:rPr>
        <w:t xml:space="preserve"> for enabling him to find the courage and determination needed to be successful in helping his family.</w:t>
      </w:r>
    </w:p>
    <w:p w14:paraId="197F8D6E" w14:textId="63FE8915" w:rsidR="00E55A82" w:rsidRDefault="00E55A82">
      <w:pPr>
        <w:rPr>
          <w:szCs w:val="24"/>
        </w:rPr>
      </w:pPr>
      <w:r>
        <w:rPr>
          <w:szCs w:val="24"/>
        </w:rPr>
        <w:br w:type="page"/>
      </w:r>
    </w:p>
    <w:p w14:paraId="799B09A7" w14:textId="77777777" w:rsidR="00E55A82" w:rsidRDefault="00E55A82" w:rsidP="00E55A82">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4BCE4414" w14:textId="12BBE340" w:rsidR="00E55A82" w:rsidRDefault="00E55A82" w:rsidP="00E55A82">
      <w:pPr>
        <w:jc w:val="center"/>
        <w:rPr>
          <w:rFonts w:cstheme="minorHAnsi"/>
          <w:sz w:val="36"/>
          <w:szCs w:val="36"/>
        </w:rPr>
      </w:pPr>
      <w:r w:rsidRPr="00C35538">
        <w:rPr>
          <w:rFonts w:cstheme="minorHAnsi"/>
          <w:sz w:val="36"/>
          <w:szCs w:val="36"/>
        </w:rPr>
        <w:t>to use with Basal Alignment Project Lessons</w:t>
      </w:r>
    </w:p>
    <w:p w14:paraId="4D09C911" w14:textId="77777777" w:rsidR="00E55A82" w:rsidRPr="00C35538" w:rsidRDefault="00E55A82" w:rsidP="00E55A82">
      <w:pPr>
        <w:jc w:val="center"/>
        <w:rPr>
          <w:rFonts w:cstheme="minorHAnsi"/>
          <w:sz w:val="36"/>
          <w:szCs w:val="36"/>
        </w:rPr>
      </w:pPr>
    </w:p>
    <w:p w14:paraId="43168935" w14:textId="0B738192" w:rsidR="00E55A82" w:rsidRDefault="00E55A82" w:rsidP="00E55A82">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693E8332" w14:textId="77777777" w:rsidR="00E55A82" w:rsidRPr="00887983" w:rsidRDefault="00E55A82" w:rsidP="00E55A82">
      <w:pPr>
        <w:rPr>
          <w:rFonts w:cstheme="minorHAnsi"/>
        </w:rPr>
      </w:pPr>
    </w:p>
    <w:p w14:paraId="529A9D34" w14:textId="77777777" w:rsidR="00E55A82" w:rsidRPr="00BB4479" w:rsidRDefault="00E55A82" w:rsidP="00E55A82">
      <w:pPr>
        <w:rPr>
          <w:rFonts w:cstheme="minorHAnsi"/>
          <w:b/>
          <w:sz w:val="28"/>
          <w:szCs w:val="28"/>
        </w:rPr>
      </w:pPr>
      <w:r w:rsidRPr="00C35538">
        <w:rPr>
          <w:rFonts w:cstheme="minorHAnsi"/>
          <w:b/>
          <w:sz w:val="28"/>
          <w:szCs w:val="28"/>
        </w:rPr>
        <w:t xml:space="preserve">Before the reading:  </w:t>
      </w:r>
    </w:p>
    <w:p w14:paraId="108DC3C3" w14:textId="77777777" w:rsidR="00E55A82" w:rsidRPr="00C35538" w:rsidRDefault="00E55A82" w:rsidP="00E55A82">
      <w:pPr>
        <w:pStyle w:val="ListParagraph"/>
        <w:numPr>
          <w:ilvl w:val="0"/>
          <w:numId w:val="11"/>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299BCA96" w14:textId="77777777" w:rsidR="00E55A82" w:rsidRPr="00C35538" w:rsidRDefault="00E55A82" w:rsidP="00E55A82">
      <w:pPr>
        <w:pStyle w:val="ListParagraph"/>
        <w:rPr>
          <w:rFonts w:cstheme="minorHAnsi"/>
        </w:rPr>
      </w:pPr>
    </w:p>
    <w:p w14:paraId="58B79F8D" w14:textId="77777777" w:rsidR="00E55A82" w:rsidRDefault="00E55A82" w:rsidP="00E55A82">
      <w:pPr>
        <w:pStyle w:val="ListParagraph"/>
        <w:numPr>
          <w:ilvl w:val="0"/>
          <w:numId w:val="13"/>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1770D3DE" w14:textId="77777777" w:rsidR="00E55A82" w:rsidRPr="00C35538" w:rsidRDefault="00E55A82" w:rsidP="00E55A82">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5E7CB7D9" w14:textId="77777777" w:rsidR="00E55A82" w:rsidRDefault="00E55A82" w:rsidP="00E55A82">
      <w:pPr>
        <w:pStyle w:val="ListParagraph"/>
        <w:numPr>
          <w:ilvl w:val="0"/>
          <w:numId w:val="1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71A5F59E" w14:textId="77777777" w:rsidR="00E55A82" w:rsidRDefault="00E55A82" w:rsidP="00E55A82">
      <w:pPr>
        <w:pStyle w:val="ListParagraph"/>
        <w:numPr>
          <w:ilvl w:val="0"/>
          <w:numId w:val="1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06CC9CEC" w14:textId="77777777" w:rsidR="00E55A82" w:rsidRDefault="00E55A82" w:rsidP="00E55A82">
      <w:pPr>
        <w:pStyle w:val="ListParagraph"/>
        <w:numPr>
          <w:ilvl w:val="0"/>
          <w:numId w:val="17"/>
        </w:numPr>
        <w:spacing w:after="160" w:line="256" w:lineRule="auto"/>
        <w:rPr>
          <w:rFonts w:cstheme="minorHAnsi"/>
        </w:rPr>
      </w:pPr>
      <w:r>
        <w:rPr>
          <w:rFonts w:cstheme="minorHAnsi"/>
        </w:rPr>
        <w:t xml:space="preserve">Keep a word wall or word bank where these new words can be added and that students can access later. </w:t>
      </w:r>
    </w:p>
    <w:p w14:paraId="72ACBA36" w14:textId="77777777" w:rsidR="00E55A82" w:rsidRDefault="00E55A82" w:rsidP="00E55A82">
      <w:pPr>
        <w:pStyle w:val="ListParagraph"/>
        <w:numPr>
          <w:ilvl w:val="0"/>
          <w:numId w:val="17"/>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67709776" w14:textId="77777777" w:rsidR="00E55A82" w:rsidRDefault="00E55A82" w:rsidP="00E55A82">
      <w:pPr>
        <w:pStyle w:val="ListParagraph"/>
        <w:numPr>
          <w:ilvl w:val="0"/>
          <w:numId w:val="17"/>
        </w:numPr>
        <w:spacing w:after="160" w:line="256" w:lineRule="auto"/>
        <w:rPr>
          <w:rFonts w:cstheme="minorHAnsi"/>
        </w:rPr>
      </w:pPr>
      <w:r>
        <w:rPr>
          <w:rFonts w:cstheme="minorHAnsi"/>
        </w:rPr>
        <w:t>Create pictures using the word. These can even be added to your word wall!</w:t>
      </w:r>
    </w:p>
    <w:p w14:paraId="656F6ECB" w14:textId="77777777" w:rsidR="00E55A82" w:rsidRDefault="00E55A82" w:rsidP="00E55A82">
      <w:pPr>
        <w:pStyle w:val="ListParagraph"/>
        <w:numPr>
          <w:ilvl w:val="0"/>
          <w:numId w:val="17"/>
        </w:numPr>
        <w:spacing w:after="160" w:line="256" w:lineRule="auto"/>
        <w:rPr>
          <w:rFonts w:cstheme="minorHAnsi"/>
        </w:rPr>
      </w:pPr>
      <w:r w:rsidRPr="00887983">
        <w:rPr>
          <w:rFonts w:cstheme="minorHAnsi"/>
        </w:rPr>
        <w:t xml:space="preserve">Create lists of synonyms and antonyms for the word. </w:t>
      </w:r>
      <w:bookmarkStart w:id="3" w:name="_Hlk525125549"/>
    </w:p>
    <w:p w14:paraId="7EFA5548" w14:textId="77777777" w:rsidR="00E55A82" w:rsidRPr="00887983" w:rsidRDefault="00E55A82" w:rsidP="00E55A82">
      <w:pPr>
        <w:pStyle w:val="ListParagraph"/>
        <w:numPr>
          <w:ilvl w:val="0"/>
          <w:numId w:val="17"/>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64A6AECE" w14:textId="77777777" w:rsidR="00E55A82" w:rsidRPr="00BA3B4C" w:rsidRDefault="00E55A82" w:rsidP="00E55A82">
      <w:pPr>
        <w:pStyle w:val="ListParagraph"/>
        <w:numPr>
          <w:ilvl w:val="1"/>
          <w:numId w:val="12"/>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698CF438" w14:textId="77777777" w:rsidR="00E55A82" w:rsidRDefault="00E55A82" w:rsidP="00E55A82">
      <w:pPr>
        <w:pStyle w:val="ListParagraph"/>
        <w:ind w:left="1440"/>
        <w:rPr>
          <w:rFonts w:cstheme="minorHAnsi"/>
        </w:rPr>
      </w:pPr>
    </w:p>
    <w:p w14:paraId="5F81EAF3" w14:textId="77777777" w:rsidR="00E55A82" w:rsidRPr="00580EBE" w:rsidRDefault="00E55A82" w:rsidP="00E55A82">
      <w:pPr>
        <w:pStyle w:val="ListParagraph"/>
        <w:numPr>
          <w:ilvl w:val="0"/>
          <w:numId w:val="12"/>
        </w:numPr>
        <w:spacing w:after="160" w:line="254" w:lineRule="auto"/>
        <w:rPr>
          <w:rFonts w:cstheme="minorHAnsi"/>
        </w:rPr>
      </w:pPr>
      <w:r w:rsidRPr="00580EBE">
        <w:rPr>
          <w:rFonts w:cstheme="minorHAnsi"/>
        </w:rPr>
        <w:t xml:space="preserve">Use graphic organizers to help introduce content. </w:t>
      </w:r>
    </w:p>
    <w:p w14:paraId="161F479E" w14:textId="77777777" w:rsidR="00E55A82" w:rsidRDefault="00E55A82" w:rsidP="00E55A82">
      <w:pPr>
        <w:pStyle w:val="ListParagraph"/>
        <w:rPr>
          <w:rFonts w:cstheme="minorHAnsi"/>
          <w:b/>
        </w:rPr>
      </w:pPr>
    </w:p>
    <w:p w14:paraId="490B3BFC" w14:textId="77777777" w:rsidR="00E55A82" w:rsidRDefault="00E55A82" w:rsidP="00E55A82">
      <w:pPr>
        <w:pStyle w:val="ListParagraph"/>
        <w:rPr>
          <w:rFonts w:cstheme="minorHAnsi"/>
          <w:b/>
        </w:rPr>
      </w:pPr>
      <w:r>
        <w:rPr>
          <w:rFonts w:cstheme="minorHAnsi"/>
          <w:b/>
        </w:rPr>
        <w:t xml:space="preserve">Examples of Activities:  </w:t>
      </w:r>
    </w:p>
    <w:p w14:paraId="4F09063E" w14:textId="77777777" w:rsidR="00E55A82" w:rsidRPr="00580EBE" w:rsidRDefault="00E55A82" w:rsidP="00E55A82">
      <w:pPr>
        <w:pStyle w:val="ListParagraph"/>
        <w:numPr>
          <w:ilvl w:val="0"/>
          <w:numId w:val="14"/>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28414E3E" w14:textId="77777777" w:rsidR="00E55A82" w:rsidRPr="00580EBE" w:rsidRDefault="00E55A82" w:rsidP="00E55A82">
      <w:pPr>
        <w:pStyle w:val="ListParagraph"/>
        <w:numPr>
          <w:ilvl w:val="0"/>
          <w:numId w:val="14"/>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6C637291" w14:textId="77777777" w:rsidR="00E55A82" w:rsidRPr="00BB4479" w:rsidRDefault="00E55A82" w:rsidP="00E55A82">
      <w:pPr>
        <w:pStyle w:val="ListParagraph"/>
        <w:numPr>
          <w:ilvl w:val="0"/>
          <w:numId w:val="1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3E2F20E8" w14:textId="77777777" w:rsidR="00E55A82" w:rsidRDefault="00E55A82" w:rsidP="00E55A82">
      <w:pPr>
        <w:pStyle w:val="ListParagraph"/>
        <w:rPr>
          <w:rFonts w:cstheme="minorHAnsi"/>
        </w:rPr>
      </w:pPr>
    </w:p>
    <w:p w14:paraId="310E446A" w14:textId="77777777" w:rsidR="00E55A82" w:rsidRDefault="00E55A82" w:rsidP="00E55A82">
      <w:pPr>
        <w:rPr>
          <w:rFonts w:cstheme="minorHAnsi"/>
          <w:b/>
        </w:rPr>
      </w:pPr>
      <w:r w:rsidRPr="00580EBE">
        <w:rPr>
          <w:rFonts w:cstheme="minorHAnsi"/>
          <w:b/>
          <w:sz w:val="28"/>
          <w:szCs w:val="28"/>
        </w:rPr>
        <w:t>During reading</w:t>
      </w:r>
      <w:r>
        <w:rPr>
          <w:rFonts w:cstheme="minorHAnsi"/>
          <w:b/>
        </w:rPr>
        <w:t xml:space="preserve">:  </w:t>
      </w:r>
    </w:p>
    <w:p w14:paraId="0B637213" w14:textId="77777777" w:rsidR="00E55A82" w:rsidRDefault="00E55A82" w:rsidP="00E55A82">
      <w:pPr>
        <w:pStyle w:val="ListParagraph"/>
        <w:rPr>
          <w:rFonts w:cstheme="minorHAnsi"/>
        </w:rPr>
      </w:pPr>
    </w:p>
    <w:p w14:paraId="011BF509" w14:textId="77777777" w:rsidR="00E55A82" w:rsidRDefault="00E55A82" w:rsidP="00E55A82">
      <w:pPr>
        <w:pStyle w:val="ListParagraph"/>
        <w:numPr>
          <w:ilvl w:val="0"/>
          <w:numId w:val="1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2893FB3D" w14:textId="77777777" w:rsidR="00E55A82" w:rsidRDefault="00E55A82" w:rsidP="00E55A82">
      <w:pPr>
        <w:pStyle w:val="ListParagraph"/>
        <w:rPr>
          <w:rFonts w:cstheme="minorHAnsi"/>
        </w:rPr>
      </w:pPr>
    </w:p>
    <w:p w14:paraId="501A2A01" w14:textId="77777777" w:rsidR="00E55A82" w:rsidRDefault="00E55A82" w:rsidP="00E55A82">
      <w:pPr>
        <w:pStyle w:val="ListParagraph"/>
        <w:numPr>
          <w:ilvl w:val="0"/>
          <w:numId w:val="1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16CA3B59" w14:textId="77777777" w:rsidR="00E55A82" w:rsidRDefault="00E55A82" w:rsidP="00E55A82">
      <w:pPr>
        <w:pStyle w:val="ListParagraph"/>
        <w:rPr>
          <w:rFonts w:cstheme="minorHAnsi"/>
        </w:rPr>
      </w:pPr>
    </w:p>
    <w:p w14:paraId="6753925B" w14:textId="77777777" w:rsidR="00E55A82" w:rsidRDefault="00E55A82" w:rsidP="00E55A82">
      <w:pPr>
        <w:pStyle w:val="ListParagraph"/>
        <w:numPr>
          <w:ilvl w:val="0"/>
          <w:numId w:val="1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0C22A2C6" w14:textId="77777777" w:rsidR="00E55A82" w:rsidRDefault="00E55A82" w:rsidP="00E55A82">
      <w:pPr>
        <w:pStyle w:val="ListParagraph"/>
        <w:rPr>
          <w:rFonts w:cstheme="minorHAnsi"/>
        </w:rPr>
      </w:pPr>
    </w:p>
    <w:p w14:paraId="27CB471E" w14:textId="77777777" w:rsidR="00E55A82" w:rsidRDefault="00E55A82" w:rsidP="00E55A82">
      <w:pPr>
        <w:pStyle w:val="ListParagraph"/>
        <w:numPr>
          <w:ilvl w:val="0"/>
          <w:numId w:val="15"/>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14:paraId="3C7424C9" w14:textId="77777777" w:rsidR="00E55A82" w:rsidRDefault="00E55A82" w:rsidP="00E55A82">
      <w:pPr>
        <w:pStyle w:val="ListParagraph"/>
        <w:rPr>
          <w:rFonts w:cstheme="minorHAnsi"/>
        </w:rPr>
      </w:pPr>
    </w:p>
    <w:p w14:paraId="4EB41985" w14:textId="77777777" w:rsidR="00E55A82" w:rsidRPr="002822BB" w:rsidRDefault="00E55A82" w:rsidP="00E55A82">
      <w:pPr>
        <w:pStyle w:val="ListParagraph"/>
        <w:numPr>
          <w:ilvl w:val="0"/>
          <w:numId w:val="1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6E43EFBC" w14:textId="77777777" w:rsidR="00E55A82" w:rsidRDefault="00E55A82" w:rsidP="00E55A82">
      <w:pPr>
        <w:pStyle w:val="ListParagraph"/>
        <w:rPr>
          <w:rFonts w:cstheme="minorHAnsi"/>
          <w:b/>
        </w:rPr>
      </w:pPr>
      <w:r>
        <w:rPr>
          <w:rFonts w:cstheme="minorHAnsi"/>
          <w:b/>
        </w:rPr>
        <w:t xml:space="preserve">Examples of Activities:  </w:t>
      </w:r>
    </w:p>
    <w:p w14:paraId="3F50F921" w14:textId="77777777" w:rsidR="00E55A82" w:rsidRDefault="00E55A82" w:rsidP="00E55A82">
      <w:pPr>
        <w:pStyle w:val="ListParagraph"/>
        <w:numPr>
          <w:ilvl w:val="0"/>
          <w:numId w:val="19"/>
        </w:numPr>
        <w:spacing w:after="160" w:line="254" w:lineRule="auto"/>
        <w:rPr>
          <w:rFonts w:cstheme="minorHAnsi"/>
        </w:rPr>
      </w:pPr>
      <w:r>
        <w:rPr>
          <w:rFonts w:cstheme="minorHAnsi"/>
        </w:rPr>
        <w:t xml:space="preserve">Have students include the example from the text in their glossary that they created.  </w:t>
      </w:r>
    </w:p>
    <w:p w14:paraId="20724E51" w14:textId="77777777" w:rsidR="00E55A82" w:rsidRDefault="00E55A82" w:rsidP="00E55A82">
      <w:pPr>
        <w:pStyle w:val="ListParagraph"/>
        <w:numPr>
          <w:ilvl w:val="0"/>
          <w:numId w:val="19"/>
        </w:numPr>
        <w:spacing w:after="160" w:line="254" w:lineRule="auto"/>
        <w:rPr>
          <w:rFonts w:cstheme="minorHAnsi"/>
        </w:rPr>
      </w:pPr>
      <w:r>
        <w:rPr>
          <w:rFonts w:cstheme="minorHAnsi"/>
        </w:rPr>
        <w:t xml:space="preserve">Create or find pictures that represent how the word was used in the passage.  </w:t>
      </w:r>
    </w:p>
    <w:p w14:paraId="5C333F68" w14:textId="77777777" w:rsidR="00E55A82" w:rsidRDefault="00E55A82" w:rsidP="00E55A82">
      <w:pPr>
        <w:pStyle w:val="ListParagraph"/>
        <w:numPr>
          <w:ilvl w:val="0"/>
          <w:numId w:val="19"/>
        </w:numPr>
        <w:spacing w:after="160" w:line="254" w:lineRule="auto"/>
        <w:rPr>
          <w:rFonts w:cstheme="minorHAnsi"/>
        </w:rPr>
      </w:pPr>
      <w:r>
        <w:rPr>
          <w:rFonts w:cstheme="minorHAnsi"/>
        </w:rPr>
        <w:t xml:space="preserve">Practice creating sentences using the word in the way it was using in the passage.  </w:t>
      </w:r>
    </w:p>
    <w:p w14:paraId="35146BA6" w14:textId="77777777" w:rsidR="00E55A82" w:rsidRDefault="00E55A82" w:rsidP="00E55A82">
      <w:pPr>
        <w:pStyle w:val="ListParagraph"/>
        <w:numPr>
          <w:ilvl w:val="0"/>
          <w:numId w:val="19"/>
        </w:numPr>
        <w:spacing w:after="160" w:line="254" w:lineRule="auto"/>
        <w:rPr>
          <w:rFonts w:cstheme="minorHAnsi"/>
        </w:rPr>
      </w:pPr>
      <w:r>
        <w:rPr>
          <w:rFonts w:cstheme="minorHAnsi"/>
        </w:rPr>
        <w:t xml:space="preserve">Have students discuss the author’s word choice.  </w:t>
      </w:r>
    </w:p>
    <w:p w14:paraId="6B72843D" w14:textId="77777777" w:rsidR="00E55A82" w:rsidRDefault="00E55A82" w:rsidP="00E55A82">
      <w:pPr>
        <w:pStyle w:val="ListParagraph"/>
        <w:rPr>
          <w:rFonts w:cstheme="minorHAnsi"/>
        </w:rPr>
      </w:pPr>
    </w:p>
    <w:p w14:paraId="2347F632" w14:textId="77777777" w:rsidR="00E55A82" w:rsidRDefault="00E55A82" w:rsidP="00E55A82">
      <w:pPr>
        <w:pStyle w:val="ListParagraph"/>
        <w:numPr>
          <w:ilvl w:val="0"/>
          <w:numId w:val="9"/>
        </w:numPr>
        <w:spacing w:after="160" w:line="254" w:lineRule="auto"/>
        <w:rPr>
          <w:rFonts w:cstheme="minorHAnsi"/>
        </w:rPr>
      </w:pPr>
      <w:r>
        <w:rPr>
          <w:rFonts w:cstheme="minorHAnsi"/>
        </w:rPr>
        <w:t xml:space="preserve">Use graphic organizers to help organize content and thinking.  </w:t>
      </w:r>
    </w:p>
    <w:p w14:paraId="1ABCB482" w14:textId="77777777" w:rsidR="00E55A82" w:rsidRDefault="00E55A82" w:rsidP="00E55A82">
      <w:pPr>
        <w:pStyle w:val="ListParagraph"/>
        <w:rPr>
          <w:rFonts w:cstheme="minorHAnsi"/>
        </w:rPr>
      </w:pPr>
      <w:r>
        <w:rPr>
          <w:rFonts w:cstheme="minorHAnsi"/>
          <w:b/>
        </w:rPr>
        <w:t>Examples of Activities:</w:t>
      </w:r>
      <w:r>
        <w:rPr>
          <w:rFonts w:cstheme="minorHAnsi"/>
        </w:rPr>
        <w:t xml:space="preserve">  </w:t>
      </w:r>
    </w:p>
    <w:p w14:paraId="5465989F" w14:textId="77777777" w:rsidR="00E55A82" w:rsidRDefault="00E55A82" w:rsidP="00E55A82">
      <w:pPr>
        <w:pStyle w:val="ListParagraph"/>
        <w:numPr>
          <w:ilvl w:val="0"/>
          <w:numId w:val="2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589CEAD8" w14:textId="77777777" w:rsidR="00E55A82" w:rsidRDefault="00E55A82" w:rsidP="00E55A82">
      <w:pPr>
        <w:pStyle w:val="ListParagraph"/>
        <w:numPr>
          <w:ilvl w:val="0"/>
          <w:numId w:val="20"/>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16EA4D91" w14:textId="77777777" w:rsidR="00E55A82" w:rsidRPr="003A0E41" w:rsidRDefault="00E55A82" w:rsidP="00E55A82">
      <w:pPr>
        <w:pStyle w:val="ListParagraph"/>
        <w:numPr>
          <w:ilvl w:val="0"/>
          <w:numId w:val="20"/>
        </w:numPr>
        <w:spacing w:after="160" w:line="254" w:lineRule="auto"/>
        <w:rPr>
          <w:rFonts w:cstheme="minorHAnsi"/>
          <w:b/>
        </w:rPr>
      </w:pPr>
      <w:r>
        <w:rPr>
          <w:rFonts w:cstheme="minorHAnsi"/>
        </w:rPr>
        <w:t xml:space="preserve">If you had students fill in a KWL, have them fill in the “L” section as they read the passage. </w:t>
      </w:r>
    </w:p>
    <w:p w14:paraId="35AE7923" w14:textId="77777777" w:rsidR="00E55A82" w:rsidRDefault="00E55A82" w:rsidP="00E55A82">
      <w:pPr>
        <w:pStyle w:val="ListParagraph"/>
        <w:numPr>
          <w:ilvl w:val="0"/>
          <w:numId w:val="9"/>
        </w:numPr>
        <w:spacing w:after="160" w:line="254" w:lineRule="auto"/>
        <w:rPr>
          <w:rFonts w:cstheme="minorHAnsi"/>
        </w:rPr>
      </w:pPr>
      <w:r>
        <w:rPr>
          <w:rFonts w:cstheme="minorHAnsi"/>
        </w:rPr>
        <w:t>Utilize any illustrations or text features that come with the story or passage to better understand the reading.</w:t>
      </w:r>
    </w:p>
    <w:p w14:paraId="0169F5CE" w14:textId="77777777" w:rsidR="00E55A82" w:rsidRDefault="00E55A82" w:rsidP="00E55A82">
      <w:pPr>
        <w:pStyle w:val="ListParagraph"/>
        <w:numPr>
          <w:ilvl w:val="0"/>
          <w:numId w:val="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59079B41" w14:textId="77777777" w:rsidR="00E55A82" w:rsidRPr="0059018A" w:rsidRDefault="00E55A82" w:rsidP="00E55A82">
      <w:pPr>
        <w:pStyle w:val="ListParagraph"/>
        <w:numPr>
          <w:ilvl w:val="0"/>
          <w:numId w:val="9"/>
        </w:numPr>
        <w:spacing w:after="160" w:line="254" w:lineRule="auto"/>
        <w:rPr>
          <w:rFonts w:cstheme="minorHAnsi"/>
        </w:rPr>
      </w:pPr>
      <w:r w:rsidRPr="0059018A">
        <w:rPr>
          <w:rFonts w:cstheme="minorHAnsi"/>
        </w:rPr>
        <w:t>Identify any text features such as captions and discuss how they contribute to meaning.</w:t>
      </w:r>
    </w:p>
    <w:p w14:paraId="13DBE808" w14:textId="77777777" w:rsidR="00E55A82" w:rsidRPr="00782445" w:rsidRDefault="00E55A82" w:rsidP="00E55A82">
      <w:pPr>
        <w:pStyle w:val="ListParagraph"/>
        <w:rPr>
          <w:rFonts w:cstheme="minorHAnsi"/>
          <w:b/>
        </w:rPr>
      </w:pPr>
    </w:p>
    <w:p w14:paraId="76612A8F" w14:textId="77777777" w:rsidR="00E55A82" w:rsidRPr="00FA3362" w:rsidRDefault="00E55A82" w:rsidP="00E55A82">
      <w:pPr>
        <w:rPr>
          <w:rFonts w:cstheme="minorHAnsi"/>
          <w:b/>
          <w:sz w:val="28"/>
          <w:szCs w:val="28"/>
        </w:rPr>
      </w:pPr>
      <w:r w:rsidRPr="00FA3362">
        <w:rPr>
          <w:rFonts w:cstheme="minorHAnsi"/>
          <w:b/>
          <w:sz w:val="28"/>
          <w:szCs w:val="28"/>
        </w:rPr>
        <w:t xml:space="preserve">After reading:  </w:t>
      </w:r>
    </w:p>
    <w:p w14:paraId="08AA9DDF" w14:textId="77777777" w:rsidR="00E55A82" w:rsidRDefault="00E55A82" w:rsidP="00E55A82">
      <w:pPr>
        <w:pStyle w:val="ListParagraph"/>
        <w:numPr>
          <w:ilvl w:val="0"/>
          <w:numId w:val="1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14773979" w14:textId="77777777" w:rsidR="00E55A82" w:rsidRPr="00A63EAE" w:rsidRDefault="00E55A82" w:rsidP="00E55A82">
      <w:pPr>
        <w:pStyle w:val="ListParagraph"/>
        <w:spacing w:line="256" w:lineRule="auto"/>
        <w:rPr>
          <w:rFonts w:cstheme="minorHAnsi"/>
        </w:rPr>
      </w:pPr>
    </w:p>
    <w:p w14:paraId="3CE4990B" w14:textId="77777777" w:rsidR="00E55A82" w:rsidRDefault="00E55A82" w:rsidP="00E55A82">
      <w:pPr>
        <w:pStyle w:val="ListParagraph"/>
        <w:numPr>
          <w:ilvl w:val="0"/>
          <w:numId w:val="1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28D01CC7" w14:textId="77777777" w:rsidR="00E55A82" w:rsidRDefault="00E55A82" w:rsidP="00E55A82">
      <w:pPr>
        <w:pStyle w:val="ListParagraph"/>
        <w:rPr>
          <w:rFonts w:cstheme="minorHAnsi"/>
        </w:rPr>
      </w:pPr>
    </w:p>
    <w:p w14:paraId="52ECD9B4" w14:textId="77777777" w:rsidR="00E55A82" w:rsidRPr="00FA3362" w:rsidRDefault="00E55A82" w:rsidP="00E55A82">
      <w:pPr>
        <w:pStyle w:val="ListParagraph"/>
        <w:numPr>
          <w:ilvl w:val="0"/>
          <w:numId w:val="10"/>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14:paraId="6368BF4E" w14:textId="77777777" w:rsidR="00E55A82" w:rsidRDefault="00E55A82" w:rsidP="00E55A82">
      <w:pPr>
        <w:pStyle w:val="ListParagraph"/>
        <w:rPr>
          <w:rFonts w:cstheme="minorHAnsi"/>
        </w:rPr>
      </w:pPr>
    </w:p>
    <w:p w14:paraId="44800946" w14:textId="77777777" w:rsidR="00E55A82" w:rsidRPr="00FA3362" w:rsidRDefault="00E55A82" w:rsidP="00E55A82">
      <w:pPr>
        <w:pStyle w:val="ListParagraph"/>
        <w:numPr>
          <w:ilvl w:val="0"/>
          <w:numId w:val="10"/>
        </w:numPr>
        <w:spacing w:after="160" w:line="254" w:lineRule="auto"/>
        <w:rPr>
          <w:rFonts w:cstheme="minorHAnsi"/>
          <w:b/>
        </w:rPr>
      </w:pPr>
      <w:r w:rsidRPr="00FA3362">
        <w:rPr>
          <w:rFonts w:cstheme="minorHAnsi"/>
        </w:rPr>
        <w:t>Reinforce new vocabulary using multiple modalities</w:t>
      </w:r>
    </w:p>
    <w:p w14:paraId="7EF09885" w14:textId="77777777" w:rsidR="00E55A82" w:rsidRPr="00FA3362" w:rsidRDefault="00E55A82" w:rsidP="00E55A82">
      <w:pPr>
        <w:pStyle w:val="ListParagraph"/>
        <w:rPr>
          <w:rFonts w:cstheme="minorHAnsi"/>
          <w:b/>
        </w:rPr>
      </w:pPr>
    </w:p>
    <w:p w14:paraId="6F181B34" w14:textId="77777777" w:rsidR="00E55A82" w:rsidRPr="00FA3362" w:rsidRDefault="00E55A82" w:rsidP="00E55A82">
      <w:pPr>
        <w:pStyle w:val="ListParagraph"/>
        <w:rPr>
          <w:rFonts w:cstheme="minorHAnsi"/>
          <w:b/>
        </w:rPr>
      </w:pPr>
      <w:r w:rsidRPr="00FA3362">
        <w:rPr>
          <w:rFonts w:cstheme="minorHAnsi"/>
          <w:b/>
        </w:rPr>
        <w:t xml:space="preserve">Examples of activities: </w:t>
      </w:r>
    </w:p>
    <w:p w14:paraId="0AD88185" w14:textId="77777777" w:rsidR="00E55A82" w:rsidRDefault="00E55A82" w:rsidP="00E55A82">
      <w:pPr>
        <w:pStyle w:val="ListParagraph"/>
        <w:numPr>
          <w:ilvl w:val="0"/>
          <w:numId w:val="2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2EED86E3" w14:textId="77777777" w:rsidR="00E55A82" w:rsidRDefault="00E55A82" w:rsidP="00E55A82">
      <w:pPr>
        <w:pStyle w:val="ListParagraph"/>
        <w:numPr>
          <w:ilvl w:val="0"/>
          <w:numId w:val="21"/>
        </w:numPr>
        <w:spacing w:after="160" w:line="254" w:lineRule="auto"/>
        <w:rPr>
          <w:rFonts w:cstheme="minorHAnsi"/>
        </w:rPr>
      </w:pPr>
      <w:r>
        <w:rPr>
          <w:rFonts w:cstheme="minorHAnsi"/>
        </w:rPr>
        <w:t xml:space="preserve">Require students to include the words introduced before reading in the culminating writing task. </w:t>
      </w:r>
    </w:p>
    <w:p w14:paraId="695C7573" w14:textId="77777777" w:rsidR="00E55A82" w:rsidRDefault="00E55A82" w:rsidP="00E55A82">
      <w:pPr>
        <w:pStyle w:val="ListParagraph"/>
        <w:numPr>
          <w:ilvl w:val="0"/>
          <w:numId w:val="21"/>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1B12A574" w14:textId="77777777" w:rsidR="00E55A82" w:rsidRDefault="00E55A82" w:rsidP="00E55A82">
      <w:pPr>
        <w:pStyle w:val="ListParagraph"/>
        <w:numPr>
          <w:ilvl w:val="0"/>
          <w:numId w:val="2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35622377" w14:textId="77777777" w:rsidR="00E55A82" w:rsidRPr="00AC4FB6" w:rsidRDefault="00E55A82" w:rsidP="00E55A82">
      <w:pPr>
        <w:pStyle w:val="ListParagraph"/>
        <w:ind w:left="1440"/>
        <w:rPr>
          <w:rFonts w:cstheme="minorHAnsi"/>
        </w:rPr>
      </w:pPr>
    </w:p>
    <w:p w14:paraId="10F75B48" w14:textId="77777777" w:rsidR="00E55A82" w:rsidRDefault="00E55A82" w:rsidP="00E55A82">
      <w:pPr>
        <w:pStyle w:val="ListParagraph"/>
        <w:numPr>
          <w:ilvl w:val="0"/>
          <w:numId w:val="10"/>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4"/>
    </w:p>
    <w:p w14:paraId="7C75A4D5" w14:textId="77777777" w:rsidR="00E55A82" w:rsidRPr="00A63EAE" w:rsidRDefault="00E55A82" w:rsidP="00E55A82">
      <w:pPr>
        <w:pStyle w:val="ListParagraph"/>
        <w:rPr>
          <w:rFonts w:cstheme="minorHAnsi"/>
        </w:rPr>
      </w:pPr>
    </w:p>
    <w:p w14:paraId="48416AC0" w14:textId="77777777" w:rsidR="00E55A82" w:rsidRDefault="00E55A82" w:rsidP="00E55A82">
      <w:pPr>
        <w:pStyle w:val="ListParagraph"/>
        <w:numPr>
          <w:ilvl w:val="0"/>
          <w:numId w:val="10"/>
        </w:numPr>
        <w:spacing w:after="160" w:line="254" w:lineRule="auto"/>
        <w:rPr>
          <w:rFonts w:cstheme="minorHAnsi"/>
        </w:rPr>
      </w:pPr>
      <w:r>
        <w:rPr>
          <w:rFonts w:cstheme="minorHAnsi"/>
        </w:rPr>
        <w:t>Provide differentiated scaffolds for writing assignments based on students’ English language proficiency levels.</w:t>
      </w:r>
    </w:p>
    <w:p w14:paraId="10A92CD5" w14:textId="77777777" w:rsidR="00E55A82" w:rsidRDefault="00E55A82" w:rsidP="00E55A82">
      <w:pPr>
        <w:pStyle w:val="ListParagraph"/>
        <w:rPr>
          <w:rFonts w:cstheme="minorHAnsi"/>
          <w:b/>
        </w:rPr>
      </w:pPr>
    </w:p>
    <w:p w14:paraId="45299C21" w14:textId="77777777" w:rsidR="00E55A82" w:rsidRDefault="00E55A82" w:rsidP="00E55A82">
      <w:pPr>
        <w:pStyle w:val="ListParagraph"/>
        <w:rPr>
          <w:rFonts w:cstheme="minorHAnsi"/>
        </w:rPr>
      </w:pPr>
      <w:r>
        <w:rPr>
          <w:rFonts w:cstheme="minorHAnsi"/>
          <w:b/>
        </w:rPr>
        <w:t>Examples of Activities:</w:t>
      </w:r>
      <w:r>
        <w:rPr>
          <w:rFonts w:cstheme="minorHAnsi"/>
        </w:rPr>
        <w:t xml:space="preserve"> </w:t>
      </w:r>
    </w:p>
    <w:p w14:paraId="68577308" w14:textId="77777777" w:rsidR="00E55A82" w:rsidRDefault="00E55A82" w:rsidP="00E55A82">
      <w:pPr>
        <w:pStyle w:val="ListParagraph"/>
        <w:numPr>
          <w:ilvl w:val="0"/>
          <w:numId w:val="18"/>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7DE4D9F6" w14:textId="77777777" w:rsidR="00E55A82" w:rsidRDefault="00E55A82" w:rsidP="00E55A82">
      <w:pPr>
        <w:pStyle w:val="ListParagraph"/>
        <w:numPr>
          <w:ilvl w:val="0"/>
          <w:numId w:val="18"/>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4F8AAD53" w14:textId="77777777" w:rsidR="00E55A82" w:rsidRDefault="00E55A82" w:rsidP="00E55A82">
      <w:pPr>
        <w:pStyle w:val="ListParagraph"/>
        <w:numPr>
          <w:ilvl w:val="0"/>
          <w:numId w:val="1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162825D7" w14:textId="77777777" w:rsidR="00E55A82" w:rsidRPr="00911037" w:rsidRDefault="00E55A82" w:rsidP="00E55A82">
      <w:pPr>
        <w:pStyle w:val="ListParagraph"/>
        <w:numPr>
          <w:ilvl w:val="0"/>
          <w:numId w:val="1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4D616763" w14:textId="584896DA" w:rsidR="00705038" w:rsidRPr="00E55A82" w:rsidRDefault="00E55A82" w:rsidP="00E55A82">
      <w:pPr>
        <w:pStyle w:val="ListParagraph"/>
        <w:numPr>
          <w:ilvl w:val="0"/>
          <w:numId w:val="10"/>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705038" w:rsidRPr="00E55A82"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19"/>
  </w:num>
  <w:num w:numId="5">
    <w:abstractNumId w:val="0"/>
  </w:num>
  <w:num w:numId="6">
    <w:abstractNumId w:val="4"/>
  </w:num>
  <w:num w:numId="7">
    <w:abstractNumId w:val="6"/>
  </w:num>
  <w:num w:numId="8">
    <w:abstractNumId w:val="15"/>
  </w:num>
  <w:num w:numId="9">
    <w:abstractNumId w:val="5"/>
  </w:num>
  <w:num w:numId="10">
    <w:abstractNumId w:val="8"/>
  </w:num>
  <w:num w:numId="11">
    <w:abstractNumId w:val="17"/>
  </w:num>
  <w:num w:numId="12">
    <w:abstractNumId w:val="16"/>
  </w:num>
  <w:num w:numId="13">
    <w:abstractNumId w:val="1"/>
  </w:num>
  <w:num w:numId="14">
    <w:abstractNumId w:val="3"/>
  </w:num>
  <w:num w:numId="15">
    <w:abstractNumId w:val="18"/>
  </w:num>
  <w:num w:numId="16">
    <w:abstractNumId w:val="7"/>
  </w:num>
  <w:num w:numId="17">
    <w:abstractNumId w:val="20"/>
  </w:num>
  <w:num w:numId="18">
    <w:abstractNumId w:val="11"/>
  </w:num>
  <w:num w:numId="19">
    <w:abstractNumId w:val="2"/>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embedSystemFonts/>
  <w:proofState w:spelling="clean" w:grammar="clean"/>
  <w:doNotTrackMoves/>
  <w:defaultTabStop w:val="720"/>
  <w:doNotHyphenateCaps/>
  <w:drawingGridHorizontalSpacing w:val="120"/>
  <w:displayHorizontalDrawingGridEvery w:val="0"/>
  <w:displayVerticalDrawingGridEvery w:val="0"/>
  <w:noPunctuationKerning/>
  <w:characterSpacingControl w:val="doNotCompress"/>
  <w:doNotValidateAgainstSchema/>
  <w:doNotDemarcateInvalidXml/>
  <w:compa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56426"/>
    <w:rsid w:val="0006101F"/>
    <w:rsid w:val="000807FA"/>
    <w:rsid w:val="00086D50"/>
    <w:rsid w:val="000B28D1"/>
    <w:rsid w:val="000D4E90"/>
    <w:rsid w:val="000D7DCE"/>
    <w:rsid w:val="00106DBE"/>
    <w:rsid w:val="00112465"/>
    <w:rsid w:val="00124046"/>
    <w:rsid w:val="0012405B"/>
    <w:rsid w:val="001253A3"/>
    <w:rsid w:val="00126738"/>
    <w:rsid w:val="001366C1"/>
    <w:rsid w:val="00144147"/>
    <w:rsid w:val="001547B0"/>
    <w:rsid w:val="00187633"/>
    <w:rsid w:val="00193435"/>
    <w:rsid w:val="001A393D"/>
    <w:rsid w:val="001B527C"/>
    <w:rsid w:val="001C323B"/>
    <w:rsid w:val="00203669"/>
    <w:rsid w:val="00242883"/>
    <w:rsid w:val="002439E2"/>
    <w:rsid w:val="002514FD"/>
    <w:rsid w:val="00267CFB"/>
    <w:rsid w:val="00280116"/>
    <w:rsid w:val="00283479"/>
    <w:rsid w:val="00297012"/>
    <w:rsid w:val="002A3704"/>
    <w:rsid w:val="002B192E"/>
    <w:rsid w:val="002C160B"/>
    <w:rsid w:val="002C1838"/>
    <w:rsid w:val="002C1E0C"/>
    <w:rsid w:val="002C3309"/>
    <w:rsid w:val="002C38D8"/>
    <w:rsid w:val="002C6493"/>
    <w:rsid w:val="002C7B16"/>
    <w:rsid w:val="002E4775"/>
    <w:rsid w:val="002F4571"/>
    <w:rsid w:val="003018DF"/>
    <w:rsid w:val="00324D7A"/>
    <w:rsid w:val="00331315"/>
    <w:rsid w:val="00341A47"/>
    <w:rsid w:val="003560A8"/>
    <w:rsid w:val="00357211"/>
    <w:rsid w:val="00357E6F"/>
    <w:rsid w:val="003734E3"/>
    <w:rsid w:val="00376950"/>
    <w:rsid w:val="0038209E"/>
    <w:rsid w:val="003848C1"/>
    <w:rsid w:val="00387E8D"/>
    <w:rsid w:val="00397C25"/>
    <w:rsid w:val="003B37C7"/>
    <w:rsid w:val="003C1EA6"/>
    <w:rsid w:val="003C3CD2"/>
    <w:rsid w:val="003C5A3A"/>
    <w:rsid w:val="003D0494"/>
    <w:rsid w:val="003D183B"/>
    <w:rsid w:val="003D436B"/>
    <w:rsid w:val="003D532B"/>
    <w:rsid w:val="003D687B"/>
    <w:rsid w:val="003E2967"/>
    <w:rsid w:val="003F22D0"/>
    <w:rsid w:val="004207A5"/>
    <w:rsid w:val="004333B5"/>
    <w:rsid w:val="004372ED"/>
    <w:rsid w:val="004735E3"/>
    <w:rsid w:val="00474523"/>
    <w:rsid w:val="00495653"/>
    <w:rsid w:val="004A0D5A"/>
    <w:rsid w:val="004A1C28"/>
    <w:rsid w:val="004A6D5D"/>
    <w:rsid w:val="004A7914"/>
    <w:rsid w:val="004B088E"/>
    <w:rsid w:val="004C3CFE"/>
    <w:rsid w:val="004E48DE"/>
    <w:rsid w:val="004F2660"/>
    <w:rsid w:val="004F623C"/>
    <w:rsid w:val="005030CD"/>
    <w:rsid w:val="00521D03"/>
    <w:rsid w:val="0052425E"/>
    <w:rsid w:val="00561C97"/>
    <w:rsid w:val="00567A1F"/>
    <w:rsid w:val="00577FB4"/>
    <w:rsid w:val="005B4CA6"/>
    <w:rsid w:val="005C7159"/>
    <w:rsid w:val="005D67DE"/>
    <w:rsid w:val="005E20ED"/>
    <w:rsid w:val="005F0D52"/>
    <w:rsid w:val="005F34DC"/>
    <w:rsid w:val="0061192D"/>
    <w:rsid w:val="0064182F"/>
    <w:rsid w:val="0064208D"/>
    <w:rsid w:val="00642B1A"/>
    <w:rsid w:val="00653EE2"/>
    <w:rsid w:val="00663E03"/>
    <w:rsid w:val="006706CF"/>
    <w:rsid w:val="00686898"/>
    <w:rsid w:val="00687F32"/>
    <w:rsid w:val="00692DBA"/>
    <w:rsid w:val="006B495C"/>
    <w:rsid w:val="006D1CC6"/>
    <w:rsid w:val="006D374D"/>
    <w:rsid w:val="006E4663"/>
    <w:rsid w:val="006E750A"/>
    <w:rsid w:val="006F5F6C"/>
    <w:rsid w:val="007047BF"/>
    <w:rsid w:val="00705038"/>
    <w:rsid w:val="00706448"/>
    <w:rsid w:val="007419FA"/>
    <w:rsid w:val="00745DB4"/>
    <w:rsid w:val="007700CF"/>
    <w:rsid w:val="00770F5E"/>
    <w:rsid w:val="00792CE3"/>
    <w:rsid w:val="00794D18"/>
    <w:rsid w:val="00795534"/>
    <w:rsid w:val="007A4B2A"/>
    <w:rsid w:val="007B31D1"/>
    <w:rsid w:val="007C6D5B"/>
    <w:rsid w:val="007F78C6"/>
    <w:rsid w:val="00823FF4"/>
    <w:rsid w:val="00841A22"/>
    <w:rsid w:val="0084575B"/>
    <w:rsid w:val="00850712"/>
    <w:rsid w:val="00850917"/>
    <w:rsid w:val="00865230"/>
    <w:rsid w:val="00871895"/>
    <w:rsid w:val="00885F18"/>
    <w:rsid w:val="00891C0C"/>
    <w:rsid w:val="008A02E6"/>
    <w:rsid w:val="008E0C73"/>
    <w:rsid w:val="00913741"/>
    <w:rsid w:val="00924194"/>
    <w:rsid w:val="00934460"/>
    <w:rsid w:val="009349D5"/>
    <w:rsid w:val="009359B3"/>
    <w:rsid w:val="00955A4E"/>
    <w:rsid w:val="00955B7C"/>
    <w:rsid w:val="00957A7F"/>
    <w:rsid w:val="009A01EB"/>
    <w:rsid w:val="009A28BD"/>
    <w:rsid w:val="009C1F2B"/>
    <w:rsid w:val="009C7E6E"/>
    <w:rsid w:val="009F7C3A"/>
    <w:rsid w:val="00A037CC"/>
    <w:rsid w:val="00A04B70"/>
    <w:rsid w:val="00A14929"/>
    <w:rsid w:val="00A2532C"/>
    <w:rsid w:val="00A42B00"/>
    <w:rsid w:val="00A44C68"/>
    <w:rsid w:val="00A77739"/>
    <w:rsid w:val="00A84232"/>
    <w:rsid w:val="00A946DE"/>
    <w:rsid w:val="00AA3FFD"/>
    <w:rsid w:val="00AA60DE"/>
    <w:rsid w:val="00AD29F4"/>
    <w:rsid w:val="00AE437A"/>
    <w:rsid w:val="00AE7242"/>
    <w:rsid w:val="00AF161F"/>
    <w:rsid w:val="00B03724"/>
    <w:rsid w:val="00B04A49"/>
    <w:rsid w:val="00B237B7"/>
    <w:rsid w:val="00B25A47"/>
    <w:rsid w:val="00B3629A"/>
    <w:rsid w:val="00B41B2C"/>
    <w:rsid w:val="00B503A3"/>
    <w:rsid w:val="00B6015D"/>
    <w:rsid w:val="00B6198E"/>
    <w:rsid w:val="00B6450E"/>
    <w:rsid w:val="00B707D4"/>
    <w:rsid w:val="00B72BC3"/>
    <w:rsid w:val="00B7712C"/>
    <w:rsid w:val="00B77D8F"/>
    <w:rsid w:val="00B80B29"/>
    <w:rsid w:val="00B81019"/>
    <w:rsid w:val="00BA35EB"/>
    <w:rsid w:val="00BD7696"/>
    <w:rsid w:val="00C066E1"/>
    <w:rsid w:val="00C0757F"/>
    <w:rsid w:val="00C10E8F"/>
    <w:rsid w:val="00C2039A"/>
    <w:rsid w:val="00C21058"/>
    <w:rsid w:val="00C25303"/>
    <w:rsid w:val="00C25D5A"/>
    <w:rsid w:val="00C30132"/>
    <w:rsid w:val="00C413AB"/>
    <w:rsid w:val="00C477F9"/>
    <w:rsid w:val="00C57F33"/>
    <w:rsid w:val="00C65355"/>
    <w:rsid w:val="00C8327A"/>
    <w:rsid w:val="00C8788F"/>
    <w:rsid w:val="00C937AB"/>
    <w:rsid w:val="00CA6E39"/>
    <w:rsid w:val="00CC12DA"/>
    <w:rsid w:val="00CC25EF"/>
    <w:rsid w:val="00CE7705"/>
    <w:rsid w:val="00CF32C9"/>
    <w:rsid w:val="00D20FC4"/>
    <w:rsid w:val="00D2278C"/>
    <w:rsid w:val="00D44C06"/>
    <w:rsid w:val="00D46731"/>
    <w:rsid w:val="00D55BE2"/>
    <w:rsid w:val="00D808CC"/>
    <w:rsid w:val="00DB3D6D"/>
    <w:rsid w:val="00DF715D"/>
    <w:rsid w:val="00E01B89"/>
    <w:rsid w:val="00E06B92"/>
    <w:rsid w:val="00E36977"/>
    <w:rsid w:val="00E45629"/>
    <w:rsid w:val="00E50525"/>
    <w:rsid w:val="00E55A82"/>
    <w:rsid w:val="00E86F53"/>
    <w:rsid w:val="00E973B1"/>
    <w:rsid w:val="00EB49C4"/>
    <w:rsid w:val="00EB7E8D"/>
    <w:rsid w:val="00EC2467"/>
    <w:rsid w:val="00EC66A3"/>
    <w:rsid w:val="00ED4A8D"/>
    <w:rsid w:val="00ED7CE6"/>
    <w:rsid w:val="00EF04BD"/>
    <w:rsid w:val="00EF2CFB"/>
    <w:rsid w:val="00EF6914"/>
    <w:rsid w:val="00F00E73"/>
    <w:rsid w:val="00F03C15"/>
    <w:rsid w:val="00F137A2"/>
    <w:rsid w:val="00F151A9"/>
    <w:rsid w:val="00F25151"/>
    <w:rsid w:val="00F261D0"/>
    <w:rsid w:val="00F352E5"/>
    <w:rsid w:val="00F35E89"/>
    <w:rsid w:val="00F42281"/>
    <w:rsid w:val="00F52F3A"/>
    <w:rsid w:val="00F5430E"/>
    <w:rsid w:val="00F5623A"/>
    <w:rsid w:val="00F56687"/>
    <w:rsid w:val="00F61D7A"/>
    <w:rsid w:val="00F74FC6"/>
    <w:rsid w:val="00F8685D"/>
    <w:rsid w:val="00FA3461"/>
    <w:rsid w:val="00FA392F"/>
    <w:rsid w:val="00FB2D65"/>
    <w:rsid w:val="00FD12AF"/>
    <w:rsid w:val="00FD1960"/>
    <w:rsid w:val="00FE09D4"/>
    <w:rsid w:val="00FE3771"/>
    <w:rsid w:val="00FE53BB"/>
    <w:rsid w:val="00FE5C31"/>
    <w:rsid w:val="00FF2D08"/>
    <w:rsid w:val="00FF37B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07258"/>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132"/>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9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lang w:eastAsia="en-US"/>
    </w:rPr>
  </w:style>
  <w:style w:type="character" w:styleId="Hyperlink">
    <w:name w:val="Hyperlink"/>
    <w:basedOn w:val="DefaultParagraphFont"/>
    <w:uiPriority w:val="99"/>
    <w:unhideWhenUsed/>
    <w:rsid w:val="00E55A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2929</Words>
  <Characters>16699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Read, Think and Write</vt:lpstr>
    </vt:vector>
  </TitlesOfParts>
  <Company>Toshiba</Company>
  <LinksUpToDate>false</LinksUpToDate>
  <CharactersWithSpaces>19589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 Think and Write</dc:title>
  <dc:creator>Office 2004 Test Drive User</dc:creator>
  <cp:lastModifiedBy>Lorraine Farquharson</cp:lastModifiedBy>
  <cp:revision>2</cp:revision>
  <dcterms:created xsi:type="dcterms:W3CDTF">2019-01-10T15:14:00Z</dcterms:created>
  <dcterms:modified xsi:type="dcterms:W3CDTF">2019-01-10T15:14:00Z</dcterms:modified>
</cp:coreProperties>
</file>