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D9642" w14:textId="77777777" w:rsidR="00706448" w:rsidRPr="004372ED"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755A3B83" w14:textId="77777777" w:rsidR="00891C0C" w:rsidRPr="004372ED" w:rsidRDefault="00891C0C" w:rsidP="00891C0C">
      <w:pPr>
        <w:spacing w:line="276" w:lineRule="auto"/>
        <w:jc w:val="center"/>
        <w:rPr>
          <w:sz w:val="16"/>
          <w:szCs w:val="16"/>
        </w:rPr>
      </w:pPr>
      <w:r w:rsidRPr="004372ED">
        <w:rPr>
          <w:sz w:val="16"/>
          <w:szCs w:val="16"/>
        </w:rPr>
        <w:t>Day 1</w:t>
      </w:r>
    </w:p>
    <w:p w14:paraId="21AA131E" w14:textId="77777777" w:rsidR="00010628" w:rsidRPr="004372ED" w:rsidRDefault="00010628" w:rsidP="00010628">
      <w:pPr>
        <w:spacing w:line="276" w:lineRule="auto"/>
        <w:rPr>
          <w:szCs w:val="24"/>
        </w:rPr>
      </w:pPr>
      <w:r w:rsidRPr="004372ED">
        <w:rPr>
          <w:szCs w:val="24"/>
        </w:rPr>
        <w:t xml:space="preserve">Name   </w:t>
      </w:r>
      <w:r w:rsidR="00ED4A8D" w:rsidRPr="004372ED">
        <w:rPr>
          <w:szCs w:val="24"/>
        </w:rPr>
        <w:t xml:space="preserve">                                                                                                 </w:t>
      </w:r>
      <w:r w:rsidR="005F1610">
        <w:rPr>
          <w:szCs w:val="24"/>
        </w:rPr>
        <w:t xml:space="preserve">                      </w:t>
      </w:r>
      <w:r w:rsidRPr="004372ED">
        <w:rPr>
          <w:szCs w:val="24"/>
        </w:rPr>
        <w:t>Date</w:t>
      </w:r>
    </w:p>
    <w:p w14:paraId="14AC2990" w14:textId="77777777" w:rsidR="00010628" w:rsidRPr="004372ED" w:rsidRDefault="00010628" w:rsidP="00010628">
      <w:pPr>
        <w:spacing w:line="276" w:lineRule="auto"/>
        <w:rPr>
          <w:szCs w:val="24"/>
        </w:rPr>
      </w:pPr>
      <w:r w:rsidRPr="004372ED">
        <w:rPr>
          <w:szCs w:val="24"/>
        </w:rPr>
        <w:t>Title of story</w:t>
      </w:r>
      <w:r w:rsidR="002B192E" w:rsidRPr="004372ED">
        <w:rPr>
          <w:szCs w:val="24"/>
        </w:rPr>
        <w:t xml:space="preserve"> </w:t>
      </w:r>
      <w:r w:rsidR="002B192E" w:rsidRPr="004372ED">
        <w:rPr>
          <w:b/>
          <w:szCs w:val="24"/>
        </w:rPr>
        <w:t>“</w:t>
      </w:r>
      <w:r w:rsidR="0051359B">
        <w:rPr>
          <w:b/>
          <w:szCs w:val="24"/>
        </w:rPr>
        <w:t>Because of Winn Dixie</w:t>
      </w:r>
      <w:r w:rsidR="002B192E" w:rsidRPr="004372ED">
        <w:rPr>
          <w:b/>
          <w:szCs w:val="24"/>
        </w:rPr>
        <w:t>”</w:t>
      </w:r>
    </w:p>
    <w:p w14:paraId="2BC32D9D" w14:textId="77777777" w:rsidR="00010628" w:rsidRPr="004372ED" w:rsidRDefault="00010628" w:rsidP="00010628">
      <w:pPr>
        <w:spacing w:line="276" w:lineRule="auto"/>
        <w:rPr>
          <w:szCs w:val="24"/>
        </w:rPr>
      </w:pPr>
    </w:p>
    <w:p w14:paraId="79B9B1A1" w14:textId="77777777" w:rsidR="00010628" w:rsidRPr="004372ED" w:rsidRDefault="00D61A8E" w:rsidP="009C7E6E">
      <w:pPr>
        <w:spacing w:line="276" w:lineRule="auto"/>
        <w:rPr>
          <w:b/>
          <w:i/>
          <w:szCs w:val="24"/>
        </w:rPr>
      </w:pPr>
      <w:r>
        <w:rPr>
          <w:b/>
          <w:i/>
          <w:szCs w:val="24"/>
        </w:rPr>
        <w:t xml:space="preserve">In the story, Miss Fanny and Opal, who seem so different from one another, become friends. Why do Miss Fanny and Opal decide to become friends? Use evidence from the text to support your </w:t>
      </w:r>
      <w:r w:rsidR="00D64EA3">
        <w:rPr>
          <w:b/>
          <w:i/>
          <w:szCs w:val="24"/>
        </w:rPr>
        <w:t>inference</w:t>
      </w:r>
      <w:r>
        <w:rPr>
          <w:b/>
          <w:i/>
          <w:szCs w:val="24"/>
        </w:rPr>
        <w:t>.</w:t>
      </w:r>
    </w:p>
    <w:p w14:paraId="63E06645" w14:textId="77777777" w:rsidR="00010628" w:rsidRPr="004372ED" w:rsidRDefault="00010628" w:rsidP="00010628">
      <w:pPr>
        <w:spacing w:line="276" w:lineRule="auto"/>
        <w:rPr>
          <w:szCs w:val="24"/>
        </w:rPr>
      </w:pPr>
    </w:p>
    <w:p w14:paraId="32C05DC7" w14:textId="77777777" w:rsidR="005F1610" w:rsidRDefault="005F1610" w:rsidP="005F1610">
      <w:pPr>
        <w:pStyle w:val="ListParagraph"/>
        <w:numPr>
          <w:ilvl w:val="0"/>
          <w:numId w:val="7"/>
        </w:numPr>
        <w:spacing w:line="276" w:lineRule="auto"/>
        <w:rPr>
          <w:szCs w:val="24"/>
        </w:rPr>
      </w:pPr>
      <w:r w:rsidRPr="00171877">
        <w:rPr>
          <w:szCs w:val="24"/>
        </w:rPr>
        <w:t xml:space="preserve">What will you be writing about? </w:t>
      </w:r>
      <w:r w:rsidRPr="00171877">
        <w:rPr>
          <w:b/>
          <w:szCs w:val="24"/>
        </w:rPr>
        <w:t>Underline</w:t>
      </w:r>
      <w:r w:rsidRPr="00171877">
        <w:rPr>
          <w:szCs w:val="24"/>
        </w:rPr>
        <w:t xml:space="preserve"> the Focusing Question in the assignment above.</w:t>
      </w:r>
    </w:p>
    <w:p w14:paraId="18DA66AC" w14:textId="77777777" w:rsidR="005F1610" w:rsidRDefault="005F1610" w:rsidP="005F1610">
      <w:pPr>
        <w:pStyle w:val="ListParagraph"/>
        <w:spacing w:line="276" w:lineRule="auto"/>
        <w:ind w:left="360"/>
        <w:rPr>
          <w:szCs w:val="24"/>
        </w:rPr>
      </w:pPr>
    </w:p>
    <w:p w14:paraId="0DA1A3FD" w14:textId="77777777" w:rsidR="005F1610" w:rsidRPr="00171877" w:rsidRDefault="005F1610" w:rsidP="005F1610">
      <w:pPr>
        <w:pStyle w:val="ListParagraph"/>
        <w:numPr>
          <w:ilvl w:val="0"/>
          <w:numId w:val="7"/>
        </w:numPr>
        <w:spacing w:line="276" w:lineRule="auto"/>
        <w:rPr>
          <w:szCs w:val="24"/>
        </w:rPr>
      </w:pPr>
      <w:r w:rsidRPr="00171877">
        <w:rPr>
          <w:szCs w:val="24"/>
        </w:rPr>
        <w:t xml:space="preserve">What information will you need to be able to answer the Focusing Question and to explain your answer? Turn to a partner. </w:t>
      </w:r>
      <w:r w:rsidRPr="00171877">
        <w:rPr>
          <w:b/>
          <w:szCs w:val="24"/>
        </w:rPr>
        <w:t xml:space="preserve">Look </w:t>
      </w:r>
      <w:r w:rsidRPr="00171877">
        <w:rPr>
          <w:szCs w:val="24"/>
        </w:rPr>
        <w:t xml:space="preserve">carefully at the graphic organizer as you </w:t>
      </w:r>
      <w:r w:rsidRPr="00171877">
        <w:rPr>
          <w:b/>
          <w:szCs w:val="24"/>
        </w:rPr>
        <w:t xml:space="preserve">discuss </w:t>
      </w:r>
      <w:r w:rsidRPr="00171877">
        <w:rPr>
          <w:szCs w:val="24"/>
        </w:rPr>
        <w:t xml:space="preserve">the answers to the questions below. </w:t>
      </w:r>
      <w:r w:rsidRPr="00171877">
        <w:rPr>
          <w:b/>
          <w:szCs w:val="24"/>
        </w:rPr>
        <w:t xml:space="preserve">Color in </w:t>
      </w:r>
      <w:r w:rsidRPr="00171877">
        <w:rPr>
          <w:szCs w:val="24"/>
        </w:rPr>
        <w:t>the circle next to each question after you have talked about it.</w:t>
      </w:r>
    </w:p>
    <w:p w14:paraId="0D1CC9AD" w14:textId="77777777" w:rsidR="00010628" w:rsidRPr="004372ED" w:rsidRDefault="00010628" w:rsidP="00010628">
      <w:pPr>
        <w:spacing w:line="276" w:lineRule="auto"/>
        <w:rPr>
          <w:szCs w:val="24"/>
        </w:rPr>
      </w:pPr>
    </w:p>
    <w:p w14:paraId="24719E22" w14:textId="77777777" w:rsidR="00010628" w:rsidRPr="004372ED" w:rsidRDefault="00010628" w:rsidP="00010628">
      <w:pPr>
        <w:pStyle w:val="ListParagraph"/>
        <w:numPr>
          <w:ilvl w:val="0"/>
          <w:numId w:val="4"/>
        </w:numPr>
        <w:spacing w:line="276" w:lineRule="auto"/>
        <w:rPr>
          <w:szCs w:val="24"/>
        </w:rPr>
      </w:pPr>
      <w:r w:rsidRPr="004372ED">
        <w:rPr>
          <w:szCs w:val="24"/>
        </w:rPr>
        <w:t>What information will you put in the first</w:t>
      </w:r>
      <w:r w:rsidR="001B527C" w:rsidRPr="004372ED">
        <w:rPr>
          <w:szCs w:val="24"/>
        </w:rPr>
        <w:t xml:space="preserve"> </w:t>
      </w:r>
      <w:r w:rsidRPr="004372ED">
        <w:rPr>
          <w:szCs w:val="24"/>
        </w:rPr>
        <w:t>column?</w:t>
      </w:r>
    </w:p>
    <w:p w14:paraId="35CC3F3E" w14:textId="77777777" w:rsidR="00010628" w:rsidRDefault="00C91408" w:rsidP="00010628">
      <w:pPr>
        <w:pStyle w:val="ListParagraph"/>
        <w:numPr>
          <w:ilvl w:val="0"/>
          <w:numId w:val="4"/>
        </w:numPr>
        <w:spacing w:line="276" w:lineRule="auto"/>
        <w:rPr>
          <w:szCs w:val="24"/>
        </w:rPr>
      </w:pPr>
      <w:r w:rsidRPr="00C91408">
        <w:rPr>
          <w:szCs w:val="24"/>
        </w:rPr>
        <w:t xml:space="preserve">Where will this information come from? </w:t>
      </w:r>
    </w:p>
    <w:p w14:paraId="77A2EC89" w14:textId="77777777" w:rsidR="00C91408" w:rsidRPr="00C91408" w:rsidRDefault="00C91408" w:rsidP="00C91408">
      <w:pPr>
        <w:spacing w:line="276" w:lineRule="auto"/>
        <w:rPr>
          <w:szCs w:val="24"/>
        </w:rPr>
      </w:pPr>
    </w:p>
    <w:p w14:paraId="40593AC2" w14:textId="77777777" w:rsidR="00010628" w:rsidRPr="004372ED" w:rsidRDefault="00010628" w:rsidP="00010628">
      <w:pPr>
        <w:pStyle w:val="ListParagraph"/>
        <w:numPr>
          <w:ilvl w:val="0"/>
          <w:numId w:val="4"/>
        </w:numPr>
        <w:spacing w:line="276" w:lineRule="auto"/>
        <w:rPr>
          <w:szCs w:val="24"/>
        </w:rPr>
      </w:pPr>
      <w:r w:rsidRPr="004372ED">
        <w:rPr>
          <w:szCs w:val="24"/>
        </w:rPr>
        <w:t xml:space="preserve">What information will go in the </w:t>
      </w:r>
      <w:r w:rsidR="00C91408">
        <w:rPr>
          <w:szCs w:val="24"/>
        </w:rPr>
        <w:t>next two</w:t>
      </w:r>
      <w:r w:rsidRPr="004372ED">
        <w:rPr>
          <w:szCs w:val="24"/>
        </w:rPr>
        <w:t xml:space="preserve"> column</w:t>
      </w:r>
      <w:r w:rsidR="00C91408">
        <w:rPr>
          <w:szCs w:val="24"/>
        </w:rPr>
        <w:t>s</w:t>
      </w:r>
      <w:r w:rsidRPr="004372ED">
        <w:rPr>
          <w:szCs w:val="24"/>
        </w:rPr>
        <w:t>?</w:t>
      </w:r>
    </w:p>
    <w:p w14:paraId="3A2FE909" w14:textId="77777777" w:rsidR="00C91408" w:rsidRPr="004372ED" w:rsidRDefault="00C91408" w:rsidP="00C91408">
      <w:pPr>
        <w:pStyle w:val="ListParagraph"/>
        <w:numPr>
          <w:ilvl w:val="0"/>
          <w:numId w:val="4"/>
        </w:numPr>
        <w:spacing w:line="276" w:lineRule="auto"/>
        <w:rPr>
          <w:szCs w:val="24"/>
        </w:rPr>
      </w:pPr>
      <w:r w:rsidRPr="004372ED">
        <w:rPr>
          <w:szCs w:val="24"/>
        </w:rPr>
        <w:t>Where will you get this information?</w:t>
      </w:r>
    </w:p>
    <w:p w14:paraId="5B0BDFD3" w14:textId="77777777" w:rsidR="00010628" w:rsidRPr="004372ED" w:rsidRDefault="00010628" w:rsidP="00C91408">
      <w:pPr>
        <w:pStyle w:val="ListParagraph"/>
        <w:spacing w:line="276" w:lineRule="auto"/>
        <w:rPr>
          <w:szCs w:val="24"/>
        </w:rPr>
      </w:pPr>
    </w:p>
    <w:p w14:paraId="71968E85" w14:textId="77777777" w:rsidR="00010628" w:rsidRPr="004372ED" w:rsidRDefault="00010628" w:rsidP="00010628">
      <w:pPr>
        <w:pStyle w:val="ListParagraph"/>
        <w:numPr>
          <w:ilvl w:val="0"/>
          <w:numId w:val="4"/>
        </w:numPr>
        <w:spacing w:line="276" w:lineRule="auto"/>
        <w:rPr>
          <w:szCs w:val="24"/>
        </w:rPr>
      </w:pPr>
      <w:r w:rsidRPr="004372ED">
        <w:rPr>
          <w:szCs w:val="24"/>
        </w:rPr>
        <w:t>Why are you gathering all this information? What are you trying to figure out?</w:t>
      </w:r>
    </w:p>
    <w:p w14:paraId="37E68199" w14:textId="77777777" w:rsidR="00126738" w:rsidRPr="004372ED" w:rsidRDefault="00126738" w:rsidP="00010628">
      <w:pPr>
        <w:spacing w:line="276" w:lineRule="auto"/>
        <w:rPr>
          <w:b/>
          <w:i/>
          <w:szCs w:val="24"/>
        </w:rPr>
      </w:pPr>
    </w:p>
    <w:p w14:paraId="21069909" w14:textId="77777777" w:rsidR="005F1610" w:rsidRDefault="00D64EA3" w:rsidP="00010628">
      <w:pPr>
        <w:spacing w:line="276" w:lineRule="auto"/>
        <w:rPr>
          <w:b/>
          <w:i/>
          <w:szCs w:val="24"/>
        </w:rPr>
      </w:pPr>
      <w:r>
        <w:rPr>
          <w:b/>
          <w:i/>
          <w:szCs w:val="24"/>
        </w:rPr>
        <w:t>Why do Miss Fanny and Opal decide to become friends?</w:t>
      </w:r>
    </w:p>
    <w:p w14:paraId="1529A891" w14:textId="77777777" w:rsidR="00F42281" w:rsidRPr="004372ED" w:rsidRDefault="00F42281" w:rsidP="00010628">
      <w:pPr>
        <w:spacing w:line="276" w:lineRule="auto"/>
        <w:rPr>
          <w:i/>
          <w:szCs w:val="24"/>
        </w:rPr>
      </w:pPr>
    </w:p>
    <w:tbl>
      <w:tblPr>
        <w:tblStyle w:val="TableGrid"/>
        <w:tblW w:w="0" w:type="auto"/>
        <w:tblLook w:val="04A0" w:firstRow="1" w:lastRow="0" w:firstColumn="1" w:lastColumn="0" w:noHBand="0" w:noVBand="1"/>
      </w:tblPr>
      <w:tblGrid>
        <w:gridCol w:w="3844"/>
        <w:gridCol w:w="4036"/>
        <w:gridCol w:w="889"/>
        <w:gridCol w:w="807"/>
      </w:tblGrid>
      <w:tr w:rsidR="00010628" w:rsidRPr="004372ED" w14:paraId="1456F215" w14:textId="77777777">
        <w:tc>
          <w:tcPr>
            <w:tcW w:w="4190" w:type="dxa"/>
          </w:tcPr>
          <w:p w14:paraId="7A348249" w14:textId="77777777" w:rsidR="00010628" w:rsidRPr="005F1610" w:rsidRDefault="00D64EA3" w:rsidP="005F1610">
            <w:pPr>
              <w:spacing w:line="276" w:lineRule="auto"/>
              <w:jc w:val="center"/>
              <w:rPr>
                <w:b/>
                <w:i/>
                <w:szCs w:val="24"/>
              </w:rPr>
            </w:pPr>
            <w:r w:rsidRPr="005F1610">
              <w:rPr>
                <w:b/>
                <w:i/>
                <w:szCs w:val="24"/>
              </w:rPr>
              <w:t>Inference</w:t>
            </w:r>
          </w:p>
          <w:p w14:paraId="4B7732E3" w14:textId="77777777" w:rsidR="004A7914" w:rsidRPr="005F1610" w:rsidRDefault="00D64EA3" w:rsidP="005F1610">
            <w:pPr>
              <w:spacing w:line="276" w:lineRule="auto"/>
              <w:jc w:val="center"/>
              <w:rPr>
                <w:b/>
                <w:szCs w:val="24"/>
              </w:rPr>
            </w:pPr>
            <w:r w:rsidRPr="005F1610">
              <w:rPr>
                <w:b/>
                <w:szCs w:val="24"/>
              </w:rPr>
              <w:t>They both...</w:t>
            </w:r>
          </w:p>
        </w:tc>
        <w:tc>
          <w:tcPr>
            <w:tcW w:w="4378" w:type="dxa"/>
          </w:tcPr>
          <w:p w14:paraId="36E81EC9" w14:textId="77777777" w:rsidR="00D64EA3" w:rsidRPr="005F1610" w:rsidRDefault="00D64EA3" w:rsidP="005F1610">
            <w:pPr>
              <w:spacing w:line="276" w:lineRule="auto"/>
              <w:jc w:val="center"/>
              <w:rPr>
                <w:b/>
                <w:i/>
                <w:szCs w:val="24"/>
              </w:rPr>
            </w:pPr>
            <w:r w:rsidRPr="005F1610">
              <w:rPr>
                <w:b/>
                <w:i/>
                <w:szCs w:val="24"/>
              </w:rPr>
              <w:t>Evidence</w:t>
            </w:r>
          </w:p>
          <w:p w14:paraId="01F1C337" w14:textId="77777777" w:rsidR="00010628" w:rsidRPr="005F1610" w:rsidRDefault="00D64EA3" w:rsidP="005F1610">
            <w:pPr>
              <w:spacing w:line="276" w:lineRule="auto"/>
              <w:jc w:val="center"/>
              <w:rPr>
                <w:b/>
                <w:i/>
                <w:szCs w:val="24"/>
              </w:rPr>
            </w:pPr>
            <w:r w:rsidRPr="005F1610">
              <w:rPr>
                <w:b/>
                <w:szCs w:val="24"/>
              </w:rPr>
              <w:t>I know this because...</w:t>
            </w:r>
          </w:p>
        </w:tc>
        <w:tc>
          <w:tcPr>
            <w:tcW w:w="912" w:type="dxa"/>
          </w:tcPr>
          <w:p w14:paraId="32DABF51" w14:textId="77777777" w:rsidR="004A7914" w:rsidRPr="005F1610" w:rsidRDefault="00D64EA3" w:rsidP="005F1610">
            <w:pPr>
              <w:spacing w:line="276" w:lineRule="auto"/>
              <w:jc w:val="center"/>
              <w:rPr>
                <w:b/>
                <w:i/>
                <w:szCs w:val="24"/>
              </w:rPr>
            </w:pPr>
            <w:r w:rsidRPr="005F1610">
              <w:rPr>
                <w:b/>
                <w:i/>
                <w:szCs w:val="24"/>
              </w:rPr>
              <w:t>Page</w:t>
            </w:r>
          </w:p>
        </w:tc>
        <w:tc>
          <w:tcPr>
            <w:tcW w:w="816" w:type="dxa"/>
          </w:tcPr>
          <w:p w14:paraId="0CEA51F6" w14:textId="77777777" w:rsidR="00010628" w:rsidRPr="005F1610" w:rsidRDefault="001B527C" w:rsidP="005F1610">
            <w:pPr>
              <w:spacing w:line="276" w:lineRule="auto"/>
              <w:jc w:val="center"/>
              <w:rPr>
                <w:b/>
                <w:i/>
                <w:sz w:val="20"/>
              </w:rPr>
            </w:pPr>
            <w:r w:rsidRPr="005F1610">
              <w:rPr>
                <w:b/>
                <w:i/>
                <w:sz w:val="20"/>
              </w:rPr>
              <w:t>Used in your piece</w:t>
            </w:r>
            <w:r w:rsidR="00010628" w:rsidRPr="005F1610">
              <w:rPr>
                <w:b/>
                <w:i/>
                <w:sz w:val="20"/>
              </w:rPr>
              <w:t>?</w:t>
            </w:r>
          </w:p>
        </w:tc>
      </w:tr>
      <w:tr w:rsidR="008C61A6" w:rsidRPr="004372ED" w14:paraId="0A4545D4" w14:textId="77777777">
        <w:tc>
          <w:tcPr>
            <w:tcW w:w="4190" w:type="dxa"/>
          </w:tcPr>
          <w:p w14:paraId="6691CD71" w14:textId="77777777" w:rsidR="008C61A6" w:rsidRPr="005F1610" w:rsidRDefault="008C61A6" w:rsidP="00132008">
            <w:pPr>
              <w:spacing w:line="276" w:lineRule="auto"/>
              <w:rPr>
                <w:rFonts w:ascii="Apple Chancery" w:hAnsi="Apple Chancery"/>
                <w:sz w:val="22"/>
                <w:szCs w:val="24"/>
              </w:rPr>
            </w:pPr>
            <w:r w:rsidRPr="005F1610">
              <w:rPr>
                <w:rFonts w:ascii="Apple Chancery" w:hAnsi="Apple Chancery"/>
                <w:sz w:val="22"/>
                <w:szCs w:val="24"/>
              </w:rPr>
              <w:t>They both Like books.</w:t>
            </w:r>
          </w:p>
        </w:tc>
        <w:tc>
          <w:tcPr>
            <w:tcW w:w="4378" w:type="dxa"/>
          </w:tcPr>
          <w:p w14:paraId="028362A3" w14:textId="77777777" w:rsidR="008C61A6" w:rsidRPr="005F1610" w:rsidRDefault="008C61A6" w:rsidP="00132008">
            <w:pPr>
              <w:spacing w:line="276" w:lineRule="auto"/>
              <w:rPr>
                <w:rFonts w:ascii="Apple Chancery" w:hAnsi="Apple Chancery"/>
                <w:sz w:val="22"/>
                <w:szCs w:val="24"/>
              </w:rPr>
            </w:pPr>
            <w:r w:rsidRPr="005F1610">
              <w:rPr>
                <w:rFonts w:ascii="Apple Chancery" w:hAnsi="Apple Chancery"/>
                <w:sz w:val="22"/>
                <w:szCs w:val="24"/>
              </w:rPr>
              <w:t>Opal spent a lot of time at the library</w:t>
            </w:r>
          </w:p>
          <w:p w14:paraId="056BC0FD" w14:textId="77777777" w:rsidR="005F1610" w:rsidRDefault="008C61A6" w:rsidP="00132008">
            <w:pPr>
              <w:spacing w:line="276" w:lineRule="auto"/>
              <w:rPr>
                <w:rFonts w:ascii="Apple Chancery" w:hAnsi="Apple Chancery"/>
                <w:sz w:val="22"/>
                <w:szCs w:val="24"/>
              </w:rPr>
            </w:pPr>
            <w:r w:rsidRPr="005F1610">
              <w:rPr>
                <w:rFonts w:ascii="Apple Chancery" w:hAnsi="Apple Chancery"/>
                <w:sz w:val="22"/>
                <w:szCs w:val="24"/>
              </w:rPr>
              <w:t>Miss Fanny asked for a library for her birthday and has been a librarian ever since</w:t>
            </w:r>
          </w:p>
          <w:p w14:paraId="11D75F1D" w14:textId="77777777" w:rsidR="008C61A6" w:rsidRPr="005F1610" w:rsidRDefault="008C61A6" w:rsidP="00132008">
            <w:pPr>
              <w:spacing w:line="276" w:lineRule="auto"/>
              <w:rPr>
                <w:rFonts w:ascii="Apple Chancery" w:hAnsi="Apple Chancery"/>
                <w:sz w:val="22"/>
                <w:szCs w:val="24"/>
              </w:rPr>
            </w:pPr>
          </w:p>
        </w:tc>
        <w:tc>
          <w:tcPr>
            <w:tcW w:w="912" w:type="dxa"/>
          </w:tcPr>
          <w:p w14:paraId="0E68A4A9" w14:textId="77777777" w:rsidR="008C61A6" w:rsidRPr="005F1610" w:rsidRDefault="008C61A6" w:rsidP="00132008">
            <w:pPr>
              <w:spacing w:line="276" w:lineRule="auto"/>
              <w:rPr>
                <w:rFonts w:ascii="Apple Chancery" w:hAnsi="Apple Chancery"/>
                <w:sz w:val="22"/>
                <w:szCs w:val="24"/>
              </w:rPr>
            </w:pPr>
            <w:r w:rsidRPr="005F1610">
              <w:rPr>
                <w:rFonts w:ascii="Apple Chancery" w:hAnsi="Apple Chancery"/>
                <w:sz w:val="22"/>
                <w:szCs w:val="24"/>
              </w:rPr>
              <w:t>546</w:t>
            </w:r>
          </w:p>
          <w:p w14:paraId="5F819669" w14:textId="77777777" w:rsidR="00BD25C7" w:rsidRPr="005F1610" w:rsidRDefault="00BD25C7" w:rsidP="00132008">
            <w:pPr>
              <w:spacing w:line="276" w:lineRule="auto"/>
              <w:rPr>
                <w:rFonts w:ascii="Apple Chancery" w:hAnsi="Apple Chancery"/>
                <w:sz w:val="22"/>
                <w:szCs w:val="24"/>
              </w:rPr>
            </w:pPr>
          </w:p>
          <w:p w14:paraId="09742662" w14:textId="77777777" w:rsidR="008C61A6" w:rsidRPr="008C61A6" w:rsidRDefault="008C61A6" w:rsidP="00132008">
            <w:pPr>
              <w:spacing w:line="276" w:lineRule="auto"/>
              <w:rPr>
                <w:rFonts w:ascii="Bradley Hand ITC" w:hAnsi="Bradley Hand ITC"/>
                <w:szCs w:val="24"/>
              </w:rPr>
            </w:pPr>
            <w:r w:rsidRPr="005F1610">
              <w:rPr>
                <w:rFonts w:ascii="Apple Chancery" w:hAnsi="Apple Chancery"/>
                <w:sz w:val="22"/>
                <w:szCs w:val="24"/>
              </w:rPr>
              <w:t>550</w:t>
            </w:r>
          </w:p>
        </w:tc>
        <w:tc>
          <w:tcPr>
            <w:tcW w:w="816" w:type="dxa"/>
          </w:tcPr>
          <w:p w14:paraId="47F12C82" w14:textId="77777777" w:rsidR="008C61A6" w:rsidRPr="008C61A6" w:rsidRDefault="008C61A6" w:rsidP="00132008">
            <w:pPr>
              <w:spacing w:line="276" w:lineRule="auto"/>
              <w:rPr>
                <w:rFonts w:ascii="Bradley Hand ITC" w:hAnsi="Bradley Hand ITC"/>
                <w:szCs w:val="24"/>
              </w:rPr>
            </w:pPr>
          </w:p>
        </w:tc>
      </w:tr>
      <w:tr w:rsidR="00010628" w:rsidRPr="004372ED" w14:paraId="57837271" w14:textId="77777777">
        <w:tc>
          <w:tcPr>
            <w:tcW w:w="4190" w:type="dxa"/>
          </w:tcPr>
          <w:p w14:paraId="1E949E40" w14:textId="77777777" w:rsidR="00324D7A" w:rsidRDefault="00324D7A" w:rsidP="00F151A9">
            <w:pPr>
              <w:spacing w:line="276" w:lineRule="auto"/>
              <w:rPr>
                <w:szCs w:val="24"/>
              </w:rPr>
            </w:pPr>
          </w:p>
          <w:p w14:paraId="4687B49F" w14:textId="77777777" w:rsidR="009125AB" w:rsidRDefault="009125AB" w:rsidP="00F151A9">
            <w:pPr>
              <w:spacing w:line="276" w:lineRule="auto"/>
              <w:rPr>
                <w:szCs w:val="24"/>
              </w:rPr>
            </w:pPr>
          </w:p>
          <w:p w14:paraId="5F291A84" w14:textId="77777777" w:rsidR="009125AB" w:rsidRPr="004372ED" w:rsidRDefault="009125AB" w:rsidP="00F151A9">
            <w:pPr>
              <w:spacing w:line="276" w:lineRule="auto"/>
              <w:rPr>
                <w:szCs w:val="24"/>
              </w:rPr>
            </w:pPr>
          </w:p>
          <w:p w14:paraId="46EB233A" w14:textId="77777777" w:rsidR="00126738" w:rsidRPr="004372ED" w:rsidRDefault="00126738" w:rsidP="00F151A9">
            <w:pPr>
              <w:spacing w:line="276" w:lineRule="auto"/>
              <w:rPr>
                <w:szCs w:val="24"/>
              </w:rPr>
            </w:pPr>
          </w:p>
        </w:tc>
        <w:tc>
          <w:tcPr>
            <w:tcW w:w="4378" w:type="dxa"/>
          </w:tcPr>
          <w:p w14:paraId="45B349C7" w14:textId="77777777" w:rsidR="00010628" w:rsidRPr="004372ED" w:rsidRDefault="00010628" w:rsidP="00F151A9">
            <w:pPr>
              <w:spacing w:line="276" w:lineRule="auto"/>
              <w:rPr>
                <w:szCs w:val="24"/>
              </w:rPr>
            </w:pPr>
          </w:p>
        </w:tc>
        <w:tc>
          <w:tcPr>
            <w:tcW w:w="912" w:type="dxa"/>
          </w:tcPr>
          <w:p w14:paraId="0A222BBE" w14:textId="77777777" w:rsidR="00010628" w:rsidRPr="004372ED" w:rsidRDefault="00010628" w:rsidP="00F151A9">
            <w:pPr>
              <w:spacing w:line="276" w:lineRule="auto"/>
              <w:rPr>
                <w:szCs w:val="24"/>
              </w:rPr>
            </w:pPr>
          </w:p>
        </w:tc>
        <w:tc>
          <w:tcPr>
            <w:tcW w:w="816" w:type="dxa"/>
          </w:tcPr>
          <w:p w14:paraId="5BF4C055" w14:textId="77777777" w:rsidR="00010628" w:rsidRPr="004372ED" w:rsidRDefault="00010628" w:rsidP="00F151A9">
            <w:pPr>
              <w:spacing w:line="276" w:lineRule="auto"/>
              <w:rPr>
                <w:szCs w:val="24"/>
              </w:rPr>
            </w:pPr>
          </w:p>
        </w:tc>
      </w:tr>
      <w:tr w:rsidR="00010628" w:rsidRPr="004372ED" w14:paraId="1EFFFC71" w14:textId="77777777">
        <w:tc>
          <w:tcPr>
            <w:tcW w:w="4190" w:type="dxa"/>
          </w:tcPr>
          <w:p w14:paraId="68CA32AA" w14:textId="77777777" w:rsidR="004A7914" w:rsidRPr="004372ED" w:rsidRDefault="004A7914" w:rsidP="00F151A9">
            <w:pPr>
              <w:spacing w:line="276" w:lineRule="auto"/>
              <w:rPr>
                <w:szCs w:val="24"/>
              </w:rPr>
            </w:pPr>
          </w:p>
          <w:p w14:paraId="300686E4" w14:textId="77777777" w:rsidR="00324D7A" w:rsidRPr="004372ED" w:rsidRDefault="00324D7A" w:rsidP="00F151A9">
            <w:pPr>
              <w:spacing w:line="276" w:lineRule="auto"/>
              <w:rPr>
                <w:szCs w:val="24"/>
              </w:rPr>
            </w:pPr>
          </w:p>
          <w:p w14:paraId="05719839" w14:textId="77777777" w:rsidR="00324D7A" w:rsidRDefault="00324D7A" w:rsidP="00F151A9">
            <w:pPr>
              <w:spacing w:line="276" w:lineRule="auto"/>
              <w:rPr>
                <w:szCs w:val="24"/>
              </w:rPr>
            </w:pPr>
          </w:p>
          <w:p w14:paraId="71E96971" w14:textId="77777777" w:rsidR="009125AB" w:rsidRDefault="009125AB" w:rsidP="00F151A9">
            <w:pPr>
              <w:spacing w:line="276" w:lineRule="auto"/>
              <w:rPr>
                <w:szCs w:val="24"/>
              </w:rPr>
            </w:pPr>
          </w:p>
          <w:p w14:paraId="227F10BC" w14:textId="77777777" w:rsidR="009125AB" w:rsidRPr="004372ED" w:rsidRDefault="009125AB" w:rsidP="00F151A9">
            <w:pPr>
              <w:spacing w:line="276" w:lineRule="auto"/>
              <w:rPr>
                <w:szCs w:val="24"/>
              </w:rPr>
            </w:pPr>
          </w:p>
        </w:tc>
        <w:tc>
          <w:tcPr>
            <w:tcW w:w="4378" w:type="dxa"/>
          </w:tcPr>
          <w:p w14:paraId="7FB1B95C" w14:textId="77777777" w:rsidR="005F1610" w:rsidRDefault="005F1610" w:rsidP="00F151A9">
            <w:pPr>
              <w:spacing w:line="276" w:lineRule="auto"/>
              <w:rPr>
                <w:szCs w:val="24"/>
              </w:rPr>
            </w:pPr>
          </w:p>
          <w:p w14:paraId="6021000C" w14:textId="77777777" w:rsidR="005F1610" w:rsidRDefault="005F1610" w:rsidP="00F151A9">
            <w:pPr>
              <w:spacing w:line="276" w:lineRule="auto"/>
              <w:rPr>
                <w:szCs w:val="24"/>
              </w:rPr>
            </w:pPr>
          </w:p>
          <w:p w14:paraId="6D0BAF7D" w14:textId="77777777" w:rsidR="005F1610" w:rsidRDefault="005F1610" w:rsidP="00F151A9">
            <w:pPr>
              <w:spacing w:line="276" w:lineRule="auto"/>
              <w:rPr>
                <w:szCs w:val="24"/>
              </w:rPr>
            </w:pPr>
          </w:p>
          <w:p w14:paraId="74583429" w14:textId="77777777" w:rsidR="005F1610" w:rsidRDefault="005F1610" w:rsidP="00F151A9">
            <w:pPr>
              <w:spacing w:line="276" w:lineRule="auto"/>
              <w:rPr>
                <w:szCs w:val="24"/>
              </w:rPr>
            </w:pPr>
          </w:p>
          <w:p w14:paraId="76D5FC82" w14:textId="77777777" w:rsidR="005F1610" w:rsidRDefault="005F1610" w:rsidP="00F151A9">
            <w:pPr>
              <w:spacing w:line="276" w:lineRule="auto"/>
              <w:rPr>
                <w:szCs w:val="24"/>
              </w:rPr>
            </w:pPr>
          </w:p>
          <w:p w14:paraId="0A44EB8F" w14:textId="77777777" w:rsidR="005F1610" w:rsidRDefault="005F1610" w:rsidP="00F151A9">
            <w:pPr>
              <w:spacing w:line="276" w:lineRule="auto"/>
              <w:rPr>
                <w:szCs w:val="24"/>
              </w:rPr>
            </w:pPr>
          </w:p>
          <w:p w14:paraId="110D88D2" w14:textId="77777777" w:rsidR="00010628" w:rsidRPr="004372ED" w:rsidRDefault="00010628" w:rsidP="00F151A9">
            <w:pPr>
              <w:spacing w:line="276" w:lineRule="auto"/>
              <w:rPr>
                <w:szCs w:val="24"/>
              </w:rPr>
            </w:pPr>
          </w:p>
        </w:tc>
        <w:tc>
          <w:tcPr>
            <w:tcW w:w="912" w:type="dxa"/>
          </w:tcPr>
          <w:p w14:paraId="4F4698C9" w14:textId="77777777" w:rsidR="00010628" w:rsidRPr="004372ED" w:rsidRDefault="00010628" w:rsidP="00F151A9">
            <w:pPr>
              <w:spacing w:line="276" w:lineRule="auto"/>
              <w:rPr>
                <w:szCs w:val="24"/>
              </w:rPr>
            </w:pPr>
          </w:p>
        </w:tc>
        <w:tc>
          <w:tcPr>
            <w:tcW w:w="816" w:type="dxa"/>
          </w:tcPr>
          <w:p w14:paraId="62602F35" w14:textId="77777777" w:rsidR="00010628" w:rsidRPr="004372ED" w:rsidRDefault="00010628" w:rsidP="00F151A9">
            <w:pPr>
              <w:spacing w:line="276" w:lineRule="auto"/>
              <w:rPr>
                <w:szCs w:val="24"/>
              </w:rPr>
            </w:pPr>
          </w:p>
        </w:tc>
      </w:tr>
      <w:tr w:rsidR="00324D7A" w:rsidRPr="004372ED" w14:paraId="17F3C71D" w14:textId="77777777">
        <w:tc>
          <w:tcPr>
            <w:tcW w:w="4190" w:type="dxa"/>
          </w:tcPr>
          <w:p w14:paraId="5D843C03" w14:textId="77777777" w:rsidR="00324D7A" w:rsidRDefault="00324D7A" w:rsidP="00F151A9">
            <w:pPr>
              <w:spacing w:line="276" w:lineRule="auto"/>
              <w:rPr>
                <w:szCs w:val="24"/>
              </w:rPr>
            </w:pPr>
          </w:p>
          <w:p w14:paraId="34FF2B70" w14:textId="77777777" w:rsidR="009125AB" w:rsidRPr="004372ED" w:rsidRDefault="009125AB" w:rsidP="00F151A9">
            <w:pPr>
              <w:spacing w:line="276" w:lineRule="auto"/>
              <w:rPr>
                <w:szCs w:val="24"/>
              </w:rPr>
            </w:pPr>
          </w:p>
        </w:tc>
        <w:tc>
          <w:tcPr>
            <w:tcW w:w="4378" w:type="dxa"/>
          </w:tcPr>
          <w:p w14:paraId="3C323431" w14:textId="77777777" w:rsidR="005F1610" w:rsidRDefault="005F1610" w:rsidP="00F151A9">
            <w:pPr>
              <w:spacing w:line="276" w:lineRule="auto"/>
              <w:rPr>
                <w:szCs w:val="24"/>
              </w:rPr>
            </w:pPr>
          </w:p>
          <w:p w14:paraId="6D0900BB" w14:textId="77777777" w:rsidR="005F1610" w:rsidRDefault="005F1610" w:rsidP="00F151A9">
            <w:pPr>
              <w:spacing w:line="276" w:lineRule="auto"/>
              <w:rPr>
                <w:szCs w:val="24"/>
              </w:rPr>
            </w:pPr>
          </w:p>
          <w:p w14:paraId="0D6E0A56" w14:textId="77777777" w:rsidR="005F1610" w:rsidRDefault="005F1610" w:rsidP="00F151A9">
            <w:pPr>
              <w:spacing w:line="276" w:lineRule="auto"/>
              <w:rPr>
                <w:szCs w:val="24"/>
              </w:rPr>
            </w:pPr>
          </w:p>
          <w:p w14:paraId="518F3738" w14:textId="77777777" w:rsidR="005F1610" w:rsidRDefault="005F1610" w:rsidP="00F151A9">
            <w:pPr>
              <w:spacing w:line="276" w:lineRule="auto"/>
              <w:rPr>
                <w:szCs w:val="24"/>
              </w:rPr>
            </w:pPr>
          </w:p>
          <w:p w14:paraId="7E463F19" w14:textId="77777777" w:rsidR="005F1610" w:rsidRDefault="005F1610" w:rsidP="00F151A9">
            <w:pPr>
              <w:spacing w:line="276" w:lineRule="auto"/>
              <w:rPr>
                <w:szCs w:val="24"/>
              </w:rPr>
            </w:pPr>
          </w:p>
          <w:p w14:paraId="67EFA787" w14:textId="77777777" w:rsidR="00324D7A" w:rsidRPr="004372ED" w:rsidRDefault="00324D7A" w:rsidP="00F151A9">
            <w:pPr>
              <w:spacing w:line="276" w:lineRule="auto"/>
              <w:rPr>
                <w:szCs w:val="24"/>
              </w:rPr>
            </w:pPr>
          </w:p>
        </w:tc>
        <w:tc>
          <w:tcPr>
            <w:tcW w:w="912" w:type="dxa"/>
          </w:tcPr>
          <w:p w14:paraId="6FFAD336" w14:textId="77777777" w:rsidR="00324D7A" w:rsidRPr="004372ED" w:rsidRDefault="00324D7A" w:rsidP="00F151A9">
            <w:pPr>
              <w:spacing w:line="276" w:lineRule="auto"/>
              <w:rPr>
                <w:szCs w:val="24"/>
              </w:rPr>
            </w:pPr>
          </w:p>
        </w:tc>
        <w:tc>
          <w:tcPr>
            <w:tcW w:w="816" w:type="dxa"/>
          </w:tcPr>
          <w:p w14:paraId="0485B169" w14:textId="77777777" w:rsidR="00324D7A" w:rsidRPr="004372ED" w:rsidRDefault="00324D7A" w:rsidP="00F151A9">
            <w:pPr>
              <w:spacing w:line="276" w:lineRule="auto"/>
              <w:rPr>
                <w:szCs w:val="24"/>
              </w:rPr>
            </w:pPr>
          </w:p>
        </w:tc>
      </w:tr>
      <w:tr w:rsidR="00324D7A" w:rsidRPr="004372ED" w14:paraId="54A23E8D" w14:textId="77777777">
        <w:tc>
          <w:tcPr>
            <w:tcW w:w="4190" w:type="dxa"/>
          </w:tcPr>
          <w:p w14:paraId="7E2A5F53" w14:textId="77777777" w:rsidR="00324D7A" w:rsidRDefault="00324D7A" w:rsidP="00F151A9">
            <w:pPr>
              <w:spacing w:line="276" w:lineRule="auto"/>
              <w:rPr>
                <w:szCs w:val="24"/>
              </w:rPr>
            </w:pPr>
          </w:p>
          <w:p w14:paraId="3A97F168" w14:textId="77777777" w:rsidR="009125AB" w:rsidRDefault="009125AB" w:rsidP="00F151A9">
            <w:pPr>
              <w:spacing w:line="276" w:lineRule="auto"/>
              <w:rPr>
                <w:szCs w:val="24"/>
              </w:rPr>
            </w:pPr>
          </w:p>
          <w:p w14:paraId="7214FF2A" w14:textId="77777777" w:rsidR="009125AB" w:rsidRDefault="009125AB" w:rsidP="00F151A9">
            <w:pPr>
              <w:spacing w:line="276" w:lineRule="auto"/>
              <w:rPr>
                <w:szCs w:val="24"/>
              </w:rPr>
            </w:pPr>
          </w:p>
          <w:p w14:paraId="2A8DED0A" w14:textId="77777777" w:rsidR="009125AB" w:rsidRPr="004372ED" w:rsidRDefault="009125AB" w:rsidP="00F151A9">
            <w:pPr>
              <w:spacing w:line="276" w:lineRule="auto"/>
              <w:rPr>
                <w:szCs w:val="24"/>
              </w:rPr>
            </w:pPr>
          </w:p>
        </w:tc>
        <w:tc>
          <w:tcPr>
            <w:tcW w:w="4378" w:type="dxa"/>
          </w:tcPr>
          <w:p w14:paraId="21CB5900" w14:textId="77777777" w:rsidR="005F1610" w:rsidRDefault="005F1610" w:rsidP="00F151A9">
            <w:pPr>
              <w:spacing w:line="276" w:lineRule="auto"/>
              <w:rPr>
                <w:szCs w:val="24"/>
              </w:rPr>
            </w:pPr>
          </w:p>
          <w:p w14:paraId="1122099A" w14:textId="77777777" w:rsidR="005F1610" w:rsidRDefault="005F1610" w:rsidP="00F151A9">
            <w:pPr>
              <w:spacing w:line="276" w:lineRule="auto"/>
              <w:rPr>
                <w:szCs w:val="24"/>
              </w:rPr>
            </w:pPr>
          </w:p>
          <w:p w14:paraId="61D7200D" w14:textId="77777777" w:rsidR="005F1610" w:rsidRDefault="005F1610" w:rsidP="00F151A9">
            <w:pPr>
              <w:spacing w:line="276" w:lineRule="auto"/>
              <w:rPr>
                <w:szCs w:val="24"/>
              </w:rPr>
            </w:pPr>
          </w:p>
          <w:p w14:paraId="14F57B07" w14:textId="77777777" w:rsidR="005F1610" w:rsidRDefault="005F1610" w:rsidP="00F151A9">
            <w:pPr>
              <w:spacing w:line="276" w:lineRule="auto"/>
              <w:rPr>
                <w:szCs w:val="24"/>
              </w:rPr>
            </w:pPr>
          </w:p>
          <w:p w14:paraId="287D6907" w14:textId="77777777" w:rsidR="00324D7A" w:rsidRPr="004372ED" w:rsidRDefault="00324D7A" w:rsidP="00F151A9">
            <w:pPr>
              <w:spacing w:line="276" w:lineRule="auto"/>
              <w:rPr>
                <w:szCs w:val="24"/>
              </w:rPr>
            </w:pPr>
          </w:p>
        </w:tc>
        <w:tc>
          <w:tcPr>
            <w:tcW w:w="912" w:type="dxa"/>
          </w:tcPr>
          <w:p w14:paraId="6E32EED5" w14:textId="77777777" w:rsidR="00324D7A" w:rsidRPr="004372ED" w:rsidRDefault="00324D7A" w:rsidP="00F151A9">
            <w:pPr>
              <w:spacing w:line="276" w:lineRule="auto"/>
              <w:rPr>
                <w:szCs w:val="24"/>
              </w:rPr>
            </w:pPr>
          </w:p>
        </w:tc>
        <w:tc>
          <w:tcPr>
            <w:tcW w:w="816" w:type="dxa"/>
          </w:tcPr>
          <w:p w14:paraId="3301518C" w14:textId="77777777" w:rsidR="00324D7A" w:rsidRPr="004372ED" w:rsidRDefault="00324D7A" w:rsidP="00F151A9">
            <w:pPr>
              <w:spacing w:line="276" w:lineRule="auto"/>
              <w:rPr>
                <w:szCs w:val="24"/>
              </w:rPr>
            </w:pPr>
          </w:p>
        </w:tc>
      </w:tr>
    </w:tbl>
    <w:p w14:paraId="6F468721" w14:textId="77777777" w:rsidR="00010628" w:rsidRPr="004372ED" w:rsidRDefault="00010628" w:rsidP="00010628">
      <w:pPr>
        <w:spacing w:line="276" w:lineRule="auto"/>
        <w:rPr>
          <w:szCs w:val="24"/>
        </w:rPr>
      </w:pPr>
    </w:p>
    <w:p w14:paraId="7FBAEA01" w14:textId="77777777" w:rsidR="00010628" w:rsidRPr="004372ED" w:rsidRDefault="00010628" w:rsidP="00010628">
      <w:pPr>
        <w:spacing w:line="276" w:lineRule="auto"/>
        <w:rPr>
          <w:szCs w:val="24"/>
        </w:rPr>
      </w:pPr>
    </w:p>
    <w:p w14:paraId="40B033A8" w14:textId="77777777" w:rsidR="005F1610" w:rsidRPr="00171877" w:rsidRDefault="005F1610" w:rsidP="005F1610">
      <w:pPr>
        <w:pStyle w:val="ListParagraph"/>
        <w:numPr>
          <w:ilvl w:val="0"/>
          <w:numId w:val="7"/>
        </w:numPr>
        <w:spacing w:line="276" w:lineRule="auto"/>
        <w:rPr>
          <w:szCs w:val="24"/>
        </w:rPr>
      </w:pPr>
      <w:r w:rsidRPr="00171877">
        <w:rPr>
          <w:szCs w:val="24"/>
        </w:rPr>
        <w:t xml:space="preserve">When the class is ready, your teacher will reread the story aloud. Your job is to </w:t>
      </w:r>
      <w:r w:rsidRPr="00171877">
        <w:rPr>
          <w:b/>
          <w:szCs w:val="24"/>
        </w:rPr>
        <w:t>listen</w:t>
      </w:r>
      <w:r w:rsidRPr="00171877">
        <w:rPr>
          <w:szCs w:val="24"/>
        </w:rPr>
        <w:t xml:space="preserve"> </w:t>
      </w:r>
      <w:r w:rsidRPr="00171877">
        <w:rPr>
          <w:b/>
          <w:szCs w:val="24"/>
        </w:rPr>
        <w:t>carefully</w:t>
      </w:r>
      <w:r w:rsidRPr="00171877">
        <w:rPr>
          <w:szCs w:val="24"/>
        </w:rPr>
        <w:t xml:space="preserve"> for information that will help you to complete the graphic organizer. During the read aloud, every time you hear some evidence from the text that you think belongs on the chart, </w:t>
      </w:r>
      <w:r>
        <w:rPr>
          <w:szCs w:val="24"/>
        </w:rPr>
        <w:t>why Miss Fanny and Opal became friends,</w:t>
      </w:r>
      <w:r w:rsidRPr="00171877">
        <w:rPr>
          <w:szCs w:val="24"/>
        </w:rPr>
        <w:t xml:space="preserve"> </w:t>
      </w:r>
      <w:r w:rsidRPr="00171877">
        <w:rPr>
          <w:b/>
          <w:szCs w:val="24"/>
        </w:rPr>
        <w:t>raise your hand</w:t>
      </w:r>
      <w:r w:rsidRPr="00171877">
        <w:rPr>
          <w:szCs w:val="24"/>
        </w:rPr>
        <w:t xml:space="preserve">.  The class will stop to discuss what you have noticed and decide whether to add that evidence to the chart. </w:t>
      </w:r>
    </w:p>
    <w:p w14:paraId="42BA8148" w14:textId="77777777" w:rsidR="005F1610" w:rsidRDefault="005F1610" w:rsidP="005F1610">
      <w:pPr>
        <w:spacing w:line="276" w:lineRule="auto"/>
        <w:rPr>
          <w:szCs w:val="24"/>
        </w:rPr>
      </w:pPr>
    </w:p>
    <w:p w14:paraId="07FE8B6A" w14:textId="77777777" w:rsidR="005F1610" w:rsidRDefault="005F1610" w:rsidP="005F1610">
      <w:pPr>
        <w:spacing w:line="276" w:lineRule="auto"/>
        <w:ind w:left="360"/>
        <w:rPr>
          <w:szCs w:val="24"/>
        </w:rPr>
      </w:pPr>
      <w:r>
        <w:rPr>
          <w:szCs w:val="24"/>
        </w:rPr>
        <w:t xml:space="preserve">You may have noticed that there is not much room to write in each box! Don't worry, your teacher will show you how to </w:t>
      </w:r>
      <w:r w:rsidRPr="00EF6914">
        <w:rPr>
          <w:b/>
          <w:szCs w:val="24"/>
        </w:rPr>
        <w:t xml:space="preserve">"take notes" </w:t>
      </w:r>
      <w:r>
        <w:rPr>
          <w:szCs w:val="24"/>
        </w:rPr>
        <w:t xml:space="preserve">in that small space using just key words and phrases. </w:t>
      </w:r>
    </w:p>
    <w:p w14:paraId="4B371655" w14:textId="77777777" w:rsidR="005F1610" w:rsidRDefault="005F1610" w:rsidP="005F1610">
      <w:pPr>
        <w:spacing w:line="276" w:lineRule="auto"/>
        <w:rPr>
          <w:szCs w:val="24"/>
        </w:rPr>
      </w:pPr>
    </w:p>
    <w:p w14:paraId="1B6096E5" w14:textId="77777777" w:rsidR="005F1610" w:rsidRDefault="005F1610" w:rsidP="005F1610">
      <w:pPr>
        <w:spacing w:line="276" w:lineRule="auto"/>
        <w:ind w:left="360"/>
        <w:rPr>
          <w:szCs w:val="24"/>
        </w:rPr>
      </w:pPr>
      <w:r>
        <w:rPr>
          <w:szCs w:val="24"/>
        </w:rPr>
        <w:t>Sometimes, you will use the author’s exact words, which is called “quoting the text.” Other times, you will use your own words, which is called “paraphrasing.”</w:t>
      </w:r>
    </w:p>
    <w:p w14:paraId="638984C3" w14:textId="77777777" w:rsidR="005F1610" w:rsidRDefault="005F1610" w:rsidP="005F1610">
      <w:pPr>
        <w:spacing w:line="276" w:lineRule="auto"/>
        <w:rPr>
          <w:szCs w:val="24"/>
        </w:rPr>
      </w:pPr>
      <w:r>
        <w:rPr>
          <w:szCs w:val="24"/>
        </w:rPr>
        <w:t xml:space="preserve"> </w:t>
      </w:r>
    </w:p>
    <w:p w14:paraId="2DB7282C" w14:textId="77777777" w:rsidR="005F1610" w:rsidRDefault="005F1610" w:rsidP="005F1610">
      <w:pPr>
        <w:pStyle w:val="ListParagraph"/>
        <w:numPr>
          <w:ilvl w:val="0"/>
          <w:numId w:val="7"/>
        </w:numPr>
        <w:spacing w:line="276" w:lineRule="auto"/>
        <w:rPr>
          <w:szCs w:val="24"/>
        </w:rPr>
      </w:pPr>
      <w:r w:rsidRPr="00171877">
        <w:rPr>
          <w:szCs w:val="24"/>
        </w:rPr>
        <w:t xml:space="preserve">Once you have taken notes, </w:t>
      </w:r>
      <w:r w:rsidRPr="00171877">
        <w:rPr>
          <w:b/>
          <w:szCs w:val="24"/>
        </w:rPr>
        <w:t xml:space="preserve">look </w:t>
      </w:r>
      <w:r w:rsidRPr="00171877">
        <w:rPr>
          <w:szCs w:val="24"/>
        </w:rPr>
        <w:t xml:space="preserve">back at your assignment, </w:t>
      </w:r>
      <w:r w:rsidRPr="00171877">
        <w:rPr>
          <w:b/>
          <w:szCs w:val="24"/>
        </w:rPr>
        <w:t xml:space="preserve">copy </w:t>
      </w:r>
      <w:r w:rsidRPr="00171877">
        <w:rPr>
          <w:szCs w:val="24"/>
        </w:rPr>
        <w:t>the Focusing Question onto your Writing Draft Sheet.</w:t>
      </w:r>
      <w:r>
        <w:rPr>
          <w:szCs w:val="24"/>
        </w:rPr>
        <w:t xml:space="preserve"> </w:t>
      </w:r>
      <w:r w:rsidRPr="00171877">
        <w:rPr>
          <w:b/>
          <w:szCs w:val="24"/>
        </w:rPr>
        <w:t>Think</w:t>
      </w:r>
      <w:r w:rsidRPr="00171877">
        <w:rPr>
          <w:szCs w:val="24"/>
        </w:rPr>
        <w:t xml:space="preserve"> about the evidence you found. How could you answer the Focusing Question in a single sentence? Turn and </w:t>
      </w:r>
      <w:r w:rsidRPr="00171877">
        <w:rPr>
          <w:b/>
          <w:szCs w:val="24"/>
        </w:rPr>
        <w:t>tell</w:t>
      </w:r>
      <w:r w:rsidRPr="00171877">
        <w:rPr>
          <w:szCs w:val="24"/>
        </w:rPr>
        <w:t xml:space="preserve"> your partner how you might answer. </w:t>
      </w:r>
    </w:p>
    <w:p w14:paraId="668CF912" w14:textId="77777777" w:rsidR="005F1610" w:rsidRDefault="005F1610" w:rsidP="005F1610">
      <w:pPr>
        <w:pStyle w:val="ListParagraph"/>
        <w:spacing w:line="276" w:lineRule="auto"/>
        <w:ind w:left="360"/>
        <w:rPr>
          <w:szCs w:val="24"/>
        </w:rPr>
      </w:pPr>
    </w:p>
    <w:p w14:paraId="493C269E" w14:textId="77777777" w:rsidR="00C2039A" w:rsidRPr="005F1610" w:rsidRDefault="005F1610" w:rsidP="005F1610">
      <w:pPr>
        <w:pStyle w:val="ListParagraph"/>
        <w:numPr>
          <w:ilvl w:val="0"/>
          <w:numId w:val="7"/>
        </w:numPr>
        <w:spacing w:line="276" w:lineRule="auto"/>
        <w:rPr>
          <w:szCs w:val="24"/>
        </w:rPr>
      </w:pPr>
      <w:r w:rsidRPr="00171877">
        <w:rPr>
          <w:szCs w:val="24"/>
        </w:rPr>
        <w:t xml:space="preserve">The answer to a Focusing Question is called a Focus Statement. With your teacher, </w:t>
      </w:r>
      <w:r w:rsidRPr="00171877">
        <w:rPr>
          <w:b/>
          <w:szCs w:val="24"/>
        </w:rPr>
        <w:t>develop</w:t>
      </w:r>
      <w:r w:rsidRPr="00171877">
        <w:rPr>
          <w:szCs w:val="24"/>
        </w:rPr>
        <w:t xml:space="preserve"> a class Focus Statement.</w:t>
      </w:r>
      <w:r>
        <w:rPr>
          <w:szCs w:val="24"/>
        </w:rPr>
        <w:t xml:space="preserve"> </w:t>
      </w:r>
      <w:r w:rsidRPr="00171877">
        <w:rPr>
          <w:szCs w:val="24"/>
        </w:rPr>
        <w:t>Then,</w:t>
      </w:r>
      <w:r w:rsidRPr="00171877">
        <w:rPr>
          <w:b/>
          <w:szCs w:val="24"/>
        </w:rPr>
        <w:t xml:space="preserve"> copy</w:t>
      </w:r>
      <w:r w:rsidRPr="00171877">
        <w:rPr>
          <w:szCs w:val="24"/>
        </w:rPr>
        <w:t xml:space="preserve"> that focus statement on the Writing Draft Sheet right underneath the Focusing Question.</w:t>
      </w:r>
    </w:p>
    <w:p w14:paraId="23A257A3" w14:textId="77777777" w:rsidR="00BC40B6" w:rsidRPr="004372ED" w:rsidRDefault="00BC40B6" w:rsidP="00BC40B6">
      <w:pPr>
        <w:spacing w:line="276" w:lineRule="auto"/>
        <w:jc w:val="center"/>
        <w:rPr>
          <w:rFonts w:ascii="Arial Black" w:hAnsi="Arial Black"/>
          <w:b/>
          <w:sz w:val="28"/>
          <w:szCs w:val="28"/>
        </w:rPr>
      </w:pPr>
      <w:r>
        <w:rPr>
          <w:rFonts w:ascii="Arial Black" w:hAnsi="Arial Black"/>
          <w:b/>
          <w:sz w:val="28"/>
          <w:szCs w:val="28"/>
        </w:rPr>
        <w:lastRenderedPageBreak/>
        <w:t>T</w:t>
      </w:r>
      <w:r w:rsidRPr="004372ED">
        <w:rPr>
          <w:rFonts w:ascii="Arial Black" w:hAnsi="Arial Black"/>
          <w:b/>
          <w:sz w:val="28"/>
          <w:szCs w:val="28"/>
        </w:rPr>
        <w:t>hink and Write!</w:t>
      </w:r>
    </w:p>
    <w:p w14:paraId="2608D2B2" w14:textId="77777777" w:rsidR="00C2039A" w:rsidRPr="004372ED" w:rsidRDefault="00C2039A" w:rsidP="00C2039A">
      <w:pPr>
        <w:spacing w:line="276" w:lineRule="auto"/>
        <w:jc w:val="center"/>
        <w:rPr>
          <w:sz w:val="16"/>
          <w:szCs w:val="16"/>
        </w:rPr>
      </w:pPr>
      <w:r w:rsidRPr="004372ED">
        <w:rPr>
          <w:sz w:val="16"/>
          <w:szCs w:val="16"/>
        </w:rPr>
        <w:t>Day 2</w:t>
      </w:r>
    </w:p>
    <w:p w14:paraId="3B87BF45" w14:textId="77777777" w:rsidR="00C2039A" w:rsidRPr="004372ED" w:rsidRDefault="00C2039A" w:rsidP="00C2039A">
      <w:pPr>
        <w:spacing w:line="276" w:lineRule="auto"/>
        <w:rPr>
          <w:sz w:val="18"/>
          <w:szCs w:val="18"/>
        </w:rPr>
      </w:pPr>
    </w:p>
    <w:p w14:paraId="61C19447" w14:textId="77777777" w:rsidR="00C2039A" w:rsidRPr="004372ED" w:rsidRDefault="00C2039A" w:rsidP="00C2039A">
      <w:pPr>
        <w:spacing w:line="276" w:lineRule="auto"/>
        <w:rPr>
          <w:szCs w:val="24"/>
        </w:rPr>
      </w:pPr>
      <w:r w:rsidRPr="004372ED">
        <w:rPr>
          <w:szCs w:val="24"/>
        </w:rPr>
        <w:t>Name                                                                                                                          Date</w:t>
      </w:r>
    </w:p>
    <w:p w14:paraId="5A625C4E" w14:textId="77777777" w:rsidR="0051359B" w:rsidRPr="004372ED" w:rsidRDefault="00C2039A" w:rsidP="0051359B">
      <w:pPr>
        <w:spacing w:line="276" w:lineRule="auto"/>
        <w:rPr>
          <w:szCs w:val="24"/>
        </w:rPr>
      </w:pPr>
      <w:r w:rsidRPr="004372ED">
        <w:rPr>
          <w:szCs w:val="24"/>
        </w:rPr>
        <w:t xml:space="preserve">Title of story </w:t>
      </w:r>
      <w:r w:rsidR="0051359B" w:rsidRPr="004372ED">
        <w:rPr>
          <w:b/>
          <w:szCs w:val="24"/>
        </w:rPr>
        <w:t>“</w:t>
      </w:r>
      <w:r w:rsidR="0051359B">
        <w:rPr>
          <w:b/>
          <w:szCs w:val="24"/>
        </w:rPr>
        <w:t>Because of Winn Dixie</w:t>
      </w:r>
      <w:r w:rsidR="0051359B" w:rsidRPr="004372ED">
        <w:rPr>
          <w:b/>
          <w:szCs w:val="24"/>
        </w:rPr>
        <w:t>”</w:t>
      </w:r>
    </w:p>
    <w:p w14:paraId="0A7C077D" w14:textId="77777777" w:rsidR="00302C73" w:rsidRPr="004372ED" w:rsidRDefault="00302C73" w:rsidP="00302C73">
      <w:pPr>
        <w:spacing w:line="276" w:lineRule="auto"/>
        <w:rPr>
          <w:szCs w:val="24"/>
        </w:rPr>
      </w:pPr>
    </w:p>
    <w:p w14:paraId="5337F025" w14:textId="77777777" w:rsidR="005F1610" w:rsidRDefault="005F1610" w:rsidP="005F1610">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from yesterday. With a partner, take turns. Have one person </w:t>
      </w:r>
      <w:r w:rsidRPr="00726CBE">
        <w:rPr>
          <w:b/>
          <w:szCs w:val="24"/>
        </w:rPr>
        <w:t xml:space="preserve">read </w:t>
      </w:r>
      <w:r w:rsidRPr="00726CBE">
        <w:rPr>
          <w:szCs w:val="24"/>
        </w:rPr>
        <w:t xml:space="preserve">the Focusing Question and the other person </w:t>
      </w:r>
      <w:r w:rsidRPr="00726CBE">
        <w:rPr>
          <w:b/>
          <w:szCs w:val="24"/>
        </w:rPr>
        <w:t>read</w:t>
      </w:r>
      <w:r w:rsidRPr="00726CBE">
        <w:rPr>
          <w:szCs w:val="24"/>
        </w:rPr>
        <w:t xml:space="preserve"> the Focus Statement. Then </w:t>
      </w:r>
      <w:r w:rsidRPr="00726CBE">
        <w:rPr>
          <w:b/>
          <w:szCs w:val="24"/>
        </w:rPr>
        <w:t>switch</w:t>
      </w:r>
      <w:r w:rsidRPr="00726CBE">
        <w:rPr>
          <w:szCs w:val="24"/>
        </w:rPr>
        <w:t>, so that you each have read both.</w:t>
      </w:r>
    </w:p>
    <w:p w14:paraId="24049BF3" w14:textId="77777777" w:rsidR="005F1610" w:rsidRDefault="005F1610" w:rsidP="005F1610">
      <w:pPr>
        <w:pStyle w:val="ListParagraph"/>
        <w:spacing w:line="276" w:lineRule="auto"/>
        <w:ind w:left="360"/>
        <w:rPr>
          <w:szCs w:val="24"/>
        </w:rPr>
      </w:pPr>
    </w:p>
    <w:p w14:paraId="5FDF9151" w14:textId="77777777" w:rsidR="005F1610" w:rsidRDefault="005F1610" w:rsidP="005F1610">
      <w:pPr>
        <w:pStyle w:val="ListParagraph"/>
        <w:numPr>
          <w:ilvl w:val="0"/>
          <w:numId w:val="8"/>
        </w:numPr>
        <w:spacing w:line="276" w:lineRule="auto"/>
        <w:rPr>
          <w:szCs w:val="24"/>
        </w:rPr>
      </w:pPr>
      <w:r w:rsidRPr="00726CBE">
        <w:rPr>
          <w:b/>
          <w:szCs w:val="24"/>
        </w:rPr>
        <w:t>Look</w:t>
      </w:r>
      <w:r w:rsidRPr="00726CBE">
        <w:rPr>
          <w:szCs w:val="24"/>
        </w:rPr>
        <w:t xml:space="preserve"> at your graphic organizer. </w:t>
      </w:r>
      <w:r w:rsidRPr="00726CBE">
        <w:rPr>
          <w:b/>
          <w:szCs w:val="24"/>
        </w:rPr>
        <w:t>Listen</w:t>
      </w:r>
      <w:r w:rsidRPr="00726CBE">
        <w:rPr>
          <w:szCs w:val="24"/>
        </w:rPr>
        <w:t xml:space="preserve"> carefully as your teacher gives an example of how to write the first evidence paragraph of your response. Where are these sentences coming from? On your graphic organizer, </w:t>
      </w:r>
      <w:r w:rsidRPr="00726CBE">
        <w:rPr>
          <w:b/>
          <w:szCs w:val="24"/>
        </w:rPr>
        <w:t xml:space="preserve">check the box </w:t>
      </w:r>
      <w:r w:rsidRPr="00726CBE">
        <w:rPr>
          <w:szCs w:val="24"/>
        </w:rPr>
        <w:t>next to the evidence your teacher used to write this part.</w:t>
      </w:r>
    </w:p>
    <w:p w14:paraId="1ED6BAAD" w14:textId="77777777" w:rsidR="005F1610" w:rsidRDefault="005F1610" w:rsidP="005F1610">
      <w:pPr>
        <w:pStyle w:val="ListParagraph"/>
        <w:spacing w:line="276" w:lineRule="auto"/>
        <w:ind w:left="360"/>
        <w:rPr>
          <w:szCs w:val="24"/>
        </w:rPr>
      </w:pPr>
    </w:p>
    <w:p w14:paraId="2EC4480E" w14:textId="77777777" w:rsidR="005F1610" w:rsidRPr="00726CBE" w:rsidRDefault="005F1610" w:rsidP="005F1610">
      <w:pPr>
        <w:pStyle w:val="ListParagraph"/>
        <w:numPr>
          <w:ilvl w:val="0"/>
          <w:numId w:val="8"/>
        </w:numPr>
        <w:spacing w:line="276" w:lineRule="auto"/>
        <w:rPr>
          <w:szCs w:val="24"/>
        </w:rPr>
      </w:pPr>
      <w:r w:rsidRPr="00726CBE">
        <w:rPr>
          <w:szCs w:val="24"/>
        </w:rPr>
        <w:t xml:space="preserve">Now comes the fun part! Talk your piece! Use your graphic organizer. </w:t>
      </w:r>
      <w:r w:rsidRPr="00726CBE">
        <w:rPr>
          <w:b/>
          <w:szCs w:val="24"/>
        </w:rPr>
        <w:t>Point</w:t>
      </w:r>
      <w:r w:rsidRPr="00726CBE">
        <w:rPr>
          <w:szCs w:val="24"/>
        </w:rPr>
        <w:t xml:space="preserve"> to each row of the chart and </w:t>
      </w:r>
      <w:r w:rsidRPr="00726CBE">
        <w:rPr>
          <w:b/>
          <w:szCs w:val="24"/>
        </w:rPr>
        <w:t xml:space="preserve">tell </w:t>
      </w:r>
      <w:r w:rsidRPr="00726CBE">
        <w:rPr>
          <w:szCs w:val="24"/>
        </w:rPr>
        <w:t>your partner what you will write. Then listen as your partner explains what he/she will write.</w:t>
      </w:r>
    </w:p>
    <w:p w14:paraId="3B0D0652" w14:textId="77777777" w:rsidR="005F1610" w:rsidRDefault="005F1610" w:rsidP="005F1610">
      <w:pPr>
        <w:spacing w:line="276" w:lineRule="auto"/>
        <w:rPr>
          <w:szCs w:val="24"/>
        </w:rPr>
      </w:pPr>
    </w:p>
    <w:p w14:paraId="7DB84B55" w14:textId="77777777" w:rsidR="005F1610" w:rsidRPr="004372ED" w:rsidRDefault="005F1610" w:rsidP="005F1610">
      <w:pPr>
        <w:spacing w:line="276" w:lineRule="auto"/>
        <w:rPr>
          <w:szCs w:val="24"/>
        </w:rPr>
      </w:pPr>
    </w:p>
    <w:p w14:paraId="222EEA07" w14:textId="77777777" w:rsidR="005F1610" w:rsidRDefault="005F1610" w:rsidP="005F1610">
      <w:pPr>
        <w:spacing w:line="276" w:lineRule="auto"/>
        <w:rPr>
          <w:i/>
          <w:szCs w:val="24"/>
        </w:rPr>
      </w:pPr>
      <w:r w:rsidRPr="004372ED">
        <w:rPr>
          <w:i/>
          <w:szCs w:val="24"/>
        </w:rPr>
        <w:t>On your own...</w:t>
      </w:r>
    </w:p>
    <w:p w14:paraId="7CD4C29D" w14:textId="77777777" w:rsidR="005F1610" w:rsidRPr="004372ED" w:rsidRDefault="005F1610" w:rsidP="005F1610">
      <w:pPr>
        <w:spacing w:line="276" w:lineRule="auto"/>
        <w:rPr>
          <w:i/>
          <w:szCs w:val="24"/>
        </w:rPr>
      </w:pPr>
    </w:p>
    <w:p w14:paraId="093B0A75" w14:textId="77777777" w:rsidR="005F1610" w:rsidRDefault="005F1610" w:rsidP="005F1610">
      <w:pPr>
        <w:pStyle w:val="ListParagraph"/>
        <w:numPr>
          <w:ilvl w:val="0"/>
          <w:numId w:val="8"/>
        </w:numPr>
        <w:spacing w:line="276" w:lineRule="auto"/>
        <w:rPr>
          <w:szCs w:val="24"/>
        </w:rPr>
      </w:pPr>
      <w:r w:rsidRPr="00726CBE">
        <w:rPr>
          <w:b/>
          <w:szCs w:val="24"/>
        </w:rPr>
        <w:t>Look</w:t>
      </w:r>
      <w:r w:rsidRPr="00726CBE">
        <w:rPr>
          <w:szCs w:val="24"/>
        </w:rPr>
        <w:t xml:space="preserve"> at your Writing Draft Sheet. </w:t>
      </w:r>
      <w:r w:rsidRPr="00726CBE">
        <w:rPr>
          <w:b/>
          <w:szCs w:val="24"/>
        </w:rPr>
        <w:t>Re-read</w:t>
      </w:r>
      <w:r w:rsidRPr="00726CBE">
        <w:rPr>
          <w:szCs w:val="24"/>
        </w:rPr>
        <w:t xml:space="preserve"> what you have written so far. Then</w:t>
      </w:r>
      <w:r>
        <w:rPr>
          <w:szCs w:val="24"/>
        </w:rPr>
        <w:t>,</w:t>
      </w:r>
      <w:r w:rsidRPr="00726CBE">
        <w:rPr>
          <w:szCs w:val="24"/>
        </w:rPr>
        <w:t xml:space="preserve"> </w:t>
      </w:r>
      <w:r w:rsidRPr="00726CBE">
        <w:rPr>
          <w:b/>
          <w:szCs w:val="24"/>
        </w:rPr>
        <w:t>write</w:t>
      </w:r>
      <w:r w:rsidRPr="00726CBE">
        <w:rPr>
          <w:szCs w:val="24"/>
        </w:rPr>
        <w:t xml:space="preserve"> about each piece of evidence.  </w:t>
      </w:r>
      <w:r w:rsidRPr="00726CBE">
        <w:rPr>
          <w:b/>
          <w:szCs w:val="24"/>
        </w:rPr>
        <w:t>Check off</w:t>
      </w:r>
      <w:r w:rsidRPr="00726CBE">
        <w:rPr>
          <w:szCs w:val="24"/>
        </w:rPr>
        <w:t xml:space="preserve"> each piece of evidence on the graphic organizer as you write. </w:t>
      </w:r>
    </w:p>
    <w:p w14:paraId="390CE313" w14:textId="77777777" w:rsidR="005F1610" w:rsidRDefault="005F1610" w:rsidP="005F1610">
      <w:pPr>
        <w:pStyle w:val="ListParagraph"/>
        <w:spacing w:line="276" w:lineRule="auto"/>
        <w:ind w:left="360"/>
        <w:rPr>
          <w:szCs w:val="24"/>
        </w:rPr>
      </w:pPr>
    </w:p>
    <w:p w14:paraId="3E702F10" w14:textId="77777777" w:rsidR="005F1610" w:rsidRDefault="005F1610" w:rsidP="00660FA8">
      <w:pPr>
        <w:pStyle w:val="ListParagraph"/>
        <w:numPr>
          <w:ilvl w:val="0"/>
          <w:numId w:val="8"/>
        </w:numPr>
        <w:spacing w:line="276" w:lineRule="auto"/>
        <w:rPr>
          <w:szCs w:val="24"/>
        </w:rPr>
      </w:pPr>
      <w:r w:rsidRPr="00726CBE">
        <w:rPr>
          <w:szCs w:val="24"/>
        </w:rPr>
        <w:t xml:space="preserve">A Concluding Statement restates the focus of the piece. </w:t>
      </w:r>
      <w:r w:rsidRPr="00726CBE">
        <w:rPr>
          <w:b/>
          <w:szCs w:val="24"/>
        </w:rPr>
        <w:t>Look</w:t>
      </w:r>
      <w:r w:rsidRPr="00726CBE">
        <w:rPr>
          <w:szCs w:val="24"/>
        </w:rPr>
        <w:t xml:space="preserve"> at your Focus Statement. How could you </w:t>
      </w:r>
      <w:r w:rsidRPr="00726CBE">
        <w:rPr>
          <w:b/>
          <w:szCs w:val="24"/>
        </w:rPr>
        <w:t xml:space="preserve">restate </w:t>
      </w:r>
      <w:r w:rsidRPr="00726CBE">
        <w:rPr>
          <w:szCs w:val="24"/>
        </w:rPr>
        <w:t xml:space="preserve">it? Use the same idea, but different words. </w:t>
      </w:r>
      <w:r w:rsidRPr="00726CBE">
        <w:rPr>
          <w:b/>
          <w:szCs w:val="24"/>
        </w:rPr>
        <w:t>Write</w:t>
      </w:r>
      <w:r w:rsidRPr="00726CBE">
        <w:rPr>
          <w:szCs w:val="24"/>
        </w:rPr>
        <w:t xml:space="preserve"> your Concluding Statement at the end of your piece. </w:t>
      </w:r>
    </w:p>
    <w:p w14:paraId="70CA4683" w14:textId="77777777" w:rsidR="005F1610" w:rsidRDefault="005F1610" w:rsidP="005F1610">
      <w:pPr>
        <w:pStyle w:val="ListParagraph"/>
        <w:spacing w:line="276" w:lineRule="auto"/>
        <w:ind w:left="360"/>
        <w:rPr>
          <w:szCs w:val="24"/>
        </w:rPr>
      </w:pPr>
    </w:p>
    <w:p w14:paraId="1AFFF74B" w14:textId="77777777" w:rsidR="005F1610" w:rsidRDefault="00660FA8" w:rsidP="005F1610">
      <w:pPr>
        <w:pStyle w:val="ListParagraph"/>
        <w:numPr>
          <w:ilvl w:val="0"/>
          <w:numId w:val="8"/>
        </w:numPr>
        <w:spacing w:line="276" w:lineRule="auto"/>
        <w:rPr>
          <w:szCs w:val="24"/>
        </w:rPr>
      </w:pPr>
      <w:r w:rsidRPr="005F1610">
        <w:rPr>
          <w:szCs w:val="24"/>
        </w:rPr>
        <w:t>Now, think about this</w:t>
      </w:r>
      <w:r w:rsidR="005F1610">
        <w:rPr>
          <w:szCs w:val="24"/>
        </w:rPr>
        <w:t xml:space="preserve"> question</w:t>
      </w:r>
      <w:r w:rsidRPr="005F1610">
        <w:rPr>
          <w:szCs w:val="24"/>
        </w:rPr>
        <w:t xml:space="preserve">: </w:t>
      </w:r>
      <w:r w:rsidRPr="005F1610">
        <w:rPr>
          <w:i/>
          <w:szCs w:val="24"/>
        </w:rPr>
        <w:t>“Wh</w:t>
      </w:r>
      <w:r w:rsidR="00D64EA3" w:rsidRPr="005F1610">
        <w:rPr>
          <w:i/>
          <w:szCs w:val="24"/>
        </w:rPr>
        <w:t>at does this tell you about friendship</w:t>
      </w:r>
      <w:r w:rsidRPr="005F1610">
        <w:rPr>
          <w:i/>
          <w:szCs w:val="24"/>
        </w:rPr>
        <w:t>?”</w:t>
      </w:r>
      <w:r w:rsidRPr="005F1610">
        <w:rPr>
          <w:szCs w:val="24"/>
        </w:rPr>
        <w:t xml:space="preserve"> </w:t>
      </w:r>
      <w:r w:rsidR="005F1610" w:rsidRPr="00171877">
        <w:rPr>
          <w:szCs w:val="24"/>
        </w:rPr>
        <w:t>Your teacher will lead you in a</w:t>
      </w:r>
      <w:r w:rsidR="005F1610" w:rsidRPr="00171877">
        <w:rPr>
          <w:b/>
          <w:szCs w:val="24"/>
        </w:rPr>
        <w:t xml:space="preserve"> discussion</w:t>
      </w:r>
      <w:r w:rsidR="005F1610" w:rsidRPr="00171877">
        <w:rPr>
          <w:szCs w:val="24"/>
        </w:rPr>
        <w:t xml:space="preserve"> to help you think about this question, which will help you improve and expand your conclusion. When you are ready, </w:t>
      </w:r>
      <w:r w:rsidR="005F1610" w:rsidRPr="00171877">
        <w:rPr>
          <w:b/>
          <w:szCs w:val="24"/>
        </w:rPr>
        <w:t>add a few sentences</w:t>
      </w:r>
      <w:r w:rsidR="005F1610" w:rsidRPr="00171877">
        <w:rPr>
          <w:szCs w:val="24"/>
        </w:rPr>
        <w:t xml:space="preserve"> to your conclusion to show your thinking about this question.</w:t>
      </w:r>
    </w:p>
    <w:p w14:paraId="68BEBAB5" w14:textId="77777777" w:rsidR="005F1610" w:rsidRDefault="005F1610" w:rsidP="005F1610">
      <w:pPr>
        <w:pStyle w:val="ListParagraph"/>
        <w:spacing w:line="276" w:lineRule="auto"/>
        <w:ind w:left="360"/>
        <w:rPr>
          <w:szCs w:val="24"/>
        </w:rPr>
      </w:pPr>
    </w:p>
    <w:p w14:paraId="780D9003" w14:textId="77777777" w:rsidR="005F1610" w:rsidRPr="00171877" w:rsidRDefault="005F1610" w:rsidP="005F1610">
      <w:pPr>
        <w:pStyle w:val="ListParagraph"/>
        <w:numPr>
          <w:ilvl w:val="0"/>
          <w:numId w:val="8"/>
        </w:numPr>
        <w:spacing w:line="276" w:lineRule="auto"/>
        <w:rPr>
          <w:szCs w:val="24"/>
        </w:rPr>
      </w:pPr>
      <w:r w:rsidRPr="00171877">
        <w:rPr>
          <w:szCs w:val="24"/>
        </w:rPr>
        <w:t xml:space="preserve">With a pencil in your hand, </w:t>
      </w:r>
      <w:r w:rsidRPr="00171877">
        <w:rPr>
          <w:b/>
          <w:szCs w:val="24"/>
        </w:rPr>
        <w:t xml:space="preserve">read </w:t>
      </w:r>
      <w:r w:rsidRPr="00171877">
        <w:rPr>
          <w:szCs w:val="24"/>
        </w:rPr>
        <w:t xml:space="preserve">your piece aloud to a partner. </w:t>
      </w:r>
      <w:r w:rsidRPr="00171877">
        <w:rPr>
          <w:b/>
          <w:szCs w:val="24"/>
        </w:rPr>
        <w:t>Revise and edit</w:t>
      </w:r>
      <w:r w:rsidRPr="00171877">
        <w:rPr>
          <w:szCs w:val="24"/>
        </w:rPr>
        <w:t xml:space="preserve"> as you read</w:t>
      </w:r>
      <w:r>
        <w:rPr>
          <w:szCs w:val="24"/>
        </w:rPr>
        <w:t>.</w:t>
      </w:r>
    </w:p>
    <w:p w14:paraId="3B5AB043" w14:textId="77777777" w:rsidR="00010628" w:rsidRPr="005F1610" w:rsidRDefault="00010628" w:rsidP="005F1610">
      <w:pPr>
        <w:spacing w:line="276" w:lineRule="auto"/>
        <w:rPr>
          <w:szCs w:val="24"/>
        </w:rPr>
      </w:pPr>
    </w:p>
    <w:p w14:paraId="2128C6D8" w14:textId="77777777" w:rsidR="00E06B92" w:rsidRPr="004372ED" w:rsidRDefault="00E06B92" w:rsidP="002C1E0C">
      <w:pPr>
        <w:spacing w:line="276" w:lineRule="auto"/>
        <w:rPr>
          <w:szCs w:val="24"/>
        </w:rPr>
      </w:pPr>
    </w:p>
    <w:p w14:paraId="34611167" w14:textId="77777777" w:rsidR="00CE7705" w:rsidRPr="004372ED" w:rsidRDefault="00CE7705" w:rsidP="002C1E0C">
      <w:pPr>
        <w:spacing w:line="276" w:lineRule="auto"/>
        <w:rPr>
          <w:i/>
          <w:szCs w:val="24"/>
        </w:rPr>
      </w:pPr>
    </w:p>
    <w:p w14:paraId="0AE57A75" w14:textId="77777777" w:rsidR="005F1610" w:rsidRDefault="005F1610" w:rsidP="007419FA">
      <w:pPr>
        <w:spacing w:line="276" w:lineRule="auto"/>
        <w:rPr>
          <w:szCs w:val="24"/>
        </w:rPr>
      </w:pPr>
    </w:p>
    <w:p w14:paraId="20978C69" w14:textId="77777777" w:rsidR="007419FA" w:rsidRPr="004372ED" w:rsidRDefault="007419FA" w:rsidP="007419FA">
      <w:pPr>
        <w:spacing w:line="276" w:lineRule="auto"/>
        <w:rPr>
          <w:szCs w:val="24"/>
        </w:rPr>
      </w:pPr>
    </w:p>
    <w:p w14:paraId="70F24A92" w14:textId="77777777" w:rsidR="005F1610" w:rsidRPr="004372ED" w:rsidRDefault="005F1610" w:rsidP="005F1610">
      <w:pPr>
        <w:spacing w:line="276" w:lineRule="auto"/>
      </w:pPr>
      <w:r>
        <w:lastRenderedPageBreak/>
        <w:t xml:space="preserve">Name       </w:t>
      </w:r>
      <w:r w:rsidRPr="004372ED">
        <w:t xml:space="preserve">                                                                                       </w:t>
      </w:r>
      <w:r>
        <w:t xml:space="preserve">                           Date</w:t>
      </w:r>
    </w:p>
    <w:p w14:paraId="1A23A63F" w14:textId="77777777" w:rsidR="005F1610" w:rsidRPr="004372ED" w:rsidRDefault="005F1610" w:rsidP="005F1610">
      <w:pPr>
        <w:spacing w:line="276" w:lineRule="auto"/>
        <w:rPr>
          <w:szCs w:val="24"/>
        </w:rPr>
      </w:pPr>
      <w:r w:rsidRPr="004372ED">
        <w:rPr>
          <w:szCs w:val="24"/>
        </w:rPr>
        <w:t xml:space="preserve">Title of story:  </w:t>
      </w:r>
      <w:r w:rsidRPr="004372ED">
        <w:rPr>
          <w:b/>
          <w:szCs w:val="24"/>
        </w:rPr>
        <w:t>“</w:t>
      </w:r>
      <w:r>
        <w:rPr>
          <w:b/>
          <w:szCs w:val="24"/>
        </w:rPr>
        <w:t>Because of Winn Dixie</w:t>
      </w:r>
      <w:r w:rsidRPr="004372ED">
        <w:rPr>
          <w:b/>
          <w:szCs w:val="24"/>
        </w:rPr>
        <w:t>”</w:t>
      </w:r>
    </w:p>
    <w:p w14:paraId="64AD853E" w14:textId="77777777" w:rsidR="005F1610" w:rsidRPr="004372ED" w:rsidRDefault="005F1610" w:rsidP="005F1610">
      <w:pPr>
        <w:spacing w:line="276" w:lineRule="auto"/>
        <w:rPr>
          <w:szCs w:val="24"/>
        </w:rPr>
      </w:pPr>
    </w:p>
    <w:p w14:paraId="6FDD8ADD" w14:textId="77777777" w:rsidR="005F1610" w:rsidRPr="004372ED" w:rsidRDefault="005F1610" w:rsidP="005F1610">
      <w:pPr>
        <w:spacing w:line="276" w:lineRule="auto"/>
        <w:jc w:val="center"/>
        <w:rPr>
          <w:i/>
          <w:sz w:val="28"/>
          <w:szCs w:val="28"/>
        </w:rPr>
      </w:pPr>
      <w:r w:rsidRPr="004372ED">
        <w:rPr>
          <w:i/>
          <w:sz w:val="28"/>
          <w:szCs w:val="28"/>
        </w:rPr>
        <w:t>Writing Draft</w:t>
      </w:r>
    </w:p>
    <w:p w14:paraId="21253D58" w14:textId="77777777" w:rsidR="005F1610" w:rsidRPr="004372ED" w:rsidRDefault="005F1610" w:rsidP="005F1610">
      <w:pPr>
        <w:spacing w:line="276" w:lineRule="auto"/>
        <w:jc w:val="center"/>
        <w:rPr>
          <w:i/>
          <w:sz w:val="28"/>
          <w:szCs w:val="28"/>
        </w:rPr>
      </w:pPr>
    </w:p>
    <w:p w14:paraId="2CAF1297" w14:textId="77777777" w:rsidR="005F1610" w:rsidRPr="004372ED" w:rsidRDefault="005F1610" w:rsidP="005F1610">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5368F87B" w14:textId="77777777" w:rsidR="005F1610" w:rsidRPr="004372ED" w:rsidRDefault="005F1610" w:rsidP="005F1610">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7D11676A" w14:textId="77777777" w:rsidR="005F1610" w:rsidRPr="004372ED" w:rsidRDefault="005F1610" w:rsidP="005F1610">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1FB93A75" w14:textId="77777777" w:rsidR="005F1610" w:rsidRPr="004372ED" w:rsidRDefault="005F1610" w:rsidP="005F1610">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________________________________________________________________________________________________________________________________________________________________________________________________________________________________________</w:t>
      </w:r>
    </w:p>
    <w:p w14:paraId="2004522E" w14:textId="77777777" w:rsidR="005F1610" w:rsidRDefault="005F1610" w:rsidP="005F1610">
      <w:pPr>
        <w:spacing w:line="276" w:lineRule="auto"/>
        <w:rPr>
          <w:i/>
          <w:sz w:val="32"/>
          <w:szCs w:val="32"/>
        </w:rPr>
      </w:pPr>
      <w:r w:rsidRPr="004372ED">
        <w:rPr>
          <w:i/>
          <w:sz w:val="32"/>
          <w:szCs w:val="32"/>
        </w:rPr>
        <w:t>______________________________________________________________________________________________________________________________________________________________________________</w:t>
      </w:r>
    </w:p>
    <w:p w14:paraId="60D1609D"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5B743FD3"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15C164DC"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37471248"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3C951D23"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3F8B9E68" w14:textId="77777777" w:rsidR="005F1610" w:rsidRDefault="005F1610" w:rsidP="005F1610">
      <w:pPr>
        <w:spacing w:line="276" w:lineRule="auto"/>
        <w:rPr>
          <w:i/>
          <w:sz w:val="32"/>
          <w:szCs w:val="32"/>
        </w:rPr>
      </w:pPr>
      <w:r w:rsidRPr="004372ED">
        <w:rPr>
          <w:i/>
          <w:sz w:val="32"/>
          <w:szCs w:val="32"/>
        </w:rPr>
        <w:t>__________________________________________________________</w:t>
      </w:r>
    </w:p>
    <w:p w14:paraId="6A48DBB0" w14:textId="77777777" w:rsidR="005F1610" w:rsidRPr="004372ED" w:rsidRDefault="005F1610" w:rsidP="005F1610">
      <w:pPr>
        <w:spacing w:line="276" w:lineRule="auto"/>
        <w:rPr>
          <w:i/>
          <w:sz w:val="32"/>
          <w:szCs w:val="32"/>
        </w:rPr>
      </w:pPr>
      <w:r w:rsidRPr="004372ED">
        <w:rPr>
          <w:i/>
          <w:sz w:val="32"/>
          <w:szCs w:val="32"/>
        </w:rPr>
        <w:t>__________________________________________________________</w:t>
      </w:r>
    </w:p>
    <w:p w14:paraId="0820DBF6" w14:textId="77777777" w:rsidR="009A28BD" w:rsidRPr="004372ED" w:rsidRDefault="009A28BD">
      <w:pPr>
        <w:rPr>
          <w:b/>
          <w:i/>
          <w:noProof/>
          <w:sz w:val="28"/>
          <w:szCs w:val="28"/>
        </w:rPr>
      </w:pPr>
    </w:p>
    <w:p w14:paraId="6FA32ADB" w14:textId="77777777" w:rsidR="005F1610" w:rsidRPr="004372ED" w:rsidRDefault="005F1610" w:rsidP="005F1610">
      <w:pPr>
        <w:spacing w:line="276" w:lineRule="auto"/>
        <w:jc w:val="center"/>
        <w:rPr>
          <w:b/>
          <w:i/>
          <w:noProof/>
          <w:sz w:val="28"/>
          <w:szCs w:val="28"/>
        </w:rPr>
      </w:pPr>
      <w:r w:rsidRPr="004372ED">
        <w:rPr>
          <w:b/>
          <w:i/>
          <w:noProof/>
          <w:sz w:val="28"/>
          <w:szCs w:val="28"/>
        </w:rPr>
        <w:t>Teacher Pages</w:t>
      </w:r>
    </w:p>
    <w:p w14:paraId="61B00021" w14:textId="77777777" w:rsidR="005F1610" w:rsidRPr="004372ED" w:rsidRDefault="005F1610" w:rsidP="005F1610">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3801D379" w14:textId="77777777" w:rsidR="005F1610" w:rsidRPr="004372ED" w:rsidRDefault="005F1610" w:rsidP="005F1610">
      <w:pPr>
        <w:rPr>
          <w:b/>
          <w:i/>
          <w:sz w:val="16"/>
          <w:szCs w:val="16"/>
        </w:rPr>
      </w:pPr>
    </w:p>
    <w:p w14:paraId="391A887F" w14:textId="77777777" w:rsidR="005F1610" w:rsidRDefault="006D374D" w:rsidP="00682171">
      <w:pPr>
        <w:spacing w:line="276" w:lineRule="auto"/>
        <w:rPr>
          <w:i/>
          <w:szCs w:val="24"/>
        </w:rPr>
      </w:pPr>
      <w:r w:rsidRPr="004372ED">
        <w:rPr>
          <w:b/>
          <w:i/>
          <w:szCs w:val="24"/>
        </w:rPr>
        <w:t>FOCUSING QUESTION:</w:t>
      </w:r>
      <w:r w:rsidRPr="004372ED">
        <w:rPr>
          <w:i/>
          <w:szCs w:val="24"/>
        </w:rPr>
        <w:t xml:space="preserve"> </w:t>
      </w:r>
      <w:r w:rsidR="00682171" w:rsidRPr="005F1610">
        <w:rPr>
          <w:i/>
          <w:szCs w:val="24"/>
        </w:rPr>
        <w:t>Why do Miss Fanny and Opal decide to become friends?</w:t>
      </w:r>
    </w:p>
    <w:p w14:paraId="49F34B2D" w14:textId="77777777" w:rsidR="00682171" w:rsidRPr="005F1610" w:rsidRDefault="00682171" w:rsidP="00682171">
      <w:pPr>
        <w:spacing w:line="276" w:lineRule="auto"/>
        <w:rPr>
          <w:i/>
          <w:szCs w:val="24"/>
        </w:rPr>
      </w:pPr>
    </w:p>
    <w:tbl>
      <w:tblPr>
        <w:tblStyle w:val="TableGrid"/>
        <w:tblW w:w="0" w:type="auto"/>
        <w:tblLook w:val="04A0" w:firstRow="1" w:lastRow="0" w:firstColumn="1" w:lastColumn="0" w:noHBand="0" w:noVBand="1"/>
      </w:tblPr>
      <w:tblGrid>
        <w:gridCol w:w="3849"/>
        <w:gridCol w:w="4020"/>
        <w:gridCol w:w="900"/>
        <w:gridCol w:w="807"/>
      </w:tblGrid>
      <w:tr w:rsidR="00682171" w:rsidRPr="004372ED" w14:paraId="36B9F36D" w14:textId="77777777" w:rsidTr="005F1610">
        <w:tc>
          <w:tcPr>
            <w:tcW w:w="3849" w:type="dxa"/>
          </w:tcPr>
          <w:p w14:paraId="1597CB6D" w14:textId="77777777" w:rsidR="00682171" w:rsidRPr="004372ED" w:rsidRDefault="00682171" w:rsidP="00132008">
            <w:pPr>
              <w:spacing w:line="276" w:lineRule="auto"/>
              <w:jc w:val="center"/>
              <w:rPr>
                <w:i/>
                <w:szCs w:val="24"/>
              </w:rPr>
            </w:pPr>
            <w:r>
              <w:rPr>
                <w:i/>
                <w:szCs w:val="24"/>
              </w:rPr>
              <w:t>Inference</w:t>
            </w:r>
          </w:p>
          <w:p w14:paraId="7B63D269" w14:textId="77777777" w:rsidR="00682171" w:rsidRPr="004372ED" w:rsidRDefault="00682171" w:rsidP="00132008">
            <w:pPr>
              <w:spacing w:line="276" w:lineRule="auto"/>
              <w:jc w:val="center"/>
              <w:rPr>
                <w:szCs w:val="24"/>
              </w:rPr>
            </w:pPr>
            <w:r>
              <w:rPr>
                <w:szCs w:val="24"/>
              </w:rPr>
              <w:t>They both...</w:t>
            </w:r>
          </w:p>
        </w:tc>
        <w:tc>
          <w:tcPr>
            <w:tcW w:w="4020" w:type="dxa"/>
          </w:tcPr>
          <w:p w14:paraId="3F8C00BA" w14:textId="77777777" w:rsidR="00682171" w:rsidRPr="004372ED" w:rsidRDefault="00682171" w:rsidP="00132008">
            <w:pPr>
              <w:spacing w:line="276" w:lineRule="auto"/>
              <w:jc w:val="center"/>
              <w:rPr>
                <w:i/>
                <w:szCs w:val="24"/>
              </w:rPr>
            </w:pPr>
            <w:r>
              <w:rPr>
                <w:i/>
                <w:szCs w:val="24"/>
              </w:rPr>
              <w:t>Evidence</w:t>
            </w:r>
          </w:p>
          <w:p w14:paraId="7904BFB3" w14:textId="77777777" w:rsidR="00682171" w:rsidRPr="004372ED" w:rsidRDefault="00682171" w:rsidP="00132008">
            <w:pPr>
              <w:spacing w:line="276" w:lineRule="auto"/>
              <w:rPr>
                <w:i/>
                <w:szCs w:val="24"/>
              </w:rPr>
            </w:pPr>
            <w:r>
              <w:rPr>
                <w:szCs w:val="24"/>
              </w:rPr>
              <w:t>I know this because...</w:t>
            </w:r>
          </w:p>
        </w:tc>
        <w:tc>
          <w:tcPr>
            <w:tcW w:w="900" w:type="dxa"/>
          </w:tcPr>
          <w:p w14:paraId="463B37F4" w14:textId="77777777" w:rsidR="00682171" w:rsidRPr="00D64EA3" w:rsidRDefault="00682171" w:rsidP="00132008">
            <w:pPr>
              <w:spacing w:line="276" w:lineRule="auto"/>
              <w:jc w:val="center"/>
              <w:rPr>
                <w:i/>
                <w:szCs w:val="24"/>
              </w:rPr>
            </w:pPr>
            <w:r w:rsidRPr="00D64EA3">
              <w:rPr>
                <w:i/>
                <w:szCs w:val="24"/>
              </w:rPr>
              <w:t>Pages</w:t>
            </w:r>
          </w:p>
        </w:tc>
        <w:tc>
          <w:tcPr>
            <w:tcW w:w="807" w:type="dxa"/>
          </w:tcPr>
          <w:p w14:paraId="68DE6447" w14:textId="77777777" w:rsidR="00682171" w:rsidRPr="004372ED" w:rsidRDefault="00682171" w:rsidP="00132008">
            <w:pPr>
              <w:spacing w:line="276" w:lineRule="auto"/>
              <w:rPr>
                <w:i/>
                <w:sz w:val="20"/>
              </w:rPr>
            </w:pPr>
            <w:r w:rsidRPr="004372ED">
              <w:rPr>
                <w:i/>
                <w:sz w:val="20"/>
              </w:rPr>
              <w:t>Used in your piece?</w:t>
            </w:r>
          </w:p>
        </w:tc>
      </w:tr>
      <w:tr w:rsidR="00682171" w:rsidRPr="004372ED" w14:paraId="2E7FE1E3" w14:textId="77777777" w:rsidTr="005F1610">
        <w:tc>
          <w:tcPr>
            <w:tcW w:w="3849" w:type="dxa"/>
          </w:tcPr>
          <w:p w14:paraId="16BC6B33" w14:textId="77777777" w:rsidR="00682171" w:rsidRPr="005F1610" w:rsidRDefault="007E6249" w:rsidP="002A73D9">
            <w:pPr>
              <w:spacing w:line="276" w:lineRule="auto"/>
              <w:rPr>
                <w:rFonts w:ascii="Apple Chancery" w:hAnsi="Apple Chancery"/>
                <w:sz w:val="22"/>
                <w:szCs w:val="24"/>
              </w:rPr>
            </w:pPr>
            <w:r w:rsidRPr="005F1610">
              <w:rPr>
                <w:rFonts w:ascii="Apple Chancery" w:hAnsi="Apple Chancery"/>
                <w:sz w:val="22"/>
                <w:szCs w:val="24"/>
              </w:rPr>
              <w:t xml:space="preserve">They both </w:t>
            </w:r>
            <w:r w:rsidR="002A73D9" w:rsidRPr="005F1610">
              <w:rPr>
                <w:rFonts w:ascii="Apple Chancery" w:hAnsi="Apple Chancery"/>
                <w:sz w:val="22"/>
                <w:szCs w:val="24"/>
              </w:rPr>
              <w:t>l</w:t>
            </w:r>
            <w:r w:rsidRPr="005F1610">
              <w:rPr>
                <w:rFonts w:ascii="Apple Chancery" w:hAnsi="Apple Chancery"/>
                <w:sz w:val="22"/>
                <w:szCs w:val="24"/>
              </w:rPr>
              <w:t>ike books</w:t>
            </w:r>
            <w:r w:rsidR="008C61A6" w:rsidRPr="005F1610">
              <w:rPr>
                <w:rFonts w:ascii="Apple Chancery" w:hAnsi="Apple Chancery"/>
                <w:sz w:val="22"/>
                <w:szCs w:val="24"/>
              </w:rPr>
              <w:t>.</w:t>
            </w:r>
          </w:p>
        </w:tc>
        <w:tc>
          <w:tcPr>
            <w:tcW w:w="4020" w:type="dxa"/>
          </w:tcPr>
          <w:p w14:paraId="55694BC2" w14:textId="77777777" w:rsidR="00682171" w:rsidRPr="005F1610" w:rsidRDefault="007E6249" w:rsidP="00DE6B0C">
            <w:pPr>
              <w:spacing w:line="276" w:lineRule="auto"/>
              <w:rPr>
                <w:rFonts w:ascii="Apple Chancery" w:hAnsi="Apple Chancery"/>
                <w:sz w:val="22"/>
                <w:szCs w:val="24"/>
              </w:rPr>
            </w:pPr>
            <w:r w:rsidRPr="005F1610">
              <w:rPr>
                <w:rFonts w:ascii="Apple Chancery" w:hAnsi="Apple Chancery"/>
                <w:sz w:val="22"/>
                <w:szCs w:val="24"/>
              </w:rPr>
              <w:t>Opal spent a lot of time at the library</w:t>
            </w:r>
          </w:p>
          <w:p w14:paraId="438C2F36" w14:textId="77777777" w:rsidR="007E6249" w:rsidRPr="005F1610" w:rsidRDefault="007E6249" w:rsidP="00DE6B0C">
            <w:pPr>
              <w:spacing w:line="276" w:lineRule="auto"/>
              <w:rPr>
                <w:rFonts w:ascii="Apple Chancery" w:hAnsi="Apple Chancery"/>
                <w:sz w:val="22"/>
                <w:szCs w:val="24"/>
              </w:rPr>
            </w:pPr>
            <w:r w:rsidRPr="005F1610">
              <w:rPr>
                <w:rFonts w:ascii="Apple Chancery" w:hAnsi="Apple Chancery"/>
                <w:sz w:val="22"/>
                <w:szCs w:val="24"/>
              </w:rPr>
              <w:t>Miss Fanny asked for a library for her birthday and has been a librarian ever since</w:t>
            </w:r>
          </w:p>
        </w:tc>
        <w:tc>
          <w:tcPr>
            <w:tcW w:w="900" w:type="dxa"/>
          </w:tcPr>
          <w:p w14:paraId="73FC0D5F" w14:textId="77777777" w:rsidR="00682171"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546</w:t>
            </w:r>
          </w:p>
          <w:p w14:paraId="2799DECA" w14:textId="77777777" w:rsidR="007E6249"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550</w:t>
            </w:r>
          </w:p>
        </w:tc>
        <w:tc>
          <w:tcPr>
            <w:tcW w:w="807" w:type="dxa"/>
          </w:tcPr>
          <w:p w14:paraId="5504A6CD" w14:textId="77777777" w:rsidR="00682171" w:rsidRPr="004372ED" w:rsidRDefault="00682171" w:rsidP="00132008">
            <w:pPr>
              <w:spacing w:line="276" w:lineRule="auto"/>
              <w:rPr>
                <w:szCs w:val="24"/>
              </w:rPr>
            </w:pPr>
          </w:p>
        </w:tc>
      </w:tr>
      <w:tr w:rsidR="00682171" w:rsidRPr="004372ED" w14:paraId="7DD7E29F" w14:textId="77777777" w:rsidTr="005F1610">
        <w:tc>
          <w:tcPr>
            <w:tcW w:w="3849" w:type="dxa"/>
          </w:tcPr>
          <w:p w14:paraId="7B098C04" w14:textId="77777777" w:rsidR="00682171"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They both like Winn Dixie</w:t>
            </w:r>
            <w:r w:rsidR="008C61A6" w:rsidRPr="005F1610">
              <w:rPr>
                <w:rFonts w:ascii="Apple Chancery" w:hAnsi="Apple Chancery"/>
                <w:sz w:val="22"/>
                <w:szCs w:val="24"/>
              </w:rPr>
              <w:t>.</w:t>
            </w:r>
          </w:p>
          <w:p w14:paraId="384D6B64" w14:textId="77777777" w:rsidR="00682171" w:rsidRPr="005F1610" w:rsidRDefault="00682171" w:rsidP="00132008">
            <w:pPr>
              <w:spacing w:line="276" w:lineRule="auto"/>
              <w:rPr>
                <w:rFonts w:ascii="Apple Chancery" w:hAnsi="Apple Chancery"/>
                <w:sz w:val="22"/>
                <w:szCs w:val="24"/>
              </w:rPr>
            </w:pPr>
          </w:p>
        </w:tc>
        <w:tc>
          <w:tcPr>
            <w:tcW w:w="4020" w:type="dxa"/>
          </w:tcPr>
          <w:p w14:paraId="0D1DB193" w14:textId="77777777" w:rsidR="00682171" w:rsidRPr="005F1610" w:rsidRDefault="007E6249" w:rsidP="007E6249">
            <w:pPr>
              <w:spacing w:line="276" w:lineRule="auto"/>
              <w:rPr>
                <w:rFonts w:ascii="Apple Chancery" w:hAnsi="Apple Chancery"/>
                <w:sz w:val="22"/>
                <w:szCs w:val="24"/>
              </w:rPr>
            </w:pPr>
            <w:r w:rsidRPr="005F1610">
              <w:rPr>
                <w:rFonts w:ascii="Apple Chancery" w:hAnsi="Apple Chancery"/>
                <w:sz w:val="22"/>
                <w:szCs w:val="24"/>
              </w:rPr>
              <w:t>Opal brings Winn Dixie in to the library with her so he won't get lonely</w:t>
            </w:r>
          </w:p>
          <w:p w14:paraId="47320A80" w14:textId="77777777" w:rsidR="007E6249" w:rsidRPr="005F1610" w:rsidRDefault="007E6249" w:rsidP="007E6249">
            <w:pPr>
              <w:spacing w:line="276" w:lineRule="auto"/>
              <w:rPr>
                <w:rFonts w:ascii="Apple Chancery" w:hAnsi="Apple Chancery"/>
                <w:sz w:val="22"/>
                <w:szCs w:val="24"/>
              </w:rPr>
            </w:pPr>
            <w:r w:rsidRPr="005F1610">
              <w:rPr>
                <w:rFonts w:ascii="Apple Chancery" w:hAnsi="Apple Chancery"/>
                <w:sz w:val="22"/>
                <w:szCs w:val="24"/>
              </w:rPr>
              <w:t>Miss Fanny let him stay in the library, smiled at him and petted him</w:t>
            </w:r>
          </w:p>
        </w:tc>
        <w:tc>
          <w:tcPr>
            <w:tcW w:w="900" w:type="dxa"/>
          </w:tcPr>
          <w:p w14:paraId="65C9AFE2" w14:textId="77777777" w:rsidR="00682171"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549</w:t>
            </w:r>
          </w:p>
          <w:p w14:paraId="056D53B6" w14:textId="77777777" w:rsidR="007E6249" w:rsidRPr="005F1610" w:rsidRDefault="007E6249" w:rsidP="00132008">
            <w:pPr>
              <w:spacing w:line="276" w:lineRule="auto"/>
              <w:rPr>
                <w:rFonts w:ascii="Apple Chancery" w:hAnsi="Apple Chancery"/>
                <w:sz w:val="22"/>
                <w:szCs w:val="24"/>
              </w:rPr>
            </w:pPr>
          </w:p>
          <w:p w14:paraId="4E312217" w14:textId="77777777" w:rsidR="007E6249" w:rsidRPr="005F1610" w:rsidRDefault="007E6249" w:rsidP="00132008">
            <w:pPr>
              <w:spacing w:line="276" w:lineRule="auto"/>
              <w:rPr>
                <w:rFonts w:ascii="Apple Chancery" w:hAnsi="Apple Chancery"/>
                <w:sz w:val="22"/>
                <w:szCs w:val="24"/>
              </w:rPr>
            </w:pPr>
          </w:p>
          <w:p w14:paraId="4DF5B64E" w14:textId="77777777" w:rsidR="007E6249"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554</w:t>
            </w:r>
          </w:p>
        </w:tc>
        <w:tc>
          <w:tcPr>
            <w:tcW w:w="807" w:type="dxa"/>
          </w:tcPr>
          <w:p w14:paraId="665FA207" w14:textId="77777777" w:rsidR="00682171" w:rsidRPr="004372ED" w:rsidRDefault="00682171" w:rsidP="00132008">
            <w:pPr>
              <w:spacing w:line="276" w:lineRule="auto"/>
              <w:rPr>
                <w:szCs w:val="24"/>
              </w:rPr>
            </w:pPr>
          </w:p>
        </w:tc>
      </w:tr>
      <w:tr w:rsidR="00682171" w:rsidRPr="004372ED" w14:paraId="560A6BD1" w14:textId="77777777" w:rsidTr="005F1610">
        <w:tc>
          <w:tcPr>
            <w:tcW w:w="3849" w:type="dxa"/>
          </w:tcPr>
          <w:p w14:paraId="5E1DE62C" w14:textId="77777777" w:rsidR="00682171"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They are both lonely</w:t>
            </w:r>
            <w:r w:rsidR="008C61A6" w:rsidRPr="005F1610">
              <w:rPr>
                <w:rFonts w:ascii="Apple Chancery" w:hAnsi="Apple Chancery"/>
                <w:sz w:val="22"/>
                <w:szCs w:val="24"/>
              </w:rPr>
              <w:t>.</w:t>
            </w:r>
          </w:p>
          <w:p w14:paraId="3C13FBED" w14:textId="77777777" w:rsidR="00682171" w:rsidRPr="005F1610" w:rsidRDefault="00682171" w:rsidP="00132008">
            <w:pPr>
              <w:spacing w:line="276" w:lineRule="auto"/>
              <w:rPr>
                <w:rFonts w:ascii="Apple Chancery" w:hAnsi="Apple Chancery"/>
                <w:sz w:val="22"/>
                <w:szCs w:val="24"/>
              </w:rPr>
            </w:pPr>
          </w:p>
          <w:p w14:paraId="65B49A0C" w14:textId="77777777" w:rsidR="00682171" w:rsidRPr="005F1610" w:rsidRDefault="00682171" w:rsidP="00132008">
            <w:pPr>
              <w:spacing w:line="276" w:lineRule="auto"/>
              <w:rPr>
                <w:rFonts w:ascii="Apple Chancery" w:hAnsi="Apple Chancery"/>
                <w:sz w:val="22"/>
                <w:szCs w:val="24"/>
              </w:rPr>
            </w:pPr>
          </w:p>
        </w:tc>
        <w:tc>
          <w:tcPr>
            <w:tcW w:w="4020" w:type="dxa"/>
          </w:tcPr>
          <w:p w14:paraId="5C86AE3A" w14:textId="77777777" w:rsidR="00682171" w:rsidRPr="005F1610" w:rsidRDefault="007E6249" w:rsidP="007E6249">
            <w:pPr>
              <w:spacing w:line="276" w:lineRule="auto"/>
              <w:rPr>
                <w:rFonts w:ascii="Apple Chancery" w:hAnsi="Apple Chancery"/>
                <w:sz w:val="22"/>
                <w:szCs w:val="24"/>
              </w:rPr>
            </w:pPr>
            <w:r w:rsidRPr="005F1610">
              <w:rPr>
                <w:rFonts w:ascii="Apple Chancery" w:hAnsi="Apple Chancery"/>
                <w:sz w:val="22"/>
                <w:szCs w:val="24"/>
              </w:rPr>
              <w:t xml:space="preserve">Miss Fanny looked sad when she talked about how all </w:t>
            </w:r>
            <w:proofErr w:type="gramStart"/>
            <w:r w:rsidRPr="005F1610">
              <w:rPr>
                <w:rFonts w:ascii="Apple Chancery" w:hAnsi="Apple Chancery"/>
                <w:sz w:val="22"/>
                <w:szCs w:val="24"/>
              </w:rPr>
              <w:t>her  friends</w:t>
            </w:r>
            <w:proofErr w:type="gramEnd"/>
            <w:r w:rsidRPr="005F1610">
              <w:rPr>
                <w:rFonts w:ascii="Apple Chancery" w:hAnsi="Apple Chancery"/>
                <w:sz w:val="22"/>
                <w:szCs w:val="24"/>
              </w:rPr>
              <w:t xml:space="preserve"> were dead and gone</w:t>
            </w:r>
          </w:p>
          <w:p w14:paraId="35D6C82E" w14:textId="77777777" w:rsidR="007E6249" w:rsidRPr="005F1610" w:rsidRDefault="007E6249" w:rsidP="007E6249">
            <w:pPr>
              <w:spacing w:line="276" w:lineRule="auto"/>
              <w:rPr>
                <w:rFonts w:ascii="Apple Chancery" w:hAnsi="Apple Chancery"/>
                <w:sz w:val="22"/>
                <w:szCs w:val="24"/>
              </w:rPr>
            </w:pPr>
            <w:r w:rsidRPr="005F1610">
              <w:rPr>
                <w:rFonts w:ascii="Apple Chancery" w:hAnsi="Apple Chancery"/>
                <w:sz w:val="22"/>
                <w:szCs w:val="24"/>
              </w:rPr>
              <w:t>Opal says that she feels the same way living in a new town without her mother</w:t>
            </w:r>
          </w:p>
        </w:tc>
        <w:tc>
          <w:tcPr>
            <w:tcW w:w="900" w:type="dxa"/>
          </w:tcPr>
          <w:p w14:paraId="0BCA4FC6" w14:textId="77777777" w:rsidR="00682171" w:rsidRPr="005F1610" w:rsidRDefault="007E6249" w:rsidP="00132008">
            <w:pPr>
              <w:spacing w:line="276" w:lineRule="auto"/>
              <w:rPr>
                <w:rFonts w:ascii="Apple Chancery" w:hAnsi="Apple Chancery"/>
                <w:sz w:val="22"/>
                <w:szCs w:val="24"/>
              </w:rPr>
            </w:pPr>
            <w:r w:rsidRPr="005F1610">
              <w:rPr>
                <w:rFonts w:ascii="Apple Chancery" w:hAnsi="Apple Chancery"/>
                <w:sz w:val="22"/>
                <w:szCs w:val="24"/>
              </w:rPr>
              <w:t>552</w:t>
            </w:r>
          </w:p>
        </w:tc>
        <w:tc>
          <w:tcPr>
            <w:tcW w:w="807" w:type="dxa"/>
          </w:tcPr>
          <w:p w14:paraId="6B632835" w14:textId="77777777" w:rsidR="00682171" w:rsidRPr="004372ED" w:rsidRDefault="00682171" w:rsidP="00132008">
            <w:pPr>
              <w:spacing w:line="276" w:lineRule="auto"/>
              <w:rPr>
                <w:szCs w:val="24"/>
              </w:rPr>
            </w:pPr>
          </w:p>
        </w:tc>
      </w:tr>
    </w:tbl>
    <w:p w14:paraId="68D726C9" w14:textId="77777777" w:rsidR="00682171" w:rsidRPr="004372ED" w:rsidRDefault="00682171" w:rsidP="00C8788F">
      <w:pPr>
        <w:spacing w:line="276" w:lineRule="auto"/>
        <w:rPr>
          <w:i/>
          <w:szCs w:val="24"/>
        </w:rPr>
      </w:pPr>
    </w:p>
    <w:p w14:paraId="20F7E282" w14:textId="77777777" w:rsidR="006D374D" w:rsidRPr="005F1610" w:rsidRDefault="006D374D" w:rsidP="005F1610">
      <w:pPr>
        <w:rPr>
          <w:b/>
          <w:szCs w:val="24"/>
        </w:rPr>
      </w:pPr>
      <w:r w:rsidRPr="005F1610">
        <w:rPr>
          <w:b/>
          <w:szCs w:val="24"/>
        </w:rPr>
        <w:t>POSSIBLE FOCUS STATEMENT:</w:t>
      </w:r>
      <w:r w:rsidR="00C8788F" w:rsidRPr="005F1610">
        <w:rPr>
          <w:szCs w:val="24"/>
        </w:rPr>
        <w:t xml:space="preserve"> </w:t>
      </w:r>
      <w:r w:rsidR="00D64EA3" w:rsidRPr="005F1610">
        <w:rPr>
          <w:b/>
          <w:i/>
          <w:szCs w:val="24"/>
        </w:rPr>
        <w:t>Miss Fanny and Opal decide to become friends because they have much in common.</w:t>
      </w:r>
    </w:p>
    <w:p w14:paraId="60B967DF" w14:textId="77777777" w:rsidR="00C8788F" w:rsidRPr="005F1610" w:rsidRDefault="00C8788F" w:rsidP="00C8788F">
      <w:pPr>
        <w:rPr>
          <w:szCs w:val="24"/>
        </w:rPr>
      </w:pPr>
    </w:p>
    <w:p w14:paraId="43D2BD43" w14:textId="77777777" w:rsidR="00C8788F" w:rsidRPr="005F1610" w:rsidRDefault="00C8788F" w:rsidP="00C8788F">
      <w:pPr>
        <w:rPr>
          <w:szCs w:val="24"/>
        </w:rPr>
      </w:pPr>
      <w:r w:rsidRPr="005F1610">
        <w:rPr>
          <w:szCs w:val="24"/>
        </w:rPr>
        <w:t>Additional notes to the teacher about this piece:</w:t>
      </w:r>
    </w:p>
    <w:p w14:paraId="06B398B9" w14:textId="77777777" w:rsidR="00C8788F" w:rsidRPr="005F1610" w:rsidRDefault="00C8788F" w:rsidP="00C8788F">
      <w:pPr>
        <w:rPr>
          <w:szCs w:val="24"/>
        </w:rPr>
      </w:pPr>
    </w:p>
    <w:p w14:paraId="32F69B78" w14:textId="77777777" w:rsidR="0092189D" w:rsidRPr="005F1610" w:rsidRDefault="00C332FB" w:rsidP="0092189D">
      <w:pPr>
        <w:pStyle w:val="ListParagraph"/>
        <w:numPr>
          <w:ilvl w:val="0"/>
          <w:numId w:val="2"/>
        </w:numPr>
        <w:spacing w:line="276" w:lineRule="auto"/>
        <w:rPr>
          <w:szCs w:val="24"/>
        </w:rPr>
      </w:pPr>
      <w:r w:rsidRPr="005F1610">
        <w:rPr>
          <w:szCs w:val="24"/>
        </w:rPr>
        <w:t>You may need to introduce the term, "inference" (a conclusion drawn from evidence or reasoning) to your students. Practice making inferences from objects and situations throughout the school day (</w:t>
      </w:r>
      <w:r w:rsidRPr="005F1610">
        <w:rPr>
          <w:i/>
          <w:szCs w:val="24"/>
        </w:rPr>
        <w:t>I've asked you to put away your math books, what can you infer? Here is my keychain, what can you infer about me?</w:t>
      </w:r>
      <w:r w:rsidRPr="005F1610">
        <w:rPr>
          <w:szCs w:val="24"/>
        </w:rPr>
        <w:t>). Explain that when we make an inference from a story, we need to "back it up" with evidence from the text.</w:t>
      </w:r>
    </w:p>
    <w:p w14:paraId="39B70F27" w14:textId="77777777" w:rsidR="009276D9" w:rsidRDefault="009276D9">
      <w:pPr>
        <w:rPr>
          <w:szCs w:val="24"/>
        </w:rPr>
      </w:pPr>
      <w:r w:rsidRPr="005F1610">
        <w:rPr>
          <w:szCs w:val="24"/>
        </w:rPr>
        <w:br w:type="page"/>
      </w:r>
    </w:p>
    <w:p w14:paraId="3ECD2CBA" w14:textId="77777777" w:rsidR="005F1610" w:rsidRDefault="005F1610" w:rsidP="005F1610">
      <w:pPr>
        <w:spacing w:line="276" w:lineRule="auto"/>
        <w:jc w:val="center"/>
        <w:rPr>
          <w:i/>
          <w:sz w:val="32"/>
          <w:szCs w:val="32"/>
        </w:rPr>
      </w:pPr>
      <w:r>
        <w:rPr>
          <w:i/>
          <w:sz w:val="32"/>
          <w:szCs w:val="32"/>
        </w:rPr>
        <w:lastRenderedPageBreak/>
        <w:t>Writing Sample</w:t>
      </w:r>
    </w:p>
    <w:p w14:paraId="6039A214" w14:textId="77777777" w:rsidR="005F1610" w:rsidRPr="0071621C" w:rsidRDefault="005F1610" w:rsidP="005F1610">
      <w:pPr>
        <w:spacing w:line="276" w:lineRule="auto"/>
        <w:jc w:val="center"/>
        <w:rPr>
          <w:i/>
          <w:szCs w:val="32"/>
        </w:rPr>
      </w:pPr>
    </w:p>
    <w:p w14:paraId="1E0BB02F" w14:textId="77777777" w:rsidR="005F1610" w:rsidRPr="00726CBE" w:rsidRDefault="005F1610" w:rsidP="005F1610">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4172C986" w14:textId="77777777" w:rsidR="002872E0" w:rsidRPr="005F1610" w:rsidRDefault="002872E0" w:rsidP="005F1610">
      <w:pPr>
        <w:spacing w:line="336" w:lineRule="auto"/>
        <w:ind w:left="360"/>
        <w:contextualSpacing/>
        <w:rPr>
          <w:szCs w:val="24"/>
        </w:rPr>
      </w:pPr>
    </w:p>
    <w:p w14:paraId="0FAE55DD" w14:textId="3A22D5BC" w:rsidR="0017142B" w:rsidRDefault="002872E0" w:rsidP="005F1610">
      <w:pPr>
        <w:spacing w:line="336" w:lineRule="auto"/>
        <w:contextualSpacing/>
        <w:rPr>
          <w:szCs w:val="24"/>
        </w:rPr>
      </w:pPr>
      <w:r w:rsidRPr="005F1610">
        <w:rPr>
          <w:szCs w:val="24"/>
        </w:rPr>
        <w:tab/>
      </w:r>
      <w:r w:rsidR="00D64EA3" w:rsidRPr="005F1610">
        <w:rPr>
          <w:szCs w:val="24"/>
        </w:rPr>
        <w:t xml:space="preserve">Miss Fanny and Opal decide to become friends because they have </w:t>
      </w:r>
      <w:r w:rsidRPr="005F1610">
        <w:rPr>
          <w:szCs w:val="24"/>
        </w:rPr>
        <w:t xml:space="preserve">so </w:t>
      </w:r>
      <w:r w:rsidR="00D64EA3" w:rsidRPr="005F1610">
        <w:rPr>
          <w:szCs w:val="24"/>
        </w:rPr>
        <w:t>much in common.</w:t>
      </w:r>
      <w:r w:rsidRPr="005F1610">
        <w:rPr>
          <w:szCs w:val="24"/>
        </w:rPr>
        <w:t xml:space="preserve"> For example, t</w:t>
      </w:r>
      <w:r w:rsidR="00036659" w:rsidRPr="005F1610">
        <w:rPr>
          <w:szCs w:val="24"/>
        </w:rPr>
        <w:t>hey both like books</w:t>
      </w:r>
      <w:r w:rsidRPr="005F1610">
        <w:rPr>
          <w:szCs w:val="24"/>
        </w:rPr>
        <w:t xml:space="preserve">. </w:t>
      </w:r>
      <w:r w:rsidR="00036659" w:rsidRPr="005F1610">
        <w:rPr>
          <w:szCs w:val="24"/>
        </w:rPr>
        <w:t xml:space="preserve"> </w:t>
      </w:r>
      <w:r w:rsidRPr="005F1610">
        <w:rPr>
          <w:szCs w:val="24"/>
        </w:rPr>
        <w:t xml:space="preserve">At the beginning of the story, we find out that </w:t>
      </w:r>
      <w:r w:rsidR="00036659" w:rsidRPr="005F1610">
        <w:rPr>
          <w:szCs w:val="24"/>
        </w:rPr>
        <w:t xml:space="preserve">Opal </w:t>
      </w:r>
      <w:r w:rsidRPr="005F1610">
        <w:rPr>
          <w:szCs w:val="24"/>
        </w:rPr>
        <w:t>"</w:t>
      </w:r>
      <w:r w:rsidR="00036659" w:rsidRPr="005F1610">
        <w:rPr>
          <w:szCs w:val="24"/>
        </w:rPr>
        <w:t xml:space="preserve">spent a lot of time </w:t>
      </w:r>
      <w:r w:rsidRPr="005F1610">
        <w:rPr>
          <w:szCs w:val="24"/>
        </w:rPr>
        <w:t xml:space="preserve">that summer </w:t>
      </w:r>
      <w:r w:rsidR="00036659" w:rsidRPr="005F1610">
        <w:rPr>
          <w:szCs w:val="24"/>
        </w:rPr>
        <w:t xml:space="preserve">at the </w:t>
      </w:r>
      <w:r w:rsidRPr="005F1610">
        <w:rPr>
          <w:szCs w:val="24"/>
        </w:rPr>
        <w:t xml:space="preserve">Herman W Block </w:t>
      </w:r>
      <w:r w:rsidR="00036659" w:rsidRPr="005F1610">
        <w:rPr>
          <w:szCs w:val="24"/>
        </w:rPr>
        <w:t>library</w:t>
      </w:r>
      <w:r w:rsidRPr="005F1610">
        <w:rPr>
          <w:szCs w:val="24"/>
        </w:rPr>
        <w:t>" (p</w:t>
      </w:r>
      <w:r w:rsidR="005F1610">
        <w:rPr>
          <w:szCs w:val="24"/>
        </w:rPr>
        <w:t>g</w:t>
      </w:r>
      <w:r w:rsidRPr="005F1610">
        <w:rPr>
          <w:szCs w:val="24"/>
        </w:rPr>
        <w:t>.</w:t>
      </w:r>
      <w:r w:rsidR="005F1610">
        <w:rPr>
          <w:szCs w:val="24"/>
        </w:rPr>
        <w:t xml:space="preserve"> </w:t>
      </w:r>
      <w:r w:rsidRPr="005F1610">
        <w:rPr>
          <w:szCs w:val="24"/>
        </w:rPr>
        <w:t xml:space="preserve">546).  </w:t>
      </w:r>
      <w:r w:rsidR="00036659" w:rsidRPr="005F1610">
        <w:rPr>
          <w:szCs w:val="24"/>
        </w:rPr>
        <w:t>Miss Fanny</w:t>
      </w:r>
      <w:r w:rsidRPr="005F1610">
        <w:rPr>
          <w:szCs w:val="24"/>
        </w:rPr>
        <w:t xml:space="preserve"> liked books so much that she</w:t>
      </w:r>
      <w:r w:rsidR="00036659" w:rsidRPr="005F1610">
        <w:rPr>
          <w:szCs w:val="24"/>
        </w:rPr>
        <w:t xml:space="preserve"> asked for a library for her birthday and has been a librarian ever since</w:t>
      </w:r>
      <w:r w:rsidRPr="005F1610">
        <w:rPr>
          <w:szCs w:val="24"/>
        </w:rPr>
        <w:t xml:space="preserve"> (p</w:t>
      </w:r>
      <w:r w:rsidR="005F1610">
        <w:rPr>
          <w:szCs w:val="24"/>
        </w:rPr>
        <w:t>g</w:t>
      </w:r>
      <w:r w:rsidRPr="005F1610">
        <w:rPr>
          <w:szCs w:val="24"/>
        </w:rPr>
        <w:t>.</w:t>
      </w:r>
      <w:r w:rsidR="005F1610">
        <w:rPr>
          <w:szCs w:val="24"/>
        </w:rPr>
        <w:t xml:space="preserve"> </w:t>
      </w:r>
      <w:r w:rsidRPr="005F1610">
        <w:rPr>
          <w:szCs w:val="24"/>
        </w:rPr>
        <w:t>550)!</w:t>
      </w:r>
      <w:r w:rsidR="00036659" w:rsidRPr="005F1610">
        <w:rPr>
          <w:szCs w:val="24"/>
        </w:rPr>
        <w:t xml:space="preserve"> They </w:t>
      </w:r>
      <w:r w:rsidRPr="005F1610">
        <w:rPr>
          <w:szCs w:val="24"/>
        </w:rPr>
        <w:t>also b</w:t>
      </w:r>
      <w:r w:rsidR="00036659" w:rsidRPr="005F1610">
        <w:rPr>
          <w:szCs w:val="24"/>
        </w:rPr>
        <w:t>oth Like Winn Dixie</w:t>
      </w:r>
      <w:r w:rsidRPr="005F1610">
        <w:rPr>
          <w:szCs w:val="24"/>
        </w:rPr>
        <w:t>. You can tell that Opal loves her dog</w:t>
      </w:r>
      <w:r w:rsidR="00036659" w:rsidRPr="005F1610">
        <w:rPr>
          <w:szCs w:val="24"/>
        </w:rPr>
        <w:t xml:space="preserve"> </w:t>
      </w:r>
      <w:r w:rsidRPr="005F1610">
        <w:rPr>
          <w:szCs w:val="24"/>
        </w:rPr>
        <w:t xml:space="preserve">because she </w:t>
      </w:r>
      <w:r w:rsidR="00036659" w:rsidRPr="005F1610">
        <w:rPr>
          <w:szCs w:val="24"/>
        </w:rPr>
        <w:t xml:space="preserve">brings Winn </w:t>
      </w:r>
      <w:r w:rsidR="005F1610">
        <w:rPr>
          <w:szCs w:val="24"/>
        </w:rPr>
        <w:t>Dixie into the library with her</w:t>
      </w:r>
      <w:r w:rsidRPr="005F1610">
        <w:rPr>
          <w:szCs w:val="24"/>
        </w:rPr>
        <w:t>, even though dogs are not allowed (</w:t>
      </w:r>
      <w:r w:rsidR="005F1610">
        <w:rPr>
          <w:szCs w:val="24"/>
        </w:rPr>
        <w:t xml:space="preserve">pg. </w:t>
      </w:r>
      <w:r w:rsidRPr="005F1610">
        <w:rPr>
          <w:szCs w:val="24"/>
        </w:rPr>
        <w:t xml:space="preserve">549). She's worried that he'll get lonely. </w:t>
      </w:r>
      <w:r w:rsidR="00036659" w:rsidRPr="005F1610">
        <w:rPr>
          <w:szCs w:val="24"/>
        </w:rPr>
        <w:t>Miss Fanny</w:t>
      </w:r>
      <w:r w:rsidRPr="005F1610">
        <w:rPr>
          <w:szCs w:val="24"/>
        </w:rPr>
        <w:t xml:space="preserve"> likes Winn Dixie, too. She</w:t>
      </w:r>
      <w:r w:rsidR="00036659" w:rsidRPr="005F1610">
        <w:rPr>
          <w:szCs w:val="24"/>
        </w:rPr>
        <w:t xml:space="preserve"> let</w:t>
      </w:r>
      <w:r w:rsidRPr="005F1610">
        <w:rPr>
          <w:szCs w:val="24"/>
        </w:rPr>
        <w:t>s</w:t>
      </w:r>
      <w:r w:rsidR="00036659" w:rsidRPr="005F1610">
        <w:rPr>
          <w:szCs w:val="24"/>
        </w:rPr>
        <w:t xml:space="preserve"> him stay in the library</w:t>
      </w:r>
      <w:r w:rsidRPr="005F1610">
        <w:rPr>
          <w:szCs w:val="24"/>
        </w:rPr>
        <w:t xml:space="preserve"> and</w:t>
      </w:r>
      <w:r w:rsidR="00036659" w:rsidRPr="005F1610">
        <w:rPr>
          <w:szCs w:val="24"/>
        </w:rPr>
        <w:t xml:space="preserve"> smiled at him and petted him</w:t>
      </w:r>
      <w:r w:rsidR="005F1610">
        <w:rPr>
          <w:szCs w:val="24"/>
        </w:rPr>
        <w:t xml:space="preserve"> (pg. 554). The most important</w:t>
      </w:r>
      <w:r w:rsidR="00036659" w:rsidRPr="005F1610">
        <w:rPr>
          <w:szCs w:val="24"/>
        </w:rPr>
        <w:t xml:space="preserve"> </w:t>
      </w:r>
      <w:r w:rsidRPr="005F1610">
        <w:rPr>
          <w:szCs w:val="24"/>
        </w:rPr>
        <w:t>thing Miss Fanny and Opal have in common is that t</w:t>
      </w:r>
      <w:r w:rsidR="00036659" w:rsidRPr="005F1610">
        <w:rPr>
          <w:szCs w:val="24"/>
        </w:rPr>
        <w:t>hey are both lonely</w:t>
      </w:r>
      <w:r w:rsidRPr="005F1610">
        <w:rPr>
          <w:szCs w:val="24"/>
        </w:rPr>
        <w:t>. Opal figures out that</w:t>
      </w:r>
      <w:r w:rsidR="00036659" w:rsidRPr="005F1610">
        <w:rPr>
          <w:szCs w:val="24"/>
        </w:rPr>
        <w:t xml:space="preserve"> Miss Fanny</w:t>
      </w:r>
      <w:r w:rsidRPr="005F1610">
        <w:rPr>
          <w:szCs w:val="24"/>
        </w:rPr>
        <w:t xml:space="preserve"> feels lonely when</w:t>
      </w:r>
      <w:r w:rsidR="00036659" w:rsidRPr="005F1610">
        <w:rPr>
          <w:szCs w:val="24"/>
        </w:rPr>
        <w:t xml:space="preserve"> she talk</w:t>
      </w:r>
      <w:r w:rsidR="00DE6DFB" w:rsidRPr="005F1610">
        <w:rPr>
          <w:szCs w:val="24"/>
        </w:rPr>
        <w:t>ed</w:t>
      </w:r>
      <w:r w:rsidR="005F1610">
        <w:rPr>
          <w:szCs w:val="24"/>
        </w:rPr>
        <w:t xml:space="preserve"> about how all her </w:t>
      </w:r>
      <w:r w:rsidR="00036659" w:rsidRPr="005F1610">
        <w:rPr>
          <w:szCs w:val="24"/>
        </w:rPr>
        <w:t>friends were dead and gone</w:t>
      </w:r>
      <w:r w:rsidRPr="005F1610">
        <w:rPr>
          <w:szCs w:val="24"/>
        </w:rPr>
        <w:t xml:space="preserve">, and looked so sad. </w:t>
      </w:r>
      <w:r w:rsidR="00036659" w:rsidRPr="005F1610">
        <w:rPr>
          <w:szCs w:val="24"/>
        </w:rPr>
        <w:t>Opal says that she feels the same way</w:t>
      </w:r>
      <w:r w:rsidRPr="005F1610">
        <w:rPr>
          <w:szCs w:val="24"/>
        </w:rPr>
        <w:t>,</w:t>
      </w:r>
      <w:r w:rsidR="00036659" w:rsidRPr="005F1610">
        <w:rPr>
          <w:szCs w:val="24"/>
        </w:rPr>
        <w:t xml:space="preserve"> living in a new town without her mother</w:t>
      </w:r>
      <w:r w:rsidR="005F1610">
        <w:rPr>
          <w:szCs w:val="24"/>
        </w:rPr>
        <w:t xml:space="preserve"> </w:t>
      </w:r>
      <w:r w:rsidRPr="005F1610">
        <w:rPr>
          <w:szCs w:val="24"/>
        </w:rPr>
        <w:t>(p</w:t>
      </w:r>
      <w:r w:rsidR="005F1610">
        <w:rPr>
          <w:szCs w:val="24"/>
        </w:rPr>
        <w:t>g</w:t>
      </w:r>
      <w:r w:rsidRPr="005F1610">
        <w:rPr>
          <w:szCs w:val="24"/>
        </w:rPr>
        <w:t>.</w:t>
      </w:r>
      <w:r w:rsidR="005F1610">
        <w:rPr>
          <w:szCs w:val="24"/>
        </w:rPr>
        <w:t xml:space="preserve"> </w:t>
      </w:r>
      <w:r w:rsidRPr="005F1610">
        <w:rPr>
          <w:szCs w:val="24"/>
        </w:rPr>
        <w:t xml:space="preserve">552). Even though they seem very different, Opal and Miss Fanny have a lot in common. I guess when you need a friend, age really doesn't matter! </w:t>
      </w:r>
    </w:p>
    <w:p w14:paraId="656E50F5" w14:textId="5424A1AB" w:rsidR="0017142B" w:rsidRDefault="0017142B">
      <w:pPr>
        <w:rPr>
          <w:szCs w:val="24"/>
        </w:rPr>
      </w:pPr>
      <w:r>
        <w:rPr>
          <w:szCs w:val="24"/>
        </w:rPr>
        <w:br w:type="page"/>
      </w:r>
    </w:p>
    <w:p w14:paraId="470F3BA4" w14:textId="77777777" w:rsidR="0017142B" w:rsidRDefault="0017142B" w:rsidP="0017142B">
      <w:pPr>
        <w:jc w:val="center"/>
        <w:rPr>
          <w:rFonts w:cstheme="minorHAnsi"/>
          <w:sz w:val="36"/>
          <w:szCs w:val="36"/>
        </w:rPr>
      </w:pPr>
      <w:bookmarkStart w:id="0" w:name="_Hlk534641640"/>
      <w:r>
        <w:rPr>
          <w:rFonts w:cstheme="minorHAnsi"/>
          <w:sz w:val="36"/>
          <w:szCs w:val="36"/>
        </w:rPr>
        <w:lastRenderedPageBreak/>
        <w:t xml:space="preserve">Supports for English Language Learners (ELLs) </w:t>
      </w:r>
    </w:p>
    <w:p w14:paraId="2E6FD6CD" w14:textId="1CDB631E" w:rsidR="0017142B" w:rsidRDefault="0017142B" w:rsidP="0017142B">
      <w:pPr>
        <w:jc w:val="center"/>
        <w:rPr>
          <w:rFonts w:cstheme="minorHAnsi"/>
          <w:sz w:val="36"/>
          <w:szCs w:val="36"/>
        </w:rPr>
      </w:pPr>
      <w:r>
        <w:rPr>
          <w:rFonts w:cstheme="minorHAnsi"/>
          <w:sz w:val="36"/>
          <w:szCs w:val="36"/>
        </w:rPr>
        <w:t>to use with Basal Alignment Project Lessons</w:t>
      </w:r>
    </w:p>
    <w:p w14:paraId="277628C7" w14:textId="77777777" w:rsidR="0017142B" w:rsidRDefault="0017142B" w:rsidP="0017142B">
      <w:pPr>
        <w:jc w:val="center"/>
        <w:rPr>
          <w:rFonts w:cstheme="minorHAnsi"/>
          <w:sz w:val="36"/>
          <w:szCs w:val="36"/>
        </w:rPr>
      </w:pPr>
    </w:p>
    <w:p w14:paraId="1390303F" w14:textId="7B071A94" w:rsidR="0017142B" w:rsidRDefault="0017142B" w:rsidP="0017142B">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1"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1"/>
    </w:p>
    <w:p w14:paraId="5A939A1F" w14:textId="77777777" w:rsidR="0017142B" w:rsidRDefault="0017142B" w:rsidP="0017142B">
      <w:pPr>
        <w:rPr>
          <w:rFonts w:cstheme="minorHAnsi"/>
          <w:sz w:val="22"/>
          <w:szCs w:val="22"/>
        </w:rPr>
      </w:pPr>
      <w:bookmarkStart w:id="2" w:name="_GoBack"/>
      <w:bookmarkEnd w:id="2"/>
    </w:p>
    <w:p w14:paraId="1D979617" w14:textId="77777777" w:rsidR="0017142B" w:rsidRDefault="0017142B" w:rsidP="0017142B">
      <w:pPr>
        <w:rPr>
          <w:rFonts w:cstheme="minorHAnsi"/>
          <w:b/>
          <w:sz w:val="28"/>
          <w:szCs w:val="28"/>
        </w:rPr>
      </w:pPr>
      <w:r>
        <w:rPr>
          <w:rFonts w:cstheme="minorHAnsi"/>
          <w:b/>
          <w:sz w:val="28"/>
          <w:szCs w:val="28"/>
        </w:rPr>
        <w:t xml:space="preserve">Before the reading:  </w:t>
      </w:r>
    </w:p>
    <w:p w14:paraId="5B65A27B" w14:textId="77777777" w:rsidR="0017142B" w:rsidRDefault="0017142B" w:rsidP="0017142B">
      <w:pPr>
        <w:pStyle w:val="ListParagraph"/>
        <w:numPr>
          <w:ilvl w:val="0"/>
          <w:numId w:val="9"/>
        </w:numPr>
        <w:spacing w:after="160" w:line="252" w:lineRule="auto"/>
        <w:rPr>
          <w:rFonts w:cstheme="minorHAnsi"/>
          <w:sz w:val="22"/>
          <w:szCs w:val="22"/>
        </w:rPr>
      </w:pPr>
      <w:r>
        <w:rPr>
          <w:rFonts w:cstheme="minorHAnsi"/>
        </w:rPr>
        <w:t xml:space="preserve">Read passages, sing songs, watch videos, view photographs, discuss topics (e.g., using the </w:t>
      </w:r>
      <w:hyperlink r:id="rId6" w:history="1">
        <w:r>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65173660" w14:textId="77777777" w:rsidR="0017142B" w:rsidRDefault="0017142B" w:rsidP="0017142B">
      <w:pPr>
        <w:pStyle w:val="ListParagraph"/>
        <w:rPr>
          <w:rFonts w:cstheme="minorHAnsi"/>
        </w:rPr>
      </w:pPr>
    </w:p>
    <w:p w14:paraId="468DFE15" w14:textId="77777777" w:rsidR="0017142B" w:rsidRDefault="0017142B" w:rsidP="0017142B">
      <w:pPr>
        <w:pStyle w:val="ListParagraph"/>
        <w:numPr>
          <w:ilvl w:val="0"/>
          <w:numId w:val="10"/>
        </w:numPr>
        <w:spacing w:after="160" w:line="254" w:lineRule="auto"/>
        <w:rPr>
          <w:rFonts w:cstheme="minorHAnsi"/>
        </w:rPr>
      </w:pPr>
      <w:bookmarkStart w:id="3" w:name="_Hlk525130085"/>
      <w:r>
        <w:rPr>
          <w:rFonts w:cstheme="minorHAnsi"/>
        </w:rPr>
        <w:t xml:space="preserve">Provide instruction, using multiple modalities, on selected vocabulary words that are </w:t>
      </w:r>
      <w:r>
        <w:rPr>
          <w:rFonts w:cstheme="minorHAnsi"/>
          <w:i/>
        </w:rPr>
        <w:t>central to understanding the text</w:t>
      </w:r>
      <w:r>
        <w:rPr>
          <w:rFonts w:cstheme="minorHAnsi"/>
        </w:rPr>
        <w:t xml:space="preserve">. When looking at the lesson plan, you should note the Tier 2 words, particularly those words with high conceptual complexity (i.e., they are difficult to visualize, learn from context clues, or are abstract), and consider introducing them ahead of reading. For more information on selecting such words, go </w:t>
      </w:r>
      <w:hyperlink r:id="rId7" w:history="1">
        <w:r>
          <w:rPr>
            <w:rStyle w:val="Hyperlink"/>
            <w:rFonts w:cstheme="minorHAnsi"/>
          </w:rPr>
          <w:t>here</w:t>
        </w:r>
      </w:hyperlink>
      <w:r>
        <w:rPr>
          <w:rFonts w:cstheme="minorHAnsi"/>
        </w:rPr>
        <w:t xml:space="preserve">. </w:t>
      </w:r>
      <w:r>
        <w:rPr>
          <w:rFonts w:cstheme="minorHAnsi"/>
          <w:b/>
        </w:rPr>
        <w:t>You should plan to continue to reinforce these words, and additional vocabulary, in the context of reading and working with the text. (See additional activities in the During Reading and After Reading sections.)</w:t>
      </w:r>
    </w:p>
    <w:bookmarkEnd w:id="3"/>
    <w:p w14:paraId="5059331C" w14:textId="77777777" w:rsidR="0017142B" w:rsidRDefault="0017142B" w:rsidP="0017142B">
      <w:pPr>
        <w:spacing w:after="120" w:line="256" w:lineRule="auto"/>
        <w:ind w:firstLine="720"/>
        <w:rPr>
          <w:rFonts w:cstheme="minorHAnsi"/>
        </w:rPr>
      </w:pPr>
      <w:r>
        <w:rPr>
          <w:rFonts w:cstheme="minorHAnsi"/>
          <w:b/>
        </w:rPr>
        <w:t>Examples of Activities:</w:t>
      </w:r>
      <w:r>
        <w:rPr>
          <w:rFonts w:cstheme="minorHAnsi"/>
        </w:rPr>
        <w:t xml:space="preserve"> </w:t>
      </w:r>
    </w:p>
    <w:p w14:paraId="090A9DF4" w14:textId="77777777" w:rsidR="0017142B" w:rsidRDefault="0017142B" w:rsidP="0017142B">
      <w:pPr>
        <w:pStyle w:val="ListParagraph"/>
        <w:numPr>
          <w:ilvl w:val="0"/>
          <w:numId w:val="11"/>
        </w:numPr>
        <w:spacing w:after="120" w:line="256" w:lineRule="auto"/>
        <w:rPr>
          <w:rFonts w:cstheme="minorHAnsi"/>
        </w:rPr>
      </w:pPr>
      <w:r>
        <w:rPr>
          <w:rFonts w:cstheme="minorHAnsi"/>
        </w:rPr>
        <w:t xml:space="preserve">Provide students with the definition of the words and then have students work together to create </w:t>
      </w:r>
      <w:hyperlink r:id="rId8" w:history="1">
        <w:r>
          <w:rPr>
            <w:rStyle w:val="Hyperlink"/>
            <w:rFonts w:cstheme="minorHAnsi"/>
          </w:rPr>
          <w:t>Frayer models</w:t>
        </w:r>
      </w:hyperlink>
      <w:r>
        <w:rPr>
          <w:rFonts w:cstheme="minorHAnsi"/>
        </w:rPr>
        <w:t xml:space="preserve"> or other kinds of word maps for the words.    </w:t>
      </w:r>
    </w:p>
    <w:p w14:paraId="775A58E1" w14:textId="77777777" w:rsidR="0017142B" w:rsidRDefault="0017142B" w:rsidP="0017142B">
      <w:pPr>
        <w:pStyle w:val="ListParagraph"/>
        <w:numPr>
          <w:ilvl w:val="0"/>
          <w:numId w:val="11"/>
        </w:numPr>
        <w:spacing w:after="160" w:line="254" w:lineRule="auto"/>
        <w:rPr>
          <w:rFonts w:cstheme="minorHAnsi"/>
        </w:rPr>
      </w:pPr>
      <w:r>
        <w:rPr>
          <w:rFonts w:cstheme="minorHAnsi"/>
        </w:rPr>
        <w:t>When a word contains a prefix or suffix that has been introduced before, highlight how the word part can be used to help determine word meaning.</w:t>
      </w:r>
    </w:p>
    <w:p w14:paraId="60109544" w14:textId="77777777" w:rsidR="0017142B" w:rsidRDefault="0017142B" w:rsidP="0017142B">
      <w:pPr>
        <w:pStyle w:val="ListParagraph"/>
        <w:numPr>
          <w:ilvl w:val="0"/>
          <w:numId w:val="11"/>
        </w:numPr>
        <w:spacing w:after="160" w:line="254" w:lineRule="auto"/>
        <w:rPr>
          <w:rFonts w:cstheme="minorHAnsi"/>
        </w:rPr>
      </w:pPr>
      <w:r>
        <w:rPr>
          <w:rFonts w:cstheme="minorHAnsi"/>
        </w:rPr>
        <w:t xml:space="preserve">Keep a word wall or word bank where these new words can be added and that students can access later. </w:t>
      </w:r>
    </w:p>
    <w:p w14:paraId="773B3056" w14:textId="77777777" w:rsidR="0017142B" w:rsidRDefault="0017142B" w:rsidP="0017142B">
      <w:pPr>
        <w:pStyle w:val="ListParagraph"/>
        <w:numPr>
          <w:ilvl w:val="0"/>
          <w:numId w:val="11"/>
        </w:numPr>
        <w:spacing w:after="160" w:line="254"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34BA3CE4" w14:textId="77777777" w:rsidR="0017142B" w:rsidRDefault="0017142B" w:rsidP="0017142B">
      <w:pPr>
        <w:pStyle w:val="ListParagraph"/>
        <w:numPr>
          <w:ilvl w:val="0"/>
          <w:numId w:val="11"/>
        </w:numPr>
        <w:spacing w:after="160" w:line="254" w:lineRule="auto"/>
        <w:rPr>
          <w:rFonts w:cstheme="minorHAnsi"/>
        </w:rPr>
      </w:pPr>
      <w:r>
        <w:rPr>
          <w:rFonts w:cstheme="minorHAnsi"/>
        </w:rPr>
        <w:t>Create pictures using the word. These can even be added to your word wall!</w:t>
      </w:r>
    </w:p>
    <w:p w14:paraId="67BED529" w14:textId="77777777" w:rsidR="0017142B" w:rsidRDefault="0017142B" w:rsidP="0017142B">
      <w:pPr>
        <w:pStyle w:val="ListParagraph"/>
        <w:numPr>
          <w:ilvl w:val="0"/>
          <w:numId w:val="11"/>
        </w:numPr>
        <w:spacing w:after="160" w:line="254" w:lineRule="auto"/>
        <w:rPr>
          <w:rFonts w:cstheme="minorHAnsi"/>
        </w:rPr>
      </w:pPr>
      <w:r>
        <w:rPr>
          <w:rFonts w:cstheme="minorHAnsi"/>
        </w:rPr>
        <w:t xml:space="preserve">Create lists of synonyms and antonyms for the word. </w:t>
      </w:r>
      <w:bookmarkStart w:id="4" w:name="_Hlk525125549"/>
    </w:p>
    <w:p w14:paraId="1F047A09" w14:textId="77777777" w:rsidR="0017142B" w:rsidRDefault="0017142B" w:rsidP="0017142B">
      <w:pPr>
        <w:pStyle w:val="ListParagraph"/>
        <w:numPr>
          <w:ilvl w:val="0"/>
          <w:numId w:val="11"/>
        </w:numPr>
        <w:spacing w:after="160" w:line="254" w:lineRule="auto"/>
        <w:rPr>
          <w:rFonts w:cstheme="minorHAnsi"/>
        </w:rPr>
      </w:pPr>
      <w:r>
        <w:rPr>
          <w:rFonts w:cstheme="minorHAnsi"/>
        </w:rPr>
        <w:t xml:space="preserve">Have students practice using the words in conversation. For newcomers, consider providing them with </w:t>
      </w:r>
      <w:hyperlink r:id="rId9" w:history="1">
        <w:r>
          <w:rPr>
            <w:rStyle w:val="Hyperlink"/>
            <w:rFonts w:cstheme="minorHAnsi"/>
          </w:rPr>
          <w:t>sentence frames</w:t>
        </w:r>
      </w:hyperlink>
      <w:r>
        <w:rPr>
          <w:rFonts w:cstheme="minorHAnsi"/>
        </w:rPr>
        <w:t xml:space="preserve"> to ensure they can participate in the conversation. </w:t>
      </w:r>
      <w:bookmarkEnd w:id="4"/>
    </w:p>
    <w:p w14:paraId="09CA7394" w14:textId="77777777" w:rsidR="0017142B" w:rsidRDefault="0017142B" w:rsidP="0017142B">
      <w:pPr>
        <w:pStyle w:val="ListParagraph"/>
        <w:numPr>
          <w:ilvl w:val="1"/>
          <w:numId w:val="12"/>
        </w:numPr>
        <w:spacing w:after="160" w:line="252" w:lineRule="auto"/>
        <w:rPr>
          <w:rFonts w:cstheme="minorHAnsi"/>
        </w:rPr>
      </w:pPr>
      <w:r>
        <w:rPr>
          <w:rFonts w:cstheme="minorHAnsi"/>
        </w:rPr>
        <w:lastRenderedPageBreak/>
        <w:t xml:space="preserve">Practice spelling the words using different spelling practice strategies and decoding strategies.  Students could take turns spelling with a partner.  </w:t>
      </w:r>
    </w:p>
    <w:p w14:paraId="36C0B31B" w14:textId="77777777" w:rsidR="0017142B" w:rsidRDefault="0017142B" w:rsidP="0017142B">
      <w:pPr>
        <w:pStyle w:val="ListParagraph"/>
        <w:ind w:left="1440"/>
        <w:rPr>
          <w:rFonts w:cstheme="minorHAnsi"/>
        </w:rPr>
      </w:pPr>
    </w:p>
    <w:p w14:paraId="19A3F172" w14:textId="77777777" w:rsidR="0017142B" w:rsidRDefault="0017142B" w:rsidP="0017142B">
      <w:pPr>
        <w:pStyle w:val="ListParagraph"/>
        <w:numPr>
          <w:ilvl w:val="0"/>
          <w:numId w:val="12"/>
        </w:numPr>
        <w:spacing w:after="160" w:line="252" w:lineRule="auto"/>
        <w:rPr>
          <w:rFonts w:cstheme="minorHAnsi"/>
        </w:rPr>
      </w:pPr>
      <w:r>
        <w:rPr>
          <w:rFonts w:cstheme="minorHAnsi"/>
        </w:rPr>
        <w:t xml:space="preserve">Use graphic organizers to help introduce content. </w:t>
      </w:r>
    </w:p>
    <w:p w14:paraId="417265B3" w14:textId="77777777" w:rsidR="0017142B" w:rsidRDefault="0017142B" w:rsidP="0017142B">
      <w:pPr>
        <w:pStyle w:val="ListParagraph"/>
        <w:rPr>
          <w:rFonts w:cstheme="minorHAnsi"/>
          <w:b/>
        </w:rPr>
      </w:pPr>
    </w:p>
    <w:p w14:paraId="5CB46236" w14:textId="77777777" w:rsidR="0017142B" w:rsidRDefault="0017142B" w:rsidP="0017142B">
      <w:pPr>
        <w:pStyle w:val="ListParagraph"/>
        <w:rPr>
          <w:rFonts w:cstheme="minorHAnsi"/>
          <w:b/>
        </w:rPr>
      </w:pPr>
      <w:r>
        <w:rPr>
          <w:rFonts w:cstheme="minorHAnsi"/>
          <w:b/>
        </w:rPr>
        <w:t xml:space="preserve">Examples of Activities:  </w:t>
      </w:r>
    </w:p>
    <w:p w14:paraId="0F2897D3" w14:textId="77777777" w:rsidR="0017142B" w:rsidRDefault="0017142B" w:rsidP="0017142B">
      <w:pPr>
        <w:pStyle w:val="ListParagraph"/>
        <w:numPr>
          <w:ilvl w:val="0"/>
          <w:numId w:val="13"/>
        </w:numPr>
        <w:spacing w:after="160" w:line="252" w:lineRule="auto"/>
        <w:rPr>
          <w:rFonts w:cstheme="minorHAnsi"/>
          <w:b/>
        </w:rPr>
      </w:pPr>
      <w:r>
        <w:rPr>
          <w:rFonts w:cstheme="minorHAnsi"/>
        </w:rPr>
        <w:t xml:space="preserve">Have students fill in a </w:t>
      </w:r>
      <w:hyperlink r:id="rId10" w:history="1">
        <w:r>
          <w:rPr>
            <w:rStyle w:val="Hyperlink"/>
            <w:rFonts w:cstheme="minorHAnsi"/>
          </w:rPr>
          <w:t>KWL chart</w:t>
        </w:r>
      </w:hyperlink>
      <w:r>
        <w:rPr>
          <w:rFonts w:cstheme="minorHAnsi"/>
        </w:rPr>
        <w:t xml:space="preserve"> about what they will be reading about. </w:t>
      </w:r>
    </w:p>
    <w:p w14:paraId="235523D7" w14:textId="77777777" w:rsidR="0017142B" w:rsidRDefault="0017142B" w:rsidP="0017142B">
      <w:pPr>
        <w:pStyle w:val="ListParagraph"/>
        <w:numPr>
          <w:ilvl w:val="0"/>
          <w:numId w:val="13"/>
        </w:numPr>
        <w:spacing w:after="160" w:line="252" w:lineRule="auto"/>
        <w:rPr>
          <w:rFonts w:cstheme="minorHAnsi"/>
          <w:b/>
        </w:rPr>
      </w:pPr>
      <w:r>
        <w:rPr>
          <w:rFonts w:cstheme="minorHAnsi"/>
        </w:rPr>
        <w:t xml:space="preserve">Have students research setting or topic using a pre-approved website and fill in a chart about it.  You could even have students work in groups where each group is assigned part of the topic. </w:t>
      </w:r>
    </w:p>
    <w:p w14:paraId="144CACB3" w14:textId="77777777" w:rsidR="0017142B" w:rsidRDefault="0017142B" w:rsidP="0017142B">
      <w:pPr>
        <w:pStyle w:val="ListParagraph"/>
        <w:numPr>
          <w:ilvl w:val="0"/>
          <w:numId w:val="13"/>
        </w:numPr>
        <w:spacing w:after="160" w:line="252" w:lineRule="auto"/>
        <w:rPr>
          <w:rFonts w:cstheme="minorHAnsi"/>
          <w:b/>
        </w:rPr>
      </w:pPr>
      <w:r>
        <w:rPr>
          <w:rFonts w:cstheme="minorHAnsi"/>
        </w:rPr>
        <w:t>Have students fill in a bubble map where they write down anything that they find interesting about the topic while watching a video or reading a short passage about the topic.  Then students can discuss why they picked the information.</w:t>
      </w:r>
    </w:p>
    <w:p w14:paraId="5C8A0E57" w14:textId="77777777" w:rsidR="0017142B" w:rsidRDefault="0017142B" w:rsidP="0017142B">
      <w:pPr>
        <w:pStyle w:val="ListParagraph"/>
        <w:rPr>
          <w:rFonts w:cstheme="minorHAnsi"/>
        </w:rPr>
      </w:pPr>
    </w:p>
    <w:p w14:paraId="37550C1A" w14:textId="77777777" w:rsidR="0017142B" w:rsidRDefault="0017142B" w:rsidP="0017142B">
      <w:pPr>
        <w:rPr>
          <w:rFonts w:cstheme="minorHAnsi"/>
          <w:b/>
        </w:rPr>
      </w:pPr>
      <w:r>
        <w:rPr>
          <w:rFonts w:cstheme="minorHAnsi"/>
          <w:b/>
          <w:sz w:val="28"/>
          <w:szCs w:val="28"/>
        </w:rPr>
        <w:t>During reading</w:t>
      </w:r>
      <w:r>
        <w:rPr>
          <w:rFonts w:cstheme="minorHAnsi"/>
          <w:b/>
        </w:rPr>
        <w:t xml:space="preserve">:  </w:t>
      </w:r>
    </w:p>
    <w:p w14:paraId="54BE1BE2" w14:textId="77777777" w:rsidR="0017142B" w:rsidRDefault="0017142B" w:rsidP="0017142B">
      <w:pPr>
        <w:pStyle w:val="ListParagraph"/>
        <w:rPr>
          <w:rFonts w:cstheme="minorHAnsi"/>
        </w:rPr>
      </w:pPr>
    </w:p>
    <w:p w14:paraId="1C409029" w14:textId="77777777" w:rsidR="0017142B" w:rsidRDefault="0017142B" w:rsidP="0017142B">
      <w:pPr>
        <w:pStyle w:val="ListParagraph"/>
        <w:numPr>
          <w:ilvl w:val="0"/>
          <w:numId w:val="14"/>
        </w:numPr>
        <w:spacing w:after="160" w:line="252" w:lineRule="auto"/>
        <w:rPr>
          <w:rFonts w:cstheme="minorHAnsi"/>
        </w:rPr>
      </w:pPr>
      <w:r>
        <w:rPr>
          <w:rFonts w:cstheme="minorHAnsi"/>
        </w:rPr>
        <w:t xml:space="preserve">Read the text aloud first so that ELLs can hear the passage read by a fluent reader before working with the text themselves. </w:t>
      </w:r>
    </w:p>
    <w:p w14:paraId="73E72D50" w14:textId="77777777" w:rsidR="0017142B" w:rsidRDefault="0017142B" w:rsidP="0017142B">
      <w:pPr>
        <w:pStyle w:val="ListParagraph"/>
        <w:rPr>
          <w:rFonts w:cstheme="minorHAnsi"/>
        </w:rPr>
      </w:pPr>
    </w:p>
    <w:p w14:paraId="06C24DA7" w14:textId="77777777" w:rsidR="0017142B" w:rsidRDefault="0017142B" w:rsidP="0017142B">
      <w:pPr>
        <w:pStyle w:val="ListParagraph"/>
        <w:numPr>
          <w:ilvl w:val="0"/>
          <w:numId w:val="14"/>
        </w:numPr>
        <w:spacing w:after="160" w:line="252" w:lineRule="auto"/>
        <w:rPr>
          <w:rFonts w:cstheme="minorHAnsi"/>
        </w:rPr>
      </w:pPr>
      <w:r>
        <w:rPr>
          <w:rFonts w:cstheme="minorHAnsi"/>
        </w:rPr>
        <w:t xml:space="preserve">Allow ELLs to collaborate in their home languages to process content before participating in whole class discussions in English.  Consider giving them the discussion questions to look over in advance (perhaps during the first read) and having them work with a partner to prepare.  </w:t>
      </w:r>
    </w:p>
    <w:p w14:paraId="6729AF3F" w14:textId="77777777" w:rsidR="0017142B" w:rsidRDefault="0017142B" w:rsidP="0017142B">
      <w:pPr>
        <w:pStyle w:val="ListParagraph"/>
        <w:rPr>
          <w:rFonts w:cstheme="minorHAnsi"/>
        </w:rPr>
      </w:pPr>
    </w:p>
    <w:p w14:paraId="4534EAD7" w14:textId="77777777" w:rsidR="0017142B" w:rsidRDefault="0017142B" w:rsidP="0017142B">
      <w:pPr>
        <w:pStyle w:val="ListParagraph"/>
        <w:numPr>
          <w:ilvl w:val="0"/>
          <w:numId w:val="15"/>
        </w:numPr>
        <w:spacing w:after="160" w:line="252" w:lineRule="auto"/>
        <w:rPr>
          <w:rFonts w:cstheme="minorHAnsi"/>
        </w:rPr>
      </w:pPr>
      <w:r>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1A22039D" w14:textId="77777777" w:rsidR="0017142B" w:rsidRDefault="0017142B" w:rsidP="0017142B">
      <w:pPr>
        <w:pStyle w:val="ListParagraph"/>
        <w:rPr>
          <w:rFonts w:cstheme="minorHAnsi"/>
        </w:rPr>
      </w:pPr>
    </w:p>
    <w:p w14:paraId="25F158C8" w14:textId="77777777" w:rsidR="0017142B" w:rsidRDefault="0017142B" w:rsidP="0017142B">
      <w:pPr>
        <w:pStyle w:val="ListParagraph"/>
        <w:numPr>
          <w:ilvl w:val="0"/>
          <w:numId w:val="15"/>
        </w:numPr>
        <w:spacing w:after="160" w:line="252" w:lineRule="auto"/>
        <w:rPr>
          <w:rFonts w:cstheme="minorHAnsi"/>
        </w:rPr>
      </w:pPr>
      <w:r>
        <w:rPr>
          <w:rFonts w:cstheme="minorHAnsi"/>
        </w:rPr>
        <w:t xml:space="preserve">Ask questions related to the who, what, when, why, and how of the passage.  For students that may need a little more help, provide them with </w:t>
      </w:r>
      <w:hyperlink r:id="rId11" w:history="1">
        <w:r>
          <w:rPr>
            <w:rStyle w:val="Hyperlink"/>
            <w:rFonts w:cstheme="minorHAnsi"/>
          </w:rPr>
          <w:t>sentence stems</w:t>
        </w:r>
      </w:hyperlink>
      <w:r>
        <w:rPr>
          <w:rFonts w:cstheme="minorHAnsi"/>
        </w:rPr>
        <w:t>.</w:t>
      </w:r>
    </w:p>
    <w:p w14:paraId="36E7B3B8" w14:textId="77777777" w:rsidR="0017142B" w:rsidRDefault="0017142B" w:rsidP="0017142B">
      <w:pPr>
        <w:pStyle w:val="ListParagraph"/>
        <w:rPr>
          <w:rFonts w:cstheme="minorHAnsi"/>
        </w:rPr>
      </w:pPr>
    </w:p>
    <w:p w14:paraId="71E6631F" w14:textId="77777777" w:rsidR="0017142B" w:rsidRDefault="0017142B" w:rsidP="0017142B">
      <w:pPr>
        <w:pStyle w:val="ListParagraph"/>
        <w:numPr>
          <w:ilvl w:val="0"/>
          <w:numId w:val="15"/>
        </w:numPr>
        <w:spacing w:after="160" w:line="252" w:lineRule="auto"/>
        <w:rPr>
          <w:rFonts w:cstheme="minorHAnsi"/>
        </w:rPr>
      </w:pPr>
      <w:r>
        <w:rPr>
          <w:rFonts w:cstheme="minorHAnsi"/>
        </w:rPr>
        <w:t xml:space="preserve">Continue to draw attention to and discuss the words that you introduced before the reading. </w:t>
      </w:r>
    </w:p>
    <w:p w14:paraId="2E758ED4" w14:textId="77777777" w:rsidR="0017142B" w:rsidRDefault="0017142B" w:rsidP="0017142B">
      <w:pPr>
        <w:pStyle w:val="ListParagraph"/>
        <w:rPr>
          <w:rFonts w:cstheme="minorHAnsi"/>
          <w:b/>
        </w:rPr>
      </w:pPr>
      <w:r>
        <w:rPr>
          <w:rFonts w:cstheme="minorHAnsi"/>
          <w:b/>
        </w:rPr>
        <w:t xml:space="preserve">Examples of Activities:  </w:t>
      </w:r>
    </w:p>
    <w:p w14:paraId="6EF52A83" w14:textId="77777777" w:rsidR="0017142B" w:rsidRDefault="0017142B" w:rsidP="0017142B">
      <w:pPr>
        <w:pStyle w:val="ListParagraph"/>
        <w:numPr>
          <w:ilvl w:val="0"/>
          <w:numId w:val="16"/>
        </w:numPr>
        <w:spacing w:after="160" w:line="252" w:lineRule="auto"/>
        <w:rPr>
          <w:rFonts w:cstheme="minorHAnsi"/>
        </w:rPr>
      </w:pPr>
      <w:r>
        <w:rPr>
          <w:rFonts w:cstheme="minorHAnsi"/>
        </w:rPr>
        <w:t xml:space="preserve">Have students include the example from the text in their glossary that they created.  </w:t>
      </w:r>
    </w:p>
    <w:p w14:paraId="4E6CD914" w14:textId="77777777" w:rsidR="0017142B" w:rsidRDefault="0017142B" w:rsidP="0017142B">
      <w:pPr>
        <w:pStyle w:val="ListParagraph"/>
        <w:numPr>
          <w:ilvl w:val="0"/>
          <w:numId w:val="16"/>
        </w:numPr>
        <w:spacing w:after="160" w:line="252" w:lineRule="auto"/>
        <w:rPr>
          <w:rFonts w:cstheme="minorHAnsi"/>
        </w:rPr>
      </w:pPr>
      <w:r>
        <w:rPr>
          <w:rFonts w:cstheme="minorHAnsi"/>
        </w:rPr>
        <w:t xml:space="preserve">Create or find pictures that represent how the word was used in the passage.  </w:t>
      </w:r>
    </w:p>
    <w:p w14:paraId="40D0A6E9" w14:textId="77777777" w:rsidR="0017142B" w:rsidRDefault="0017142B" w:rsidP="0017142B">
      <w:pPr>
        <w:pStyle w:val="ListParagraph"/>
        <w:numPr>
          <w:ilvl w:val="0"/>
          <w:numId w:val="16"/>
        </w:numPr>
        <w:spacing w:after="160" w:line="252" w:lineRule="auto"/>
        <w:rPr>
          <w:rFonts w:cstheme="minorHAnsi"/>
        </w:rPr>
      </w:pPr>
      <w:r>
        <w:rPr>
          <w:rFonts w:cstheme="minorHAnsi"/>
        </w:rPr>
        <w:t xml:space="preserve">Practice creating sentences using the word in the way it was using in the passage.  </w:t>
      </w:r>
    </w:p>
    <w:p w14:paraId="1FA01FE6" w14:textId="77777777" w:rsidR="0017142B" w:rsidRDefault="0017142B" w:rsidP="0017142B">
      <w:pPr>
        <w:pStyle w:val="ListParagraph"/>
        <w:numPr>
          <w:ilvl w:val="0"/>
          <w:numId w:val="16"/>
        </w:numPr>
        <w:spacing w:after="160" w:line="252" w:lineRule="auto"/>
        <w:rPr>
          <w:rFonts w:cstheme="minorHAnsi"/>
        </w:rPr>
      </w:pPr>
      <w:r>
        <w:rPr>
          <w:rFonts w:cstheme="minorHAnsi"/>
        </w:rPr>
        <w:t xml:space="preserve">Have students discuss the author’s word choice.  </w:t>
      </w:r>
    </w:p>
    <w:p w14:paraId="5CF47991" w14:textId="77777777" w:rsidR="0017142B" w:rsidRDefault="0017142B" w:rsidP="0017142B">
      <w:pPr>
        <w:pStyle w:val="ListParagraph"/>
        <w:rPr>
          <w:rFonts w:cstheme="minorHAnsi"/>
        </w:rPr>
      </w:pPr>
    </w:p>
    <w:p w14:paraId="29E8A6AA" w14:textId="77777777" w:rsidR="0017142B" w:rsidRDefault="0017142B" w:rsidP="0017142B">
      <w:pPr>
        <w:pStyle w:val="ListParagraph"/>
        <w:numPr>
          <w:ilvl w:val="0"/>
          <w:numId w:val="17"/>
        </w:numPr>
        <w:spacing w:after="160" w:line="252" w:lineRule="auto"/>
        <w:rPr>
          <w:rFonts w:cstheme="minorHAnsi"/>
        </w:rPr>
      </w:pPr>
      <w:r>
        <w:rPr>
          <w:rFonts w:cstheme="minorHAnsi"/>
        </w:rPr>
        <w:t xml:space="preserve">Use graphic organizers to help organize content and thinking.  </w:t>
      </w:r>
    </w:p>
    <w:p w14:paraId="5D4E8C51" w14:textId="77777777" w:rsidR="0017142B" w:rsidRDefault="0017142B" w:rsidP="0017142B">
      <w:pPr>
        <w:pStyle w:val="ListParagraph"/>
        <w:rPr>
          <w:rFonts w:cstheme="minorHAnsi"/>
        </w:rPr>
      </w:pPr>
      <w:r>
        <w:rPr>
          <w:rFonts w:cstheme="minorHAnsi"/>
          <w:b/>
        </w:rPr>
        <w:t>Examples of Activities:</w:t>
      </w:r>
      <w:r>
        <w:rPr>
          <w:rFonts w:cstheme="minorHAnsi"/>
        </w:rPr>
        <w:t xml:space="preserve">  </w:t>
      </w:r>
    </w:p>
    <w:p w14:paraId="2969E0FC" w14:textId="77777777" w:rsidR="0017142B" w:rsidRDefault="0017142B" w:rsidP="0017142B">
      <w:pPr>
        <w:pStyle w:val="ListParagraph"/>
        <w:numPr>
          <w:ilvl w:val="0"/>
          <w:numId w:val="18"/>
        </w:numPr>
        <w:spacing w:after="160" w:line="252" w:lineRule="auto"/>
        <w:rPr>
          <w:rFonts w:cstheme="minorHAnsi"/>
        </w:rPr>
      </w:pPr>
      <w:r>
        <w:rPr>
          <w:rFonts w:cstheme="minorHAnsi"/>
        </w:rPr>
        <w:t>Have students fill in a chart to keep track of their 5ws while they read to help them summarize later and figure out the central idea of a passage.</w:t>
      </w:r>
    </w:p>
    <w:p w14:paraId="5DE8EA0E" w14:textId="77777777" w:rsidR="0017142B" w:rsidRDefault="0017142B" w:rsidP="0017142B">
      <w:pPr>
        <w:pStyle w:val="ListParagraph"/>
        <w:numPr>
          <w:ilvl w:val="0"/>
          <w:numId w:val="18"/>
        </w:numPr>
        <w:spacing w:after="160" w:line="252" w:lineRule="auto"/>
        <w:rPr>
          <w:rFonts w:cstheme="minorHAnsi"/>
          <w:b/>
        </w:rPr>
      </w:pPr>
      <w:r>
        <w:rPr>
          <w:rFonts w:cstheme="minorHAnsi"/>
        </w:rPr>
        <w:lastRenderedPageBreak/>
        <w:t>It may again be beneficial to have somewhere for students to store new words that they encounter while reading the text.  Students could use a chart to keep track of these new words and their meanings as they read.</w:t>
      </w:r>
    </w:p>
    <w:p w14:paraId="4B67F201" w14:textId="77777777" w:rsidR="0017142B" w:rsidRDefault="0017142B" w:rsidP="0017142B">
      <w:pPr>
        <w:pStyle w:val="ListParagraph"/>
        <w:numPr>
          <w:ilvl w:val="0"/>
          <w:numId w:val="18"/>
        </w:numPr>
        <w:spacing w:after="160" w:line="252" w:lineRule="auto"/>
        <w:rPr>
          <w:rFonts w:cstheme="minorHAnsi"/>
          <w:b/>
        </w:rPr>
      </w:pPr>
      <w:r>
        <w:rPr>
          <w:rFonts w:cstheme="minorHAnsi"/>
        </w:rPr>
        <w:t xml:space="preserve">If you had students fill in a KWL, have them fill in the “L” section as they read the passage. </w:t>
      </w:r>
    </w:p>
    <w:p w14:paraId="6DBBDED0" w14:textId="77777777" w:rsidR="0017142B" w:rsidRDefault="0017142B" w:rsidP="0017142B">
      <w:pPr>
        <w:pStyle w:val="ListParagraph"/>
        <w:numPr>
          <w:ilvl w:val="0"/>
          <w:numId w:val="17"/>
        </w:numPr>
        <w:spacing w:after="160" w:line="252" w:lineRule="auto"/>
        <w:rPr>
          <w:rFonts w:cstheme="minorHAnsi"/>
        </w:rPr>
      </w:pPr>
      <w:r>
        <w:rPr>
          <w:rFonts w:cstheme="minorHAnsi"/>
        </w:rPr>
        <w:t>Utilize any illustrations or text features that come with the story or passage to better understand the reading.</w:t>
      </w:r>
    </w:p>
    <w:p w14:paraId="5B5FB238" w14:textId="77777777" w:rsidR="0017142B" w:rsidRDefault="0017142B" w:rsidP="0017142B">
      <w:pPr>
        <w:pStyle w:val="ListParagraph"/>
        <w:numPr>
          <w:ilvl w:val="0"/>
          <w:numId w:val="17"/>
        </w:numPr>
        <w:spacing w:after="160" w:line="252" w:lineRule="auto"/>
        <w:rPr>
          <w:rFonts w:cstheme="minorHAnsi"/>
        </w:rPr>
      </w:pPr>
      <w:r>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0144F47A" w14:textId="77777777" w:rsidR="0017142B" w:rsidRDefault="0017142B" w:rsidP="0017142B">
      <w:pPr>
        <w:pStyle w:val="ListParagraph"/>
        <w:numPr>
          <w:ilvl w:val="0"/>
          <w:numId w:val="17"/>
        </w:numPr>
        <w:spacing w:after="160" w:line="252" w:lineRule="auto"/>
        <w:rPr>
          <w:rFonts w:cstheme="minorHAnsi"/>
        </w:rPr>
      </w:pPr>
      <w:r>
        <w:rPr>
          <w:rFonts w:cstheme="minorHAnsi"/>
        </w:rPr>
        <w:t>Identify any text features such as captions and discuss how they contribute to meaning.</w:t>
      </w:r>
    </w:p>
    <w:p w14:paraId="4D638F89" w14:textId="77777777" w:rsidR="0017142B" w:rsidRDefault="0017142B" w:rsidP="0017142B">
      <w:pPr>
        <w:pStyle w:val="ListParagraph"/>
        <w:rPr>
          <w:rFonts w:cstheme="minorHAnsi"/>
          <w:b/>
        </w:rPr>
      </w:pPr>
    </w:p>
    <w:p w14:paraId="7F8662D8" w14:textId="77777777" w:rsidR="0017142B" w:rsidRDefault="0017142B" w:rsidP="0017142B">
      <w:pPr>
        <w:rPr>
          <w:rFonts w:cstheme="minorHAnsi"/>
          <w:b/>
          <w:sz w:val="28"/>
          <w:szCs w:val="28"/>
        </w:rPr>
      </w:pPr>
      <w:r>
        <w:rPr>
          <w:rFonts w:cstheme="minorHAnsi"/>
          <w:b/>
          <w:sz w:val="28"/>
          <w:szCs w:val="28"/>
        </w:rPr>
        <w:t xml:space="preserve">After reading:  </w:t>
      </w:r>
    </w:p>
    <w:p w14:paraId="618AE93C" w14:textId="77777777" w:rsidR="0017142B" w:rsidRDefault="0017142B" w:rsidP="0017142B">
      <w:pPr>
        <w:pStyle w:val="ListParagraph"/>
        <w:numPr>
          <w:ilvl w:val="0"/>
          <w:numId w:val="19"/>
        </w:numPr>
        <w:spacing w:after="160" w:line="254" w:lineRule="auto"/>
        <w:rPr>
          <w:rFonts w:cstheme="minorHAnsi"/>
          <w:sz w:val="22"/>
          <w:szCs w:val="22"/>
        </w:rPr>
      </w:pPr>
      <w:r>
        <w:rPr>
          <w:rFonts w:cstheme="minorHAnsi"/>
        </w:rPr>
        <w:t xml:space="preserve">Present directions for any post-reading assignments orally and visually; repeat often; and ask English Language Learners to rephrase. </w:t>
      </w:r>
    </w:p>
    <w:p w14:paraId="29228AE0" w14:textId="77777777" w:rsidR="0017142B" w:rsidRDefault="0017142B" w:rsidP="0017142B">
      <w:pPr>
        <w:pStyle w:val="ListParagraph"/>
        <w:spacing w:line="254" w:lineRule="auto"/>
        <w:rPr>
          <w:rFonts w:cstheme="minorHAnsi"/>
        </w:rPr>
      </w:pPr>
    </w:p>
    <w:p w14:paraId="2D367251" w14:textId="77777777" w:rsidR="0017142B" w:rsidRDefault="0017142B" w:rsidP="0017142B">
      <w:pPr>
        <w:pStyle w:val="ListParagraph"/>
        <w:numPr>
          <w:ilvl w:val="0"/>
          <w:numId w:val="15"/>
        </w:numPr>
        <w:spacing w:after="160" w:line="254" w:lineRule="auto"/>
        <w:rPr>
          <w:rFonts w:cstheme="minorHAnsi"/>
        </w:rPr>
      </w:pPr>
      <w:r>
        <w:rPr>
          <w:rFonts w:cstheme="minorHAnsi"/>
        </w:rPr>
        <w:t xml:space="preserve">Allow ELLs to use English language that is still under development. Students should not be scored lower because of incorrect spelling or grammar (unless the goal of the assignment is to assess spelling or grammar skills specifically). When grading, be sure to focus on scoring your students only for the objective(s) that were shared with students.  </w:t>
      </w:r>
    </w:p>
    <w:p w14:paraId="1CCC5715" w14:textId="77777777" w:rsidR="0017142B" w:rsidRDefault="0017142B" w:rsidP="0017142B">
      <w:pPr>
        <w:pStyle w:val="ListParagraph"/>
        <w:rPr>
          <w:rFonts w:cstheme="minorHAnsi"/>
        </w:rPr>
      </w:pPr>
    </w:p>
    <w:p w14:paraId="6635894F" w14:textId="77777777" w:rsidR="0017142B" w:rsidRDefault="0017142B" w:rsidP="0017142B">
      <w:pPr>
        <w:pStyle w:val="ListParagraph"/>
        <w:numPr>
          <w:ilvl w:val="0"/>
          <w:numId w:val="19"/>
        </w:numPr>
        <w:spacing w:after="160" w:line="254" w:lineRule="auto"/>
        <w:rPr>
          <w:rFonts w:cstheme="minorHAnsi"/>
        </w:rPr>
      </w:pPr>
      <w:r>
        <w:rPr>
          <w:rFonts w:cstheme="minorHAnsi"/>
        </w:rPr>
        <w:t xml:space="preserve">Scaffold questions for discussions so that questioning sequences include a mix of factual and inferential questions and a mix of shorter and more extended responses.  Questions should build on each other and toward inferential and higher-order-thinking questions.  There are not many factual questions already listed in the lesson instructions, so you will need to build some in as you see fit. More information on this strategy can be found </w:t>
      </w:r>
      <w:hyperlink r:id="rId12" w:history="1">
        <w:r>
          <w:rPr>
            <w:rStyle w:val="Hyperlink"/>
            <w:rFonts w:cstheme="minorHAnsi"/>
          </w:rPr>
          <w:t>here</w:t>
        </w:r>
      </w:hyperlink>
      <w:r>
        <w:rPr>
          <w:rFonts w:cstheme="minorHAnsi"/>
        </w:rPr>
        <w:t>.</w:t>
      </w:r>
    </w:p>
    <w:p w14:paraId="2EE17CE2" w14:textId="77777777" w:rsidR="0017142B" w:rsidRDefault="0017142B" w:rsidP="0017142B">
      <w:pPr>
        <w:pStyle w:val="ListParagraph"/>
        <w:rPr>
          <w:rFonts w:cstheme="minorHAnsi"/>
        </w:rPr>
      </w:pPr>
    </w:p>
    <w:p w14:paraId="1B80B422" w14:textId="77777777" w:rsidR="0017142B" w:rsidRDefault="0017142B" w:rsidP="0017142B">
      <w:pPr>
        <w:pStyle w:val="ListParagraph"/>
        <w:numPr>
          <w:ilvl w:val="0"/>
          <w:numId w:val="19"/>
        </w:numPr>
        <w:spacing w:after="160" w:line="252" w:lineRule="auto"/>
        <w:rPr>
          <w:rFonts w:cstheme="minorHAnsi"/>
          <w:b/>
        </w:rPr>
      </w:pPr>
      <w:r>
        <w:rPr>
          <w:rFonts w:cstheme="minorHAnsi"/>
        </w:rPr>
        <w:t>Reinforce new vocabulary using multiple modalities</w:t>
      </w:r>
    </w:p>
    <w:p w14:paraId="338B4183" w14:textId="77777777" w:rsidR="0017142B" w:rsidRDefault="0017142B" w:rsidP="0017142B">
      <w:pPr>
        <w:pStyle w:val="ListParagraph"/>
        <w:rPr>
          <w:rFonts w:cstheme="minorHAnsi"/>
          <w:b/>
        </w:rPr>
      </w:pPr>
    </w:p>
    <w:p w14:paraId="005D0B2C" w14:textId="77777777" w:rsidR="0017142B" w:rsidRDefault="0017142B" w:rsidP="0017142B">
      <w:pPr>
        <w:pStyle w:val="ListParagraph"/>
        <w:rPr>
          <w:rFonts w:cstheme="minorHAnsi"/>
          <w:b/>
        </w:rPr>
      </w:pPr>
      <w:r>
        <w:rPr>
          <w:rFonts w:cstheme="minorHAnsi"/>
          <w:b/>
        </w:rPr>
        <w:t xml:space="preserve">Examples of activities: </w:t>
      </w:r>
    </w:p>
    <w:p w14:paraId="0C823C87" w14:textId="77777777" w:rsidR="0017142B" w:rsidRDefault="0017142B" w:rsidP="0017142B">
      <w:pPr>
        <w:pStyle w:val="ListParagraph"/>
        <w:numPr>
          <w:ilvl w:val="0"/>
          <w:numId w:val="20"/>
        </w:numPr>
        <w:spacing w:after="160" w:line="252" w:lineRule="auto"/>
        <w:rPr>
          <w:rFonts w:cstheme="minorHAnsi"/>
        </w:rPr>
      </w:pPr>
      <w:r>
        <w:rPr>
          <w:rFonts w:cstheme="minorHAnsi"/>
        </w:rPr>
        <w:t>Using the words that you had students work with before reading, have students write sentences in reference to the passage that you just finished reading.</w:t>
      </w:r>
    </w:p>
    <w:p w14:paraId="7B58BA98" w14:textId="77777777" w:rsidR="0017142B" w:rsidRDefault="0017142B" w:rsidP="0017142B">
      <w:pPr>
        <w:pStyle w:val="ListParagraph"/>
        <w:numPr>
          <w:ilvl w:val="0"/>
          <w:numId w:val="20"/>
        </w:numPr>
        <w:spacing w:after="160" w:line="252" w:lineRule="auto"/>
        <w:rPr>
          <w:rFonts w:cstheme="minorHAnsi"/>
        </w:rPr>
      </w:pPr>
      <w:r>
        <w:rPr>
          <w:rFonts w:cstheme="minorHAnsi"/>
        </w:rPr>
        <w:t xml:space="preserve">Require students to include the words introduced before reading in the culminating writing task. </w:t>
      </w:r>
    </w:p>
    <w:p w14:paraId="15FB403D" w14:textId="77777777" w:rsidR="0017142B" w:rsidRDefault="0017142B" w:rsidP="0017142B">
      <w:pPr>
        <w:pStyle w:val="ListParagraph"/>
        <w:numPr>
          <w:ilvl w:val="0"/>
          <w:numId w:val="20"/>
        </w:numPr>
        <w:spacing w:after="160" w:line="252" w:lineRule="auto"/>
        <w:rPr>
          <w:rFonts w:cstheme="minorHAnsi"/>
        </w:rPr>
      </w:pPr>
      <w:r>
        <w:rPr>
          <w:rFonts w:cstheme="minorHAnsi"/>
        </w:rPr>
        <w:t>For newcomers, print out pictures that represent the words that you focused on and have students match the words to the pictures.</w:t>
      </w:r>
    </w:p>
    <w:p w14:paraId="62DC256C" w14:textId="77777777" w:rsidR="0017142B" w:rsidRDefault="0017142B" w:rsidP="0017142B">
      <w:pPr>
        <w:pStyle w:val="ListParagraph"/>
        <w:numPr>
          <w:ilvl w:val="0"/>
          <w:numId w:val="20"/>
        </w:numPr>
        <w:spacing w:after="160" w:line="252"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32948218" w14:textId="77777777" w:rsidR="0017142B" w:rsidRDefault="0017142B" w:rsidP="0017142B">
      <w:pPr>
        <w:pStyle w:val="ListParagraph"/>
        <w:ind w:left="1440"/>
        <w:rPr>
          <w:rFonts w:cstheme="minorHAnsi"/>
        </w:rPr>
      </w:pPr>
    </w:p>
    <w:p w14:paraId="064F8EBD" w14:textId="77777777" w:rsidR="0017142B" w:rsidRDefault="0017142B" w:rsidP="0017142B">
      <w:pPr>
        <w:pStyle w:val="ListParagraph"/>
        <w:numPr>
          <w:ilvl w:val="0"/>
          <w:numId w:val="19"/>
        </w:numPr>
        <w:spacing w:after="160" w:line="252" w:lineRule="auto"/>
        <w:rPr>
          <w:rFonts w:cstheme="minorHAnsi"/>
        </w:rPr>
      </w:pPr>
      <w:bookmarkStart w:id="5"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Pr>
            <w:rStyle w:val="Hyperlink"/>
            <w:rFonts w:cstheme="minorHAnsi"/>
          </w:rPr>
          <w:t>here</w:t>
        </w:r>
      </w:hyperlink>
      <w:r>
        <w:rPr>
          <w:rFonts w:cstheme="minorHAnsi"/>
        </w:rPr>
        <w:t>.</w:t>
      </w:r>
      <w:bookmarkEnd w:id="5"/>
    </w:p>
    <w:p w14:paraId="3523AF18" w14:textId="77777777" w:rsidR="0017142B" w:rsidRDefault="0017142B" w:rsidP="0017142B">
      <w:pPr>
        <w:pStyle w:val="ListParagraph"/>
        <w:rPr>
          <w:rFonts w:cstheme="minorHAnsi"/>
        </w:rPr>
      </w:pPr>
    </w:p>
    <w:p w14:paraId="3500FBAB" w14:textId="77777777" w:rsidR="0017142B" w:rsidRDefault="0017142B" w:rsidP="0017142B">
      <w:pPr>
        <w:pStyle w:val="ListParagraph"/>
        <w:numPr>
          <w:ilvl w:val="0"/>
          <w:numId w:val="19"/>
        </w:numPr>
        <w:spacing w:after="160" w:line="252" w:lineRule="auto"/>
        <w:rPr>
          <w:rFonts w:cstheme="minorHAnsi"/>
        </w:rPr>
      </w:pPr>
      <w:r>
        <w:rPr>
          <w:rFonts w:cstheme="minorHAnsi"/>
        </w:rPr>
        <w:t>Provide differentiated scaffolds for writing assignments based on students’ English language proficiency levels.</w:t>
      </w:r>
    </w:p>
    <w:p w14:paraId="01C3A1B2" w14:textId="77777777" w:rsidR="0017142B" w:rsidRDefault="0017142B" w:rsidP="0017142B">
      <w:pPr>
        <w:pStyle w:val="ListParagraph"/>
        <w:rPr>
          <w:rFonts w:cstheme="minorHAnsi"/>
          <w:b/>
        </w:rPr>
      </w:pPr>
    </w:p>
    <w:p w14:paraId="491EE395" w14:textId="77777777" w:rsidR="0017142B" w:rsidRDefault="0017142B" w:rsidP="0017142B">
      <w:pPr>
        <w:pStyle w:val="ListParagraph"/>
        <w:rPr>
          <w:rFonts w:cstheme="minorHAnsi"/>
        </w:rPr>
      </w:pPr>
      <w:r>
        <w:rPr>
          <w:rFonts w:cstheme="minorHAnsi"/>
          <w:b/>
        </w:rPr>
        <w:t>Examples of Activities:</w:t>
      </w:r>
      <w:r>
        <w:rPr>
          <w:rFonts w:cstheme="minorHAnsi"/>
        </w:rPr>
        <w:t xml:space="preserve"> </w:t>
      </w:r>
    </w:p>
    <w:p w14:paraId="410DB4A1" w14:textId="77777777" w:rsidR="0017142B" w:rsidRDefault="0017142B" w:rsidP="0017142B">
      <w:pPr>
        <w:pStyle w:val="ListParagraph"/>
        <w:numPr>
          <w:ilvl w:val="0"/>
          <w:numId w:val="21"/>
        </w:numPr>
        <w:spacing w:after="160" w:line="252" w:lineRule="auto"/>
        <w:rPr>
          <w:rFonts w:cstheme="minorHAnsi"/>
        </w:rPr>
      </w:pPr>
      <w:bookmarkStart w:id="6"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45D76BBD" w14:textId="77777777" w:rsidR="0017142B" w:rsidRDefault="0017142B" w:rsidP="0017142B">
      <w:pPr>
        <w:pStyle w:val="ListParagraph"/>
        <w:numPr>
          <w:ilvl w:val="0"/>
          <w:numId w:val="21"/>
        </w:numPr>
        <w:spacing w:after="160" w:line="252" w:lineRule="auto"/>
        <w:rPr>
          <w:rFonts w:cstheme="minorHAnsi"/>
        </w:rPr>
      </w:pPr>
      <w:bookmarkStart w:id="7" w:name="_Hlk534204611"/>
      <w:r>
        <w:rPr>
          <w:rFonts w:cstheme="minorHAnsi"/>
        </w:rPr>
        <w:t xml:space="preserve">Have students create an evidence tracking chart during reading, then direct them to look back over their evidence chart and work with a group to see if their evidence matches what the rest of the class wrote down.  If some of the chart does not match, students should </w:t>
      </w:r>
      <w:proofErr w:type="gramStart"/>
      <w:r>
        <w:rPr>
          <w:rFonts w:cstheme="minorHAnsi"/>
        </w:rPr>
        <w:t>have a discussion about</w:t>
      </w:r>
      <w:proofErr w:type="gramEnd"/>
      <w:r>
        <w:rPr>
          <w:rFonts w:cstheme="minorHAnsi"/>
        </w:rPr>
        <w:t xml:space="preserve"> why.</w:t>
      </w:r>
    </w:p>
    <w:bookmarkEnd w:id="7"/>
    <w:p w14:paraId="744D1709" w14:textId="77777777" w:rsidR="0017142B" w:rsidRDefault="0017142B" w:rsidP="0017142B">
      <w:pPr>
        <w:pStyle w:val="ListParagraph"/>
        <w:numPr>
          <w:ilvl w:val="0"/>
          <w:numId w:val="21"/>
        </w:numPr>
        <w:spacing w:after="160" w:line="252"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C79AB41" w14:textId="77777777" w:rsidR="0017142B" w:rsidRDefault="0017142B" w:rsidP="0017142B">
      <w:pPr>
        <w:pStyle w:val="ListParagraph"/>
        <w:numPr>
          <w:ilvl w:val="0"/>
          <w:numId w:val="21"/>
        </w:numPr>
        <w:spacing w:after="160" w:line="252" w:lineRule="auto"/>
        <w:rPr>
          <w:rFonts w:cstheme="minorHAnsi"/>
        </w:rPr>
      </w:pPr>
      <w:r>
        <w:rPr>
          <w:rFonts w:cstheme="minorHAnsi"/>
        </w:rPr>
        <w:t xml:space="preserve">For newcomers, you may consider creating sentence or paragraph frames to help them to write out their ideas.  </w:t>
      </w:r>
    </w:p>
    <w:bookmarkEnd w:id="6"/>
    <w:p w14:paraId="72ABC788" w14:textId="77777777" w:rsidR="0017142B" w:rsidRDefault="0017142B" w:rsidP="0017142B">
      <w:pPr>
        <w:pStyle w:val="ListParagraph"/>
        <w:numPr>
          <w:ilvl w:val="0"/>
          <w:numId w:val="19"/>
        </w:numPr>
        <w:spacing w:after="160" w:line="252" w:lineRule="auto"/>
        <w:rPr>
          <w:rFonts w:cstheme="minorBidi"/>
        </w:rPr>
      </w:pPr>
      <w:r>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End w:id="0"/>
    </w:p>
    <w:p w14:paraId="1C5AEEB8" w14:textId="77777777" w:rsidR="0017142B" w:rsidRPr="0017142B" w:rsidRDefault="0017142B" w:rsidP="005F1610">
      <w:pPr>
        <w:spacing w:line="336" w:lineRule="auto"/>
        <w:contextualSpacing/>
        <w:rPr>
          <w:szCs w:val="24"/>
        </w:rPr>
      </w:pPr>
    </w:p>
    <w:sectPr w:rsidR="0017142B" w:rsidRPr="0017142B" w:rsidSect="005F1610">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pple Chancery">
    <w:altName w:val="Courier New"/>
    <w:charset w:val="00"/>
    <w:family w:val="auto"/>
    <w:pitch w:val="variable"/>
    <w:sig w:usb0="00000003" w:usb1="00000000" w:usb2="00000000" w:usb3="00000000" w:csb0="00000001" w:csb1="00000000"/>
  </w:font>
  <w:font w:name="Bradley Hand ITC">
    <w:altName w:val="Zapfino"/>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4" w15:restartNumberingAfterBreak="0">
    <w:nsid w:val="0A505B47"/>
    <w:multiLevelType w:val="hybridMultilevel"/>
    <w:tmpl w:val="D6BC7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52E6C00"/>
    <w:multiLevelType w:val="hybridMultilevel"/>
    <w:tmpl w:val="27E601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4"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3F6B23"/>
    <w:multiLevelType w:val="hybridMultilevel"/>
    <w:tmpl w:val="7E66AC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14"/>
  </w:num>
  <w:num w:numId="2">
    <w:abstractNumId w:val="9"/>
  </w:num>
  <w:num w:numId="3">
    <w:abstractNumId w:val="12"/>
  </w:num>
  <w:num w:numId="4">
    <w:abstractNumId w:val="19"/>
  </w:num>
  <w:num w:numId="5">
    <w:abstractNumId w:val="0"/>
  </w:num>
  <w:num w:numId="6">
    <w:abstractNumId w:val="4"/>
  </w:num>
  <w:num w:numId="7">
    <w:abstractNumId w:val="8"/>
  </w:num>
  <w:num w:numId="8">
    <w:abstractNumId w:val="15"/>
  </w:num>
  <w:num w:numId="9">
    <w:abstractNumId w:val="17"/>
    <w:lvlOverride w:ilvl="0"/>
    <w:lvlOverride w:ilvl="1"/>
    <w:lvlOverride w:ilvl="2"/>
    <w:lvlOverride w:ilvl="3"/>
    <w:lvlOverride w:ilvl="4"/>
    <w:lvlOverride w:ilvl="5"/>
    <w:lvlOverride w:ilvl="6"/>
    <w:lvlOverride w:ilvl="7"/>
    <w:lvlOverride w:ilvl="8"/>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lvlOverride w:ilvl="1"/>
    <w:lvlOverride w:ilvl="2"/>
    <w:lvlOverride w:ilvl="3"/>
    <w:lvlOverride w:ilvl="4"/>
    <w:lvlOverride w:ilvl="5"/>
    <w:lvlOverride w:ilvl="6"/>
    <w:lvlOverride w:ilvl="7"/>
    <w:lvlOverride w:ilvl="8"/>
  </w:num>
  <w:num w:numId="12">
    <w:abstractNumId w:val="16"/>
    <w:lvlOverride w:ilvl="0"/>
    <w:lvlOverride w:ilvl="1"/>
    <w:lvlOverride w:ilvl="2"/>
    <w:lvlOverride w:ilvl="3"/>
    <w:lvlOverride w:ilvl="4"/>
    <w:lvlOverride w:ilvl="5"/>
    <w:lvlOverride w:ilvl="6"/>
    <w:lvlOverride w:ilvl="7"/>
    <w:lvlOverride w:ilvl="8"/>
  </w:num>
  <w:num w:numId="13">
    <w:abstractNumId w:val="3"/>
    <w:lvlOverride w:ilvl="0"/>
    <w:lvlOverride w:ilvl="1"/>
    <w:lvlOverride w:ilvl="2"/>
    <w:lvlOverride w:ilvl="3"/>
    <w:lvlOverride w:ilvl="4"/>
    <w:lvlOverride w:ilvl="5"/>
    <w:lvlOverride w:ilvl="6"/>
    <w:lvlOverride w:ilvl="7"/>
    <w:lvlOverride w:ilvl="8"/>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lvlOverride w:ilvl="1"/>
    <w:lvlOverride w:ilvl="2"/>
    <w:lvlOverride w:ilvl="3"/>
    <w:lvlOverride w:ilvl="4"/>
    <w:lvlOverride w:ilvl="5"/>
    <w:lvlOverride w:ilvl="6"/>
    <w:lvlOverride w:ilvl="7"/>
    <w:lvlOverride w:ilvl="8"/>
  </w:num>
  <w:num w:numId="16">
    <w:abstractNumId w:val="2"/>
    <w:lvlOverride w:ilvl="0"/>
    <w:lvlOverride w:ilvl="1"/>
    <w:lvlOverride w:ilvl="2"/>
    <w:lvlOverride w:ilvl="3"/>
    <w:lvlOverride w:ilvl="4"/>
    <w:lvlOverride w:ilvl="5"/>
    <w:lvlOverride w:ilvl="6"/>
    <w:lvlOverride w:ilvl="7"/>
    <w:lvlOverride w:ilvl="8"/>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lvlOverride w:ilvl="2"/>
    <w:lvlOverride w:ilvl="3"/>
    <w:lvlOverride w:ilvl="4"/>
    <w:lvlOverride w:ilvl="5"/>
    <w:lvlOverride w:ilvl="6"/>
    <w:lvlOverride w:ilvl="7"/>
    <w:lvlOverride w:ilvl="8"/>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lvlOverride w:ilvl="3"/>
    <w:lvlOverride w:ilvl="4"/>
    <w:lvlOverride w:ilvl="5"/>
    <w:lvlOverride w:ilvl="6"/>
    <w:lvlOverride w:ilvl="7"/>
    <w:lvlOverride w:ilvl="8"/>
  </w:num>
  <w:num w:numId="21">
    <w:abstractNumId w:val="1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56426"/>
    <w:rsid w:val="000807FA"/>
    <w:rsid w:val="00086D50"/>
    <w:rsid w:val="000B28D1"/>
    <w:rsid w:val="000D4E90"/>
    <w:rsid w:val="000D7977"/>
    <w:rsid w:val="0012405B"/>
    <w:rsid w:val="001253A3"/>
    <w:rsid w:val="00126738"/>
    <w:rsid w:val="00144147"/>
    <w:rsid w:val="0017142B"/>
    <w:rsid w:val="00187633"/>
    <w:rsid w:val="001A393D"/>
    <w:rsid w:val="001B527C"/>
    <w:rsid w:val="001B5481"/>
    <w:rsid w:val="001C323B"/>
    <w:rsid w:val="00201048"/>
    <w:rsid w:val="00203669"/>
    <w:rsid w:val="00242883"/>
    <w:rsid w:val="002439E2"/>
    <w:rsid w:val="00244B63"/>
    <w:rsid w:val="002514FD"/>
    <w:rsid w:val="00267CFB"/>
    <w:rsid w:val="002872E0"/>
    <w:rsid w:val="00297012"/>
    <w:rsid w:val="002A3704"/>
    <w:rsid w:val="002A73D9"/>
    <w:rsid w:val="002B192E"/>
    <w:rsid w:val="002C160B"/>
    <w:rsid w:val="002C1E0C"/>
    <w:rsid w:val="002C3309"/>
    <w:rsid w:val="002F6F58"/>
    <w:rsid w:val="003018DF"/>
    <w:rsid w:val="00302C73"/>
    <w:rsid w:val="003213A3"/>
    <w:rsid w:val="00324D7A"/>
    <w:rsid w:val="00357E6F"/>
    <w:rsid w:val="00376950"/>
    <w:rsid w:val="003848C1"/>
    <w:rsid w:val="00397C25"/>
    <w:rsid w:val="003B37C7"/>
    <w:rsid w:val="003C1EA6"/>
    <w:rsid w:val="003C3CD2"/>
    <w:rsid w:val="003C5A3A"/>
    <w:rsid w:val="003D0494"/>
    <w:rsid w:val="003D183B"/>
    <w:rsid w:val="003D4AC0"/>
    <w:rsid w:val="003D532B"/>
    <w:rsid w:val="003E2967"/>
    <w:rsid w:val="003F22D0"/>
    <w:rsid w:val="004207A5"/>
    <w:rsid w:val="004333B5"/>
    <w:rsid w:val="004372ED"/>
    <w:rsid w:val="00446B86"/>
    <w:rsid w:val="00455940"/>
    <w:rsid w:val="004713AE"/>
    <w:rsid w:val="004735E3"/>
    <w:rsid w:val="004A0D5A"/>
    <w:rsid w:val="004A1C28"/>
    <w:rsid w:val="004A6D5D"/>
    <w:rsid w:val="004A7914"/>
    <w:rsid w:val="004E48DE"/>
    <w:rsid w:val="004F2660"/>
    <w:rsid w:val="004F623C"/>
    <w:rsid w:val="005030CD"/>
    <w:rsid w:val="00507DA0"/>
    <w:rsid w:val="0051359B"/>
    <w:rsid w:val="00561C97"/>
    <w:rsid w:val="00567A1F"/>
    <w:rsid w:val="00577FB4"/>
    <w:rsid w:val="005B0AA6"/>
    <w:rsid w:val="005B4CA6"/>
    <w:rsid w:val="005D67DE"/>
    <w:rsid w:val="005E20ED"/>
    <w:rsid w:val="005F0D52"/>
    <w:rsid w:val="005F1610"/>
    <w:rsid w:val="005F34DC"/>
    <w:rsid w:val="0061192D"/>
    <w:rsid w:val="00627C4A"/>
    <w:rsid w:val="0064182F"/>
    <w:rsid w:val="00642B1A"/>
    <w:rsid w:val="00646DCB"/>
    <w:rsid w:val="00653EE2"/>
    <w:rsid w:val="00660FA8"/>
    <w:rsid w:val="006706CF"/>
    <w:rsid w:val="00682171"/>
    <w:rsid w:val="00686898"/>
    <w:rsid w:val="00692DBA"/>
    <w:rsid w:val="006B495C"/>
    <w:rsid w:val="006D1CC6"/>
    <w:rsid w:val="006D374D"/>
    <w:rsid w:val="006E750A"/>
    <w:rsid w:val="006F5F6C"/>
    <w:rsid w:val="007047BF"/>
    <w:rsid w:val="00706448"/>
    <w:rsid w:val="00725F44"/>
    <w:rsid w:val="007419FA"/>
    <w:rsid w:val="00745DB4"/>
    <w:rsid w:val="007700CF"/>
    <w:rsid w:val="007741A6"/>
    <w:rsid w:val="00787474"/>
    <w:rsid w:val="00792CE3"/>
    <w:rsid w:val="00794D18"/>
    <w:rsid w:val="007C5E71"/>
    <w:rsid w:val="007C6D5B"/>
    <w:rsid w:val="007D08F3"/>
    <w:rsid w:val="007E6249"/>
    <w:rsid w:val="007F78C6"/>
    <w:rsid w:val="00823FF4"/>
    <w:rsid w:val="00841A22"/>
    <w:rsid w:val="0084575B"/>
    <w:rsid w:val="00865230"/>
    <w:rsid w:val="00871895"/>
    <w:rsid w:val="00885F18"/>
    <w:rsid w:val="00890B05"/>
    <w:rsid w:val="00891C0C"/>
    <w:rsid w:val="008A02E6"/>
    <w:rsid w:val="008A75B3"/>
    <w:rsid w:val="008C61A6"/>
    <w:rsid w:val="008E0C73"/>
    <w:rsid w:val="009125AB"/>
    <w:rsid w:val="00913741"/>
    <w:rsid w:val="0092189D"/>
    <w:rsid w:val="00924194"/>
    <w:rsid w:val="009276D9"/>
    <w:rsid w:val="009359B3"/>
    <w:rsid w:val="00955B7C"/>
    <w:rsid w:val="00957A7F"/>
    <w:rsid w:val="009A01EB"/>
    <w:rsid w:val="009A28BD"/>
    <w:rsid w:val="009C1F2B"/>
    <w:rsid w:val="009C7E6E"/>
    <w:rsid w:val="009E5CA5"/>
    <w:rsid w:val="009F7C3A"/>
    <w:rsid w:val="00A037CC"/>
    <w:rsid w:val="00A04B70"/>
    <w:rsid w:val="00A14929"/>
    <w:rsid w:val="00A2532C"/>
    <w:rsid w:val="00A44C68"/>
    <w:rsid w:val="00A576CB"/>
    <w:rsid w:val="00A84232"/>
    <w:rsid w:val="00A946DE"/>
    <w:rsid w:val="00AA3FFD"/>
    <w:rsid w:val="00AA60DE"/>
    <w:rsid w:val="00AB66A0"/>
    <w:rsid w:val="00AC0917"/>
    <w:rsid w:val="00AD29F4"/>
    <w:rsid w:val="00AF161F"/>
    <w:rsid w:val="00AF6AD3"/>
    <w:rsid w:val="00B237B7"/>
    <w:rsid w:val="00B25A47"/>
    <w:rsid w:val="00B41B2C"/>
    <w:rsid w:val="00B503A3"/>
    <w:rsid w:val="00B6015D"/>
    <w:rsid w:val="00B6450E"/>
    <w:rsid w:val="00B707D4"/>
    <w:rsid w:val="00B72BC3"/>
    <w:rsid w:val="00B77D8F"/>
    <w:rsid w:val="00B81019"/>
    <w:rsid w:val="00BA35EB"/>
    <w:rsid w:val="00BC40B6"/>
    <w:rsid w:val="00BD25C7"/>
    <w:rsid w:val="00BD7696"/>
    <w:rsid w:val="00BE3034"/>
    <w:rsid w:val="00C066E1"/>
    <w:rsid w:val="00C10E8F"/>
    <w:rsid w:val="00C2039A"/>
    <w:rsid w:val="00C21058"/>
    <w:rsid w:val="00C332FB"/>
    <w:rsid w:val="00C413AB"/>
    <w:rsid w:val="00C53CE0"/>
    <w:rsid w:val="00C57F33"/>
    <w:rsid w:val="00C8327A"/>
    <w:rsid w:val="00C8788F"/>
    <w:rsid w:val="00C91408"/>
    <w:rsid w:val="00CC12DA"/>
    <w:rsid w:val="00CC25EF"/>
    <w:rsid w:val="00CD73F3"/>
    <w:rsid w:val="00CE7705"/>
    <w:rsid w:val="00CF0494"/>
    <w:rsid w:val="00CF32C9"/>
    <w:rsid w:val="00D20FC4"/>
    <w:rsid w:val="00D2278C"/>
    <w:rsid w:val="00D44C06"/>
    <w:rsid w:val="00D46731"/>
    <w:rsid w:val="00D61A8E"/>
    <w:rsid w:val="00D64EA3"/>
    <w:rsid w:val="00D70332"/>
    <w:rsid w:val="00D775E9"/>
    <w:rsid w:val="00D808CC"/>
    <w:rsid w:val="00DB3D6D"/>
    <w:rsid w:val="00DC28AF"/>
    <w:rsid w:val="00DE6B0C"/>
    <w:rsid w:val="00DE6DFB"/>
    <w:rsid w:val="00DF715D"/>
    <w:rsid w:val="00E01B89"/>
    <w:rsid w:val="00E06B92"/>
    <w:rsid w:val="00E36977"/>
    <w:rsid w:val="00E45629"/>
    <w:rsid w:val="00E50525"/>
    <w:rsid w:val="00E6481F"/>
    <w:rsid w:val="00E703C6"/>
    <w:rsid w:val="00E86F53"/>
    <w:rsid w:val="00E973B1"/>
    <w:rsid w:val="00EB49C4"/>
    <w:rsid w:val="00EC2467"/>
    <w:rsid w:val="00EC66A3"/>
    <w:rsid w:val="00ED4A8D"/>
    <w:rsid w:val="00ED7CE6"/>
    <w:rsid w:val="00EF04BD"/>
    <w:rsid w:val="00EF2CFB"/>
    <w:rsid w:val="00EF6914"/>
    <w:rsid w:val="00F137A2"/>
    <w:rsid w:val="00F151A9"/>
    <w:rsid w:val="00F25151"/>
    <w:rsid w:val="00F261D0"/>
    <w:rsid w:val="00F352E5"/>
    <w:rsid w:val="00F35E89"/>
    <w:rsid w:val="00F42281"/>
    <w:rsid w:val="00F5430E"/>
    <w:rsid w:val="00F5623A"/>
    <w:rsid w:val="00F61D7A"/>
    <w:rsid w:val="00F74FC6"/>
    <w:rsid w:val="00F8685D"/>
    <w:rsid w:val="00FA3461"/>
    <w:rsid w:val="00FA392F"/>
    <w:rsid w:val="00FE09D4"/>
    <w:rsid w:val="00FE3771"/>
    <w:rsid w:val="00FF2D08"/>
    <w:rsid w:val="00FF3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50956D"/>
  <w15:docId w15:val="{F0EE96E9-608D-4C15-AB12-41ED98BA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AC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1714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824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577E5A-BB45-46D4-9BA3-7E3DFE244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2748</Words>
  <Characters>15665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2019-01-10T17:41:00Z</dcterms:created>
  <dcterms:modified xsi:type="dcterms:W3CDTF">2019-01-10T17:41:00Z</dcterms:modified>
</cp:coreProperties>
</file>