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85" w:type="dxa"/>
        <w:tblLook w:val="04A0" w:firstRow="1" w:lastRow="0" w:firstColumn="1" w:lastColumn="0" w:noHBand="0" w:noVBand="1"/>
      </w:tblPr>
      <w:tblGrid>
        <w:gridCol w:w="14400"/>
      </w:tblGrid>
      <w:tr w:rsidR="00D76857" w14:paraId="62CA3BA2" w14:textId="77777777" w:rsidTr="00D76857">
        <w:tc>
          <w:tcPr>
            <w:tcW w:w="14400" w:type="dxa"/>
          </w:tcPr>
          <w:p w14:paraId="1A6DC69E" w14:textId="77777777" w:rsidR="00D76857" w:rsidRPr="000B76AB" w:rsidRDefault="00D76857" w:rsidP="00E872DB">
            <w:pPr>
              <w:contextualSpacing/>
              <w:rPr>
                <w:rFonts w:ascii="Lucida Sans" w:hAnsi="Lucida Sans"/>
                <w:i/>
                <w:sz w:val="20"/>
                <w:szCs w:val="20"/>
              </w:rPr>
            </w:pPr>
            <w:r>
              <w:rPr>
                <w:rFonts w:ascii="Lucida Sans" w:hAnsi="Lucida Sans"/>
                <w:sz w:val="20"/>
                <w:szCs w:val="20"/>
              </w:rPr>
              <w:t>About this Resource:</w:t>
            </w:r>
          </w:p>
          <w:p w14:paraId="00694D61" w14:textId="612FB998" w:rsidR="00D76857" w:rsidRPr="000C5E90" w:rsidRDefault="00462990"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22A7CA5E" w14:textId="65C7D064" w:rsidR="00FD64EE" w:rsidRDefault="00FD64EE" w:rsidP="00C91231">
      <w:pPr>
        <w:spacing w:after="0"/>
        <w:contextualSpacing/>
        <w:rPr>
          <w:rFonts w:ascii="Lucida Sans" w:hAnsi="Lucida Sans"/>
          <w:sz w:val="20"/>
          <w:szCs w:val="20"/>
          <w:u w:val="single"/>
        </w:rPr>
      </w:pPr>
    </w:p>
    <w:tbl>
      <w:tblPr>
        <w:tblStyle w:val="TableGrid"/>
        <w:tblW w:w="14400" w:type="dxa"/>
        <w:tblInd w:w="103" w:type="dxa"/>
        <w:tblLayout w:type="fixed"/>
        <w:tblLook w:val="04A0" w:firstRow="1" w:lastRow="0" w:firstColumn="1" w:lastColumn="0" w:noHBand="0" w:noVBand="1"/>
      </w:tblPr>
      <w:tblGrid>
        <w:gridCol w:w="4410"/>
        <w:gridCol w:w="9990"/>
      </w:tblGrid>
      <w:tr w:rsidR="008E5118" w:rsidRPr="00B33B90" w14:paraId="0DD200B4" w14:textId="77777777" w:rsidTr="00D76857">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E21EDB" w:rsidRPr="00B33B90" w14:paraId="4A370559" w14:textId="77777777" w:rsidTr="00D76857">
        <w:trPr>
          <w:trHeight w:val="1142"/>
        </w:trPr>
        <w:tc>
          <w:tcPr>
            <w:tcW w:w="4410" w:type="dxa"/>
            <w:tcBorders>
              <w:top w:val="single" w:sz="4" w:space="0" w:color="auto"/>
            </w:tcBorders>
            <w:shd w:val="clear" w:color="auto" w:fill="F2F2F2" w:themeFill="background1" w:themeFillShade="F2"/>
          </w:tcPr>
          <w:p w14:paraId="14D97734" w14:textId="230F4FCE" w:rsidR="003024BA" w:rsidRPr="00744624" w:rsidRDefault="003024BA" w:rsidP="000D6B45">
            <w:pPr>
              <w:rPr>
                <w:rFonts w:ascii="Lucida Sans" w:hAnsi="Lucida Sans"/>
                <w:sz w:val="22"/>
                <w:szCs w:val="22"/>
              </w:rPr>
            </w:pPr>
            <w:r w:rsidRPr="00744624">
              <w:rPr>
                <w:rFonts w:ascii="Lucida Sans" w:hAnsi="Lucida Sans"/>
                <w:sz w:val="22"/>
                <w:szCs w:val="22"/>
              </w:rPr>
              <w:t>Read Aloud</w:t>
            </w:r>
            <w:r w:rsidR="00C91231">
              <w:rPr>
                <w:rFonts w:ascii="Lucida Sans" w:hAnsi="Lucida Sans"/>
                <w:sz w:val="22"/>
                <w:szCs w:val="22"/>
              </w:rPr>
              <w:t>:</w:t>
            </w:r>
          </w:p>
          <w:p w14:paraId="40F90B75" w14:textId="1A7DCB27" w:rsidR="003024BA" w:rsidRPr="00C91231" w:rsidRDefault="00E21EDB" w:rsidP="00727AC2">
            <w:pPr>
              <w:rPr>
                <w:rFonts w:ascii="Lucida Sans" w:hAnsi="Lucida Sans"/>
                <w:sz w:val="22"/>
                <w:szCs w:val="22"/>
              </w:rPr>
            </w:pPr>
            <w:r w:rsidRPr="00C91231">
              <w:rPr>
                <w:rFonts w:ascii="Lucida Sans" w:eastAsia="Cambria" w:hAnsi="Lucida Sans" w:cs="Cambria"/>
                <w:bCs/>
                <w:sz w:val="22"/>
                <w:szCs w:val="22"/>
              </w:rPr>
              <w:t>National Geographic Kids Bird Guide of North America</w:t>
            </w:r>
            <w:r w:rsidRPr="00C91231">
              <w:rPr>
                <w:rFonts w:ascii="Lucida Sans" w:eastAsia="Cambria" w:hAnsi="Lucida Sans" w:cs="Cambria"/>
                <w:sz w:val="22"/>
                <w:szCs w:val="22"/>
              </w:rPr>
              <w:t xml:space="preserve">     </w:t>
            </w:r>
          </w:p>
          <w:p w14:paraId="2D395E46" w14:textId="77777777" w:rsidR="00E21EDB" w:rsidRPr="00744624" w:rsidRDefault="00E21EDB" w:rsidP="00727AC2">
            <w:pPr>
              <w:rPr>
                <w:rFonts w:ascii="Lucida Sans" w:hAnsi="Lucida Sans"/>
                <w:sz w:val="22"/>
                <w:szCs w:val="22"/>
              </w:rPr>
            </w:pPr>
          </w:p>
          <w:p w14:paraId="1D756349" w14:textId="77777777" w:rsidR="00E21EDB" w:rsidRDefault="0066493B" w:rsidP="00727AC2">
            <w:pPr>
              <w:rPr>
                <w:rStyle w:val="Hyperlink"/>
                <w:rFonts w:ascii="Lucida Sans" w:hAnsi="Lucida Sans"/>
                <w:sz w:val="20"/>
                <w:szCs w:val="20"/>
              </w:rPr>
            </w:pPr>
            <w:hyperlink r:id="rId8" w:history="1">
              <w:r w:rsidR="00E21EDB" w:rsidRPr="00C91231">
                <w:rPr>
                  <w:rStyle w:val="Hyperlink"/>
                  <w:rFonts w:ascii="Lucida Sans" w:hAnsi="Lucida Sans"/>
                  <w:sz w:val="20"/>
                  <w:szCs w:val="20"/>
                </w:rPr>
                <w:t>http://achievethecore.org/page/2424/national-geographic-kids-bird-guide-of-north-america</w:t>
              </w:r>
            </w:hyperlink>
          </w:p>
          <w:p w14:paraId="6D6678EC" w14:textId="77777777" w:rsidR="00C91231" w:rsidRDefault="00C91231" w:rsidP="00727AC2">
            <w:pPr>
              <w:rPr>
                <w:rFonts w:ascii="Lucida Sans" w:hAnsi="Lucida Sans"/>
                <w:sz w:val="20"/>
                <w:szCs w:val="20"/>
              </w:rPr>
            </w:pPr>
          </w:p>
          <w:p w14:paraId="30616241" w14:textId="1CA6E26E" w:rsidR="00C91231" w:rsidRPr="00C91231" w:rsidRDefault="00C91231" w:rsidP="00727AC2">
            <w:pPr>
              <w:rPr>
                <w:rFonts w:ascii="Lucida Sans" w:hAnsi="Lucida Sans"/>
                <w:sz w:val="20"/>
                <w:szCs w:val="20"/>
              </w:rPr>
            </w:pPr>
          </w:p>
        </w:tc>
        <w:tc>
          <w:tcPr>
            <w:tcW w:w="9990" w:type="dxa"/>
            <w:shd w:val="clear" w:color="auto" w:fill="F2F2F2" w:themeFill="background1" w:themeFillShade="F2"/>
          </w:tcPr>
          <w:p w14:paraId="66E74FF6" w14:textId="77777777" w:rsidR="00A11FD5" w:rsidRPr="00C91231" w:rsidRDefault="00727AC2" w:rsidP="00727AC2">
            <w:pPr>
              <w:rPr>
                <w:rFonts w:ascii="Lucida Sans" w:hAnsi="Lucida Sans"/>
                <w:b/>
                <w:sz w:val="22"/>
                <w:szCs w:val="22"/>
              </w:rPr>
            </w:pPr>
            <w:r w:rsidRPr="00C91231">
              <w:rPr>
                <w:rFonts w:ascii="Lucida Sans" w:hAnsi="Lucida Sans"/>
                <w:b/>
                <w:sz w:val="22"/>
                <w:szCs w:val="22"/>
              </w:rPr>
              <w:t>Synopsis of Text:</w:t>
            </w:r>
          </w:p>
          <w:p w14:paraId="70B346F5" w14:textId="77777777" w:rsidR="00E21EDB" w:rsidRDefault="00E21EDB" w:rsidP="00727AC2">
            <w:pPr>
              <w:rPr>
                <w:rFonts w:ascii="Lucida Sans" w:eastAsia="Times New Roman" w:hAnsi="Lucida Sans" w:cs="Times New Roman"/>
                <w:sz w:val="20"/>
                <w:szCs w:val="20"/>
              </w:rPr>
            </w:pPr>
            <w:r w:rsidRPr="00C91231">
              <w:rPr>
                <w:rFonts w:ascii="Lucida Sans" w:eastAsia="Times New Roman" w:hAnsi="Lucida Sans" w:cs="Times New Roman"/>
                <w:sz w:val="20"/>
                <w:szCs w:val="20"/>
              </w:rPr>
              <w:t>This informational text by Jonathan Alderfer includes pictures and information concerning birds and their habitats.</w:t>
            </w:r>
          </w:p>
          <w:p w14:paraId="28B60FEE" w14:textId="77777777" w:rsidR="00D11719" w:rsidRDefault="00D11719" w:rsidP="00727AC2">
            <w:pPr>
              <w:rPr>
                <w:rFonts w:ascii="Lucida Sans" w:eastAsia="Times New Roman" w:hAnsi="Lucida Sans" w:cs="Times New Roman"/>
                <w:sz w:val="20"/>
                <w:szCs w:val="20"/>
              </w:rPr>
            </w:pPr>
          </w:p>
          <w:p w14:paraId="6B8DD8BA" w14:textId="77777777" w:rsidR="00D11719" w:rsidRDefault="00D11719" w:rsidP="00727AC2">
            <w:pPr>
              <w:rPr>
                <w:rFonts w:ascii="Lucida Sans" w:eastAsia="Times New Roman" w:hAnsi="Lucida Sans" w:cs="Times New Roman"/>
                <w:sz w:val="20"/>
                <w:szCs w:val="20"/>
              </w:rPr>
            </w:pPr>
          </w:p>
          <w:p w14:paraId="267DFBF1" w14:textId="2FF93228" w:rsidR="00D11719" w:rsidRPr="00D11719" w:rsidRDefault="00D76857" w:rsidP="00727AC2">
            <w:pPr>
              <w:rPr>
                <w:rFonts w:ascii="Lucida Sans" w:hAnsi="Lucida Sans"/>
                <w:i/>
                <w:sz w:val="20"/>
                <w:szCs w:val="20"/>
              </w:rPr>
            </w:pPr>
            <w:r>
              <w:rPr>
                <w:rFonts w:ascii="Lucida Sans" w:eastAsia="Times New Roman" w:hAnsi="Lucida Sans" w:cs="Times New Roman"/>
                <w:i/>
                <w:sz w:val="20"/>
                <w:szCs w:val="20"/>
              </w:rPr>
              <w:t>Teacher Note:</w:t>
            </w:r>
            <w:r w:rsidR="00D11719">
              <w:rPr>
                <w:rFonts w:ascii="Lucida Sans" w:eastAsia="Times New Roman" w:hAnsi="Lucida Sans" w:cs="Times New Roman"/>
                <w:i/>
                <w:sz w:val="20"/>
                <w:szCs w:val="20"/>
              </w:rPr>
              <w:t xml:space="preserve"> This RAP lesson is presented as a complement to “Owl Moon” by Jane Yolen</w:t>
            </w:r>
            <w:r w:rsidR="005B3335">
              <w:rPr>
                <w:rFonts w:ascii="Lucida Sans" w:eastAsia="Times New Roman" w:hAnsi="Lucida Sans" w:cs="Times New Roman"/>
                <w:i/>
                <w:sz w:val="20"/>
                <w:szCs w:val="20"/>
              </w:rPr>
              <w:t xml:space="preserve"> RAP</w:t>
            </w:r>
            <w:r w:rsidR="00D11719">
              <w:rPr>
                <w:rFonts w:ascii="Lucida Sans" w:eastAsia="Times New Roman" w:hAnsi="Lucida Sans" w:cs="Times New Roman"/>
                <w:i/>
                <w:sz w:val="20"/>
                <w:szCs w:val="20"/>
              </w:rPr>
              <w:t>.  The resources here are non-fiction, but this fiction text could easily be added to the text set.</w:t>
            </w:r>
          </w:p>
        </w:tc>
      </w:tr>
      <w:tr w:rsidR="00E21EDB" w:rsidRPr="00B33B90" w14:paraId="61E678C1" w14:textId="77777777" w:rsidTr="00D76857">
        <w:trPr>
          <w:trHeight w:val="1007"/>
        </w:trPr>
        <w:tc>
          <w:tcPr>
            <w:tcW w:w="4410" w:type="dxa"/>
            <w:tcBorders>
              <w:top w:val="single" w:sz="4" w:space="0" w:color="auto"/>
              <w:bottom w:val="single" w:sz="4" w:space="0" w:color="auto"/>
            </w:tcBorders>
          </w:tcPr>
          <w:p w14:paraId="77A240EE" w14:textId="26A1CF64" w:rsidR="003024BA" w:rsidRPr="00744624" w:rsidRDefault="00727AC2" w:rsidP="00F55317">
            <w:pPr>
              <w:rPr>
                <w:rFonts w:ascii="Lucida Sans" w:hAnsi="Lucida Sans"/>
                <w:sz w:val="22"/>
                <w:szCs w:val="22"/>
              </w:rPr>
            </w:pPr>
            <w:r w:rsidRPr="00744624">
              <w:rPr>
                <w:rFonts w:ascii="Lucida Sans" w:hAnsi="Lucida Sans"/>
                <w:sz w:val="22"/>
                <w:szCs w:val="22"/>
              </w:rPr>
              <w:t>Related Text 1:</w:t>
            </w:r>
          </w:p>
          <w:p w14:paraId="319CB6B8" w14:textId="63FE9199" w:rsidR="00727AC2" w:rsidRPr="00C91231" w:rsidRDefault="00AD141E" w:rsidP="00F55317">
            <w:pPr>
              <w:rPr>
                <w:rFonts w:ascii="Lucida Sans" w:hAnsi="Lucida Sans"/>
                <w:sz w:val="22"/>
                <w:szCs w:val="22"/>
              </w:rPr>
            </w:pPr>
            <w:r>
              <w:rPr>
                <w:rFonts w:ascii="Lucida Sans" w:hAnsi="Lucida Sans"/>
                <w:sz w:val="22"/>
                <w:szCs w:val="22"/>
              </w:rPr>
              <w:t>This I</w:t>
            </w:r>
            <w:r w:rsidR="00E21EDB" w:rsidRPr="00C91231">
              <w:rPr>
                <w:rFonts w:ascii="Lucida Sans" w:hAnsi="Lucida Sans"/>
                <w:sz w:val="22"/>
                <w:szCs w:val="22"/>
              </w:rPr>
              <w:t>s a Bird</w:t>
            </w:r>
          </w:p>
          <w:p w14:paraId="641A6ECF" w14:textId="77777777" w:rsidR="00E21EDB" w:rsidRPr="00744624" w:rsidRDefault="00E21EDB" w:rsidP="00F55317">
            <w:pPr>
              <w:rPr>
                <w:rFonts w:ascii="Lucida Sans" w:hAnsi="Lucida Sans"/>
                <w:sz w:val="22"/>
                <w:szCs w:val="22"/>
              </w:rPr>
            </w:pPr>
          </w:p>
          <w:p w14:paraId="3B6EAC01" w14:textId="77777777" w:rsidR="00E21EDB" w:rsidRDefault="0066493B" w:rsidP="00F55317">
            <w:pPr>
              <w:rPr>
                <w:rStyle w:val="Hyperlink"/>
                <w:rFonts w:ascii="Lucida Sans" w:hAnsi="Lucida Sans"/>
                <w:sz w:val="20"/>
                <w:szCs w:val="20"/>
              </w:rPr>
            </w:pPr>
            <w:hyperlink r:id="rId9" w:history="1">
              <w:r w:rsidR="00E21EDB" w:rsidRPr="00C91231">
                <w:rPr>
                  <w:rStyle w:val="Hyperlink"/>
                  <w:rFonts w:ascii="Lucida Sans" w:hAnsi="Lucida Sans"/>
                  <w:sz w:val="20"/>
                  <w:szCs w:val="20"/>
                </w:rPr>
                <w:t>https://www.raz-plus.com/books/leveled-books/book/?id=1395&amp;lang=English</w:t>
              </w:r>
            </w:hyperlink>
          </w:p>
          <w:p w14:paraId="0F39F14B" w14:textId="77777777" w:rsidR="00C91231" w:rsidRDefault="00C91231" w:rsidP="00F55317">
            <w:pPr>
              <w:rPr>
                <w:rFonts w:ascii="Lucida Sans" w:hAnsi="Lucida Sans"/>
                <w:sz w:val="20"/>
                <w:szCs w:val="20"/>
              </w:rPr>
            </w:pPr>
          </w:p>
          <w:p w14:paraId="0534F223" w14:textId="54B1777E" w:rsidR="00C91231" w:rsidRPr="00C91231" w:rsidRDefault="00C91231" w:rsidP="00F55317">
            <w:pPr>
              <w:rPr>
                <w:rFonts w:ascii="Lucida Sans" w:hAnsi="Lucida Sans"/>
                <w:sz w:val="20"/>
                <w:szCs w:val="20"/>
              </w:rPr>
            </w:pPr>
          </w:p>
        </w:tc>
        <w:tc>
          <w:tcPr>
            <w:tcW w:w="9990" w:type="dxa"/>
          </w:tcPr>
          <w:p w14:paraId="6501661B" w14:textId="1FC97CF4" w:rsidR="001A6D85" w:rsidRPr="00C91231" w:rsidRDefault="00727AC2" w:rsidP="00727AC2">
            <w:pPr>
              <w:rPr>
                <w:rFonts w:ascii="Lucida Sans" w:hAnsi="Lucida Sans"/>
                <w:b/>
                <w:sz w:val="22"/>
                <w:szCs w:val="22"/>
              </w:rPr>
            </w:pPr>
            <w:r w:rsidRPr="00C91231">
              <w:rPr>
                <w:rFonts w:ascii="Lucida Sans" w:hAnsi="Lucida Sans"/>
                <w:b/>
                <w:sz w:val="22"/>
                <w:szCs w:val="22"/>
              </w:rPr>
              <w:t>Synopsis, highlighting related learning</w:t>
            </w:r>
            <w:r w:rsidR="00C91231" w:rsidRPr="00C91231">
              <w:rPr>
                <w:rFonts w:ascii="Lucida Sans" w:hAnsi="Lucida Sans"/>
                <w:b/>
                <w:sz w:val="22"/>
                <w:szCs w:val="22"/>
              </w:rPr>
              <w:t>:</w:t>
            </w:r>
          </w:p>
          <w:p w14:paraId="267B43D8" w14:textId="041D72AC" w:rsidR="00E21EDB" w:rsidRPr="00C91231" w:rsidRDefault="00E21EDB" w:rsidP="000D6B45">
            <w:pPr>
              <w:rPr>
                <w:rFonts w:ascii="Lucida Sans" w:hAnsi="Lucida Sans"/>
                <w:sz w:val="20"/>
                <w:szCs w:val="20"/>
              </w:rPr>
            </w:pPr>
            <w:r w:rsidRPr="00C91231">
              <w:rPr>
                <w:rFonts w:ascii="Lucida Sans" w:hAnsi="Lucida Sans"/>
                <w:i/>
                <w:iCs/>
                <w:sz w:val="20"/>
                <w:szCs w:val="20"/>
              </w:rPr>
              <w:t>This Is a Bird </w:t>
            </w:r>
            <w:r w:rsidRPr="00C91231">
              <w:rPr>
                <w:rFonts w:ascii="Lucida Sans" w:hAnsi="Lucida Sans"/>
                <w:iCs/>
                <w:sz w:val="20"/>
                <w:szCs w:val="20"/>
              </w:rPr>
              <w:t>describes many different types of birds. Although birds have some things in common, such as feathers and beaks, they can also be very different from one another. Detailed, supportive photographs and repetitive phrases support early readers as they explore birds</w:t>
            </w:r>
            <w:r w:rsidR="005B3335">
              <w:rPr>
                <w:rFonts w:ascii="Lucida Sans" w:hAnsi="Lucida Sans"/>
                <w:iCs/>
                <w:sz w:val="20"/>
                <w:szCs w:val="20"/>
              </w:rPr>
              <w:t xml:space="preserve"> in this text. </w:t>
            </w:r>
          </w:p>
        </w:tc>
      </w:tr>
      <w:tr w:rsidR="00141B31" w:rsidRPr="00B33B90" w14:paraId="2BB89DE1" w14:textId="77777777" w:rsidTr="00D76857">
        <w:trPr>
          <w:trHeight w:val="1007"/>
        </w:trPr>
        <w:tc>
          <w:tcPr>
            <w:tcW w:w="4410" w:type="dxa"/>
            <w:tcBorders>
              <w:top w:val="single" w:sz="4" w:space="0" w:color="auto"/>
              <w:bottom w:val="single" w:sz="4" w:space="0" w:color="auto"/>
            </w:tcBorders>
          </w:tcPr>
          <w:p w14:paraId="43A1D578" w14:textId="06395EFA" w:rsidR="00141B31" w:rsidRDefault="00141B31" w:rsidP="00727AC2">
            <w:pPr>
              <w:rPr>
                <w:rFonts w:ascii="Lucida Sans" w:hAnsi="Lucida Sans"/>
                <w:sz w:val="22"/>
                <w:szCs w:val="22"/>
              </w:rPr>
            </w:pPr>
            <w:r w:rsidRPr="00744624">
              <w:rPr>
                <w:rFonts w:ascii="Lucida Sans" w:hAnsi="Lucida Sans"/>
                <w:sz w:val="22"/>
                <w:szCs w:val="22"/>
              </w:rPr>
              <w:t>Related Text 2:</w:t>
            </w:r>
          </w:p>
          <w:p w14:paraId="61FD6234" w14:textId="6E31242C" w:rsidR="005B3335" w:rsidRDefault="005B3335" w:rsidP="00727AC2">
            <w:pPr>
              <w:rPr>
                <w:rFonts w:ascii="Lucida Sans" w:hAnsi="Lucida Sans"/>
                <w:sz w:val="22"/>
                <w:szCs w:val="22"/>
              </w:rPr>
            </w:pPr>
            <w:r>
              <w:rPr>
                <w:rFonts w:ascii="Lucida Sans" w:hAnsi="Lucida Sans"/>
                <w:sz w:val="22"/>
                <w:szCs w:val="22"/>
              </w:rPr>
              <w:t xml:space="preserve">How a Bird Hatches </w:t>
            </w:r>
          </w:p>
          <w:p w14:paraId="6E45A66B" w14:textId="77777777" w:rsidR="005B3335" w:rsidRPr="00744624" w:rsidRDefault="005B3335" w:rsidP="00727AC2">
            <w:pPr>
              <w:rPr>
                <w:rFonts w:ascii="Lucida Sans" w:hAnsi="Lucida Sans"/>
                <w:sz w:val="22"/>
                <w:szCs w:val="22"/>
              </w:rPr>
            </w:pPr>
          </w:p>
          <w:p w14:paraId="3CEA91F4" w14:textId="566F4866" w:rsidR="00C91231" w:rsidRPr="005B3335" w:rsidRDefault="0066493B" w:rsidP="00727AC2">
            <w:pPr>
              <w:rPr>
                <w:rFonts w:ascii="Lucida Sans" w:hAnsi="Lucida Sans"/>
                <w:sz w:val="20"/>
                <w:szCs w:val="22"/>
              </w:rPr>
            </w:pPr>
            <w:hyperlink r:id="rId10" w:history="1">
              <w:r w:rsidR="005B3335" w:rsidRPr="005B3335">
                <w:rPr>
                  <w:rStyle w:val="Hyperlink"/>
                  <w:rFonts w:ascii="Lucida Sans" w:hAnsi="Lucida Sans"/>
                  <w:sz w:val="22"/>
                </w:rPr>
                <w:t>https://www.dkfindout.com/us/animals-and-nature/birds/how-bird-hatches/</w:t>
              </w:r>
            </w:hyperlink>
            <w:r w:rsidR="005B3335" w:rsidRPr="005B3335">
              <w:rPr>
                <w:rFonts w:ascii="Lucida Sans" w:hAnsi="Lucida Sans"/>
                <w:sz w:val="20"/>
                <w:szCs w:val="22"/>
              </w:rPr>
              <w:t xml:space="preserve"> </w:t>
            </w:r>
          </w:p>
          <w:p w14:paraId="034C3384" w14:textId="584E62C0" w:rsidR="00C91231" w:rsidRPr="00C91231" w:rsidRDefault="00C91231" w:rsidP="00727AC2">
            <w:pPr>
              <w:rPr>
                <w:rFonts w:ascii="Lucida Sans" w:hAnsi="Lucida Sans"/>
                <w:sz w:val="20"/>
                <w:szCs w:val="20"/>
              </w:rPr>
            </w:pPr>
          </w:p>
        </w:tc>
        <w:tc>
          <w:tcPr>
            <w:tcW w:w="9990" w:type="dxa"/>
          </w:tcPr>
          <w:p w14:paraId="7EDF7688" w14:textId="0945989D" w:rsidR="003B57DE" w:rsidRPr="00C91231" w:rsidRDefault="003B57DE" w:rsidP="003B57DE">
            <w:pPr>
              <w:rPr>
                <w:rFonts w:ascii="Lucida Sans" w:hAnsi="Lucida Sans"/>
                <w:b/>
                <w:sz w:val="22"/>
                <w:szCs w:val="22"/>
              </w:rPr>
            </w:pPr>
            <w:r w:rsidRPr="00C91231">
              <w:rPr>
                <w:rFonts w:ascii="Lucida Sans" w:hAnsi="Lucida Sans"/>
                <w:b/>
                <w:sz w:val="22"/>
                <w:szCs w:val="22"/>
              </w:rPr>
              <w:t>Synopsis, highlighting related learning</w:t>
            </w:r>
            <w:r w:rsidR="00C91231" w:rsidRPr="00C91231">
              <w:rPr>
                <w:rFonts w:ascii="Lucida Sans" w:hAnsi="Lucida Sans"/>
                <w:b/>
                <w:sz w:val="22"/>
                <w:szCs w:val="22"/>
              </w:rPr>
              <w:t>:</w:t>
            </w:r>
          </w:p>
          <w:p w14:paraId="1D60F58B" w14:textId="4A11DFB2" w:rsidR="003B57DE" w:rsidRPr="00C91231" w:rsidRDefault="005B3335" w:rsidP="00727AC2">
            <w:pPr>
              <w:rPr>
                <w:rFonts w:ascii="Lucida Sans" w:hAnsi="Lucida Sans"/>
                <w:sz w:val="20"/>
                <w:szCs w:val="20"/>
              </w:rPr>
            </w:pPr>
            <w:r>
              <w:rPr>
                <w:rFonts w:ascii="Lucida Sans" w:hAnsi="Lucida Sans"/>
                <w:sz w:val="20"/>
                <w:szCs w:val="20"/>
              </w:rPr>
              <w:t xml:space="preserve">This virtual encyclopedia page includes information about how a baby bird hatches out of its egg. Click the photograph labels for more information about the discarded egg shell, egg tooth and wet feathers.  </w:t>
            </w:r>
          </w:p>
        </w:tc>
      </w:tr>
      <w:tr w:rsidR="00E21EDB" w:rsidRPr="00B33B90" w14:paraId="177ACD21" w14:textId="77777777" w:rsidTr="00D76857">
        <w:trPr>
          <w:trHeight w:val="1007"/>
        </w:trPr>
        <w:tc>
          <w:tcPr>
            <w:tcW w:w="4410" w:type="dxa"/>
            <w:tcBorders>
              <w:top w:val="single" w:sz="4" w:space="0" w:color="auto"/>
              <w:bottom w:val="single" w:sz="4" w:space="0" w:color="auto"/>
            </w:tcBorders>
          </w:tcPr>
          <w:p w14:paraId="5CC8B50E" w14:textId="27CECD2C" w:rsidR="00727AC2" w:rsidRPr="00744624" w:rsidRDefault="00141B31" w:rsidP="00727AC2">
            <w:pPr>
              <w:rPr>
                <w:rFonts w:ascii="Lucida Sans" w:hAnsi="Lucida Sans"/>
                <w:sz w:val="22"/>
                <w:szCs w:val="22"/>
              </w:rPr>
            </w:pPr>
            <w:r w:rsidRPr="00744624">
              <w:rPr>
                <w:rFonts w:ascii="Lucida Sans" w:hAnsi="Lucida Sans"/>
                <w:sz w:val="22"/>
                <w:szCs w:val="22"/>
              </w:rPr>
              <w:t>Related Text 3</w:t>
            </w:r>
            <w:r w:rsidR="00727AC2" w:rsidRPr="00744624">
              <w:rPr>
                <w:rFonts w:ascii="Lucida Sans" w:hAnsi="Lucida Sans"/>
                <w:sz w:val="22"/>
                <w:szCs w:val="22"/>
              </w:rPr>
              <w:t>:</w:t>
            </w:r>
          </w:p>
          <w:p w14:paraId="76598805" w14:textId="77777777" w:rsidR="00727AC2" w:rsidRPr="00C91231" w:rsidRDefault="00E21EDB" w:rsidP="00727AC2">
            <w:pPr>
              <w:rPr>
                <w:rFonts w:ascii="Lucida Sans" w:hAnsi="Lucida Sans"/>
                <w:sz w:val="22"/>
                <w:szCs w:val="22"/>
              </w:rPr>
            </w:pPr>
            <w:r w:rsidRPr="00C91231">
              <w:rPr>
                <w:rFonts w:ascii="Lucida Sans" w:hAnsi="Lucida Sans"/>
                <w:sz w:val="22"/>
                <w:szCs w:val="22"/>
              </w:rPr>
              <w:t>Birds</w:t>
            </w:r>
          </w:p>
          <w:p w14:paraId="63C41BE1" w14:textId="77777777" w:rsidR="00E21EDB" w:rsidRPr="00744624" w:rsidRDefault="00E21EDB" w:rsidP="00727AC2">
            <w:pPr>
              <w:rPr>
                <w:rFonts w:ascii="Lucida Sans" w:hAnsi="Lucida Sans"/>
                <w:sz w:val="22"/>
                <w:szCs w:val="22"/>
              </w:rPr>
            </w:pPr>
          </w:p>
          <w:p w14:paraId="1A10F219" w14:textId="77777777" w:rsidR="00E21EDB" w:rsidRDefault="0066493B" w:rsidP="00727AC2">
            <w:pPr>
              <w:rPr>
                <w:rStyle w:val="Hyperlink"/>
                <w:rFonts w:ascii="Lucida Sans" w:hAnsi="Lucida Sans"/>
                <w:sz w:val="20"/>
                <w:szCs w:val="20"/>
              </w:rPr>
            </w:pPr>
            <w:hyperlink r:id="rId11" w:history="1">
              <w:r w:rsidR="00E21EDB" w:rsidRPr="00C91231">
                <w:rPr>
                  <w:rStyle w:val="Hyperlink"/>
                  <w:rFonts w:ascii="Lucida Sans" w:hAnsi="Lucida Sans"/>
                  <w:sz w:val="20"/>
                  <w:szCs w:val="20"/>
                </w:rPr>
                <w:t>https://www.raz-kids.com/main/BookDetail/id/46/from/quizroom/languageId/1</w:t>
              </w:r>
            </w:hyperlink>
          </w:p>
          <w:p w14:paraId="4F5D2D72" w14:textId="2B17D378" w:rsidR="00C91231" w:rsidRPr="00C91231" w:rsidRDefault="00C91231" w:rsidP="00727AC2">
            <w:pPr>
              <w:rPr>
                <w:rFonts w:ascii="Lucida Sans" w:hAnsi="Lucida Sans"/>
                <w:sz w:val="20"/>
                <w:szCs w:val="20"/>
              </w:rPr>
            </w:pPr>
          </w:p>
        </w:tc>
        <w:tc>
          <w:tcPr>
            <w:tcW w:w="9990" w:type="dxa"/>
          </w:tcPr>
          <w:p w14:paraId="12D9AF66" w14:textId="172479EF" w:rsidR="00727AC2" w:rsidRPr="00C91231" w:rsidRDefault="00727AC2" w:rsidP="00727AC2">
            <w:pPr>
              <w:rPr>
                <w:rFonts w:ascii="Lucida Sans" w:hAnsi="Lucida Sans"/>
                <w:b/>
                <w:sz w:val="22"/>
                <w:szCs w:val="22"/>
              </w:rPr>
            </w:pPr>
            <w:r w:rsidRPr="00C91231">
              <w:rPr>
                <w:rFonts w:ascii="Lucida Sans" w:hAnsi="Lucida Sans"/>
                <w:b/>
                <w:sz w:val="22"/>
                <w:szCs w:val="22"/>
              </w:rPr>
              <w:t>Synopsis, highlighting related learning</w:t>
            </w:r>
            <w:r w:rsidR="00C91231" w:rsidRPr="00C91231">
              <w:rPr>
                <w:rFonts w:ascii="Lucida Sans" w:hAnsi="Lucida Sans"/>
                <w:b/>
                <w:sz w:val="22"/>
                <w:szCs w:val="22"/>
              </w:rPr>
              <w:t>:</w:t>
            </w:r>
          </w:p>
          <w:p w14:paraId="44A560AE" w14:textId="15AD4950" w:rsidR="00E21EDB" w:rsidRPr="00C91231" w:rsidRDefault="005B3335" w:rsidP="00727AC2">
            <w:pPr>
              <w:rPr>
                <w:rFonts w:ascii="Lucida Sans" w:hAnsi="Lucida Sans"/>
                <w:sz w:val="20"/>
                <w:szCs w:val="20"/>
              </w:rPr>
            </w:pPr>
            <w:r>
              <w:rPr>
                <w:rFonts w:ascii="Lucida Sans" w:hAnsi="Lucida Sans" w:cs="Arial"/>
                <w:color w:val="222222"/>
                <w:sz w:val="20"/>
                <w:szCs w:val="20"/>
                <w:shd w:val="clear" w:color="auto" w:fill="FFFFFF"/>
              </w:rPr>
              <w:t>This text includes information about all sort of</w:t>
            </w:r>
            <w:r w:rsidR="00E21EDB" w:rsidRPr="00C91231">
              <w:rPr>
                <w:rFonts w:ascii="Lucida Sans" w:hAnsi="Lucida Sans" w:cs="Arial"/>
                <w:color w:val="222222"/>
                <w:sz w:val="20"/>
                <w:szCs w:val="20"/>
                <w:shd w:val="clear" w:color="auto" w:fill="FFFFFF"/>
              </w:rPr>
              <w:t xml:space="preserve"> feathered friends, from familiar owls to </w:t>
            </w:r>
            <w:r>
              <w:rPr>
                <w:rFonts w:ascii="Lucida Sans" w:hAnsi="Lucida Sans" w:cs="Arial"/>
                <w:color w:val="222222"/>
                <w:sz w:val="20"/>
                <w:szCs w:val="20"/>
                <w:shd w:val="clear" w:color="auto" w:fill="FFFFFF"/>
              </w:rPr>
              <w:t xml:space="preserve">the </w:t>
            </w:r>
            <w:r w:rsidR="00E21EDB" w:rsidRPr="00C91231">
              <w:rPr>
                <w:rFonts w:ascii="Lucida Sans" w:hAnsi="Lucida Sans" w:cs="Arial"/>
                <w:color w:val="222222"/>
                <w:sz w:val="20"/>
                <w:szCs w:val="20"/>
                <w:shd w:val="clear" w:color="auto" w:fill="FFFFFF"/>
              </w:rPr>
              <w:t>exotic emus. Each page of text has interesting information and engaging photos</w:t>
            </w:r>
            <w:r>
              <w:rPr>
                <w:rFonts w:ascii="Lucida Sans" w:hAnsi="Lucida Sans" w:cs="Arial"/>
                <w:color w:val="222222"/>
                <w:sz w:val="20"/>
                <w:szCs w:val="20"/>
                <w:shd w:val="clear" w:color="auto" w:fill="FFFFFF"/>
              </w:rPr>
              <w:t xml:space="preserve">. </w:t>
            </w:r>
          </w:p>
        </w:tc>
      </w:tr>
    </w:tbl>
    <w:p w14:paraId="010D869C" w14:textId="77777777" w:rsidR="00C91231" w:rsidRPr="00B33B90" w:rsidRDefault="00C91231" w:rsidP="00C91231">
      <w:pPr>
        <w:spacing w:after="0"/>
        <w:contextualSpacing/>
        <w:rPr>
          <w:rFonts w:ascii="Lucida Sans" w:hAnsi="Lucida Sans"/>
        </w:rPr>
      </w:pPr>
    </w:p>
    <w:tbl>
      <w:tblPr>
        <w:tblStyle w:val="TableGrid"/>
        <w:tblW w:w="14490" w:type="dxa"/>
        <w:tblInd w:w="108" w:type="dxa"/>
        <w:tblLayout w:type="fixed"/>
        <w:tblLook w:val="04A0" w:firstRow="1" w:lastRow="0" w:firstColumn="1" w:lastColumn="0" w:noHBand="0" w:noVBand="1"/>
      </w:tblPr>
      <w:tblGrid>
        <w:gridCol w:w="4410"/>
        <w:gridCol w:w="10080"/>
      </w:tblGrid>
      <w:tr w:rsidR="00727AC2" w:rsidRPr="00B33B90" w14:paraId="0FEB2597" w14:textId="77777777" w:rsidTr="00C91231">
        <w:trPr>
          <w:trHeight w:val="432"/>
        </w:trPr>
        <w:tc>
          <w:tcPr>
            <w:tcW w:w="14490" w:type="dxa"/>
            <w:gridSpan w:val="2"/>
            <w:shd w:val="clear" w:color="auto" w:fill="22A469"/>
            <w:vAlign w:val="center"/>
          </w:tcPr>
          <w:p w14:paraId="2C3532D0" w14:textId="23943E9E" w:rsidR="00727AC2" w:rsidRPr="00B33B90" w:rsidRDefault="00727AC2" w:rsidP="00C91231">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C91231">
        <w:tc>
          <w:tcPr>
            <w:tcW w:w="4410" w:type="dxa"/>
          </w:tcPr>
          <w:p w14:paraId="111A404D" w14:textId="66581019" w:rsidR="00727AC2" w:rsidRPr="00F50DF8" w:rsidRDefault="00C91231">
            <w:pPr>
              <w:rPr>
                <w:rFonts w:ascii="Lucida Sans" w:hAnsi="Lucida Sans"/>
                <w:sz w:val="22"/>
                <w:szCs w:val="22"/>
              </w:rPr>
            </w:pPr>
            <w:r>
              <w:rPr>
                <w:rFonts w:ascii="Lucida Sans" w:hAnsi="Lucida Sans"/>
                <w:sz w:val="22"/>
                <w:szCs w:val="22"/>
              </w:rPr>
              <w:t>All About Birds</w:t>
            </w:r>
            <w:r w:rsidR="00AD141E">
              <w:rPr>
                <w:rFonts w:ascii="Lucida Sans" w:hAnsi="Lucida Sans"/>
                <w:sz w:val="22"/>
                <w:szCs w:val="22"/>
              </w:rPr>
              <w:t xml:space="preserve"> for Children</w:t>
            </w:r>
          </w:p>
          <w:p w14:paraId="37218338" w14:textId="77777777" w:rsidR="009146BB" w:rsidRPr="00F50DF8" w:rsidRDefault="009146BB">
            <w:pPr>
              <w:rPr>
                <w:rFonts w:ascii="Lucida Sans" w:hAnsi="Lucida Sans"/>
                <w:sz w:val="22"/>
                <w:szCs w:val="22"/>
              </w:rPr>
            </w:pPr>
          </w:p>
          <w:p w14:paraId="434EE939" w14:textId="77777777" w:rsidR="009146BB" w:rsidRDefault="0066493B">
            <w:pPr>
              <w:rPr>
                <w:rStyle w:val="Hyperlink"/>
                <w:rFonts w:ascii="Lucida Sans" w:hAnsi="Lucida Sans"/>
                <w:sz w:val="20"/>
                <w:szCs w:val="20"/>
              </w:rPr>
            </w:pPr>
            <w:hyperlink r:id="rId12" w:history="1">
              <w:r w:rsidR="009146BB" w:rsidRPr="00C91231">
                <w:rPr>
                  <w:rStyle w:val="Hyperlink"/>
                  <w:rFonts w:ascii="Lucida Sans" w:hAnsi="Lucida Sans"/>
                  <w:sz w:val="20"/>
                  <w:szCs w:val="20"/>
                </w:rPr>
                <w:t>https://www.youtube.com/watch?v=jF0Id-hH9y4</w:t>
              </w:r>
            </w:hyperlink>
          </w:p>
          <w:p w14:paraId="084385AE" w14:textId="5B93A675" w:rsidR="00C91231" w:rsidRPr="00C91231" w:rsidRDefault="00C91231">
            <w:pPr>
              <w:rPr>
                <w:rFonts w:ascii="Lucida Sans" w:hAnsi="Lucida Sans"/>
                <w:color w:val="0563C1" w:themeColor="hyperlink"/>
                <w:sz w:val="20"/>
                <w:szCs w:val="20"/>
                <w:u w:val="single"/>
              </w:rPr>
            </w:pPr>
          </w:p>
        </w:tc>
        <w:tc>
          <w:tcPr>
            <w:tcW w:w="10080" w:type="dxa"/>
          </w:tcPr>
          <w:p w14:paraId="1A02845F" w14:textId="30979C2B" w:rsidR="00727AC2" w:rsidRPr="00C91231" w:rsidRDefault="00727AC2">
            <w:pPr>
              <w:rPr>
                <w:rFonts w:ascii="Lucida Sans" w:hAnsi="Lucida Sans"/>
                <w:b/>
                <w:sz w:val="22"/>
                <w:szCs w:val="22"/>
              </w:rPr>
            </w:pPr>
            <w:r w:rsidRPr="00C91231">
              <w:rPr>
                <w:rFonts w:ascii="Lucida Sans" w:hAnsi="Lucida Sans"/>
                <w:b/>
                <w:sz w:val="22"/>
                <w:szCs w:val="22"/>
              </w:rPr>
              <w:t>Description/rationale for inclusion</w:t>
            </w:r>
            <w:r w:rsidR="00C91231" w:rsidRPr="00C91231">
              <w:rPr>
                <w:rFonts w:ascii="Lucida Sans" w:hAnsi="Lucida Sans"/>
                <w:b/>
                <w:sz w:val="22"/>
                <w:szCs w:val="22"/>
              </w:rPr>
              <w:t>:</w:t>
            </w:r>
          </w:p>
          <w:p w14:paraId="4B0DC508" w14:textId="05B47212" w:rsidR="009146BB" w:rsidRPr="00C91231" w:rsidRDefault="000E794B" w:rsidP="000E794B">
            <w:pPr>
              <w:rPr>
                <w:rFonts w:ascii="Lucida Sans" w:hAnsi="Lucida Sans"/>
                <w:sz w:val="20"/>
                <w:szCs w:val="20"/>
              </w:rPr>
            </w:pPr>
            <w:r w:rsidRPr="00C91231">
              <w:rPr>
                <w:rFonts w:ascii="Lucida Sans" w:hAnsi="Lucida Sans"/>
                <w:sz w:val="20"/>
                <w:szCs w:val="20"/>
              </w:rPr>
              <w:t>This student-friendly video</w:t>
            </w:r>
            <w:r w:rsidR="009146BB" w:rsidRPr="00C91231">
              <w:rPr>
                <w:rFonts w:ascii="Lucida Sans" w:hAnsi="Lucida Sans"/>
                <w:sz w:val="20"/>
                <w:szCs w:val="20"/>
              </w:rPr>
              <w:t xml:space="preserve"> </w:t>
            </w:r>
            <w:r w:rsidRPr="00C91231">
              <w:rPr>
                <w:rFonts w:ascii="Lucida Sans" w:hAnsi="Lucida Sans"/>
                <w:sz w:val="20"/>
                <w:szCs w:val="20"/>
              </w:rPr>
              <w:t>provides general information about birds as well as some domain-specific vocabulary (vertebrate, incubate, camouflage), building on information about birds that would likely be familiar to young students.</w:t>
            </w:r>
          </w:p>
        </w:tc>
      </w:tr>
      <w:tr w:rsidR="00727AC2" w:rsidRPr="00B33B90" w14:paraId="171901A7" w14:textId="77777777" w:rsidTr="00C91231">
        <w:tc>
          <w:tcPr>
            <w:tcW w:w="4410" w:type="dxa"/>
          </w:tcPr>
          <w:p w14:paraId="4B63850A" w14:textId="63AABA61" w:rsidR="009146BB" w:rsidRPr="00F50DF8" w:rsidRDefault="009146BB">
            <w:pPr>
              <w:rPr>
                <w:rFonts w:ascii="Lucida Sans" w:hAnsi="Lucida Sans"/>
                <w:sz w:val="22"/>
                <w:szCs w:val="22"/>
              </w:rPr>
            </w:pPr>
            <w:r w:rsidRPr="00F50DF8">
              <w:rPr>
                <w:rFonts w:ascii="Lucida Sans" w:hAnsi="Lucida Sans"/>
                <w:sz w:val="22"/>
                <w:szCs w:val="22"/>
              </w:rPr>
              <w:t xml:space="preserve">Amazing </w:t>
            </w:r>
            <w:r w:rsidR="00C91231">
              <w:rPr>
                <w:rFonts w:ascii="Lucida Sans" w:hAnsi="Lucida Sans"/>
                <w:sz w:val="22"/>
                <w:szCs w:val="22"/>
              </w:rPr>
              <w:t>Murmuration of 70,000 Starlings</w:t>
            </w:r>
          </w:p>
          <w:p w14:paraId="43F3A1C8" w14:textId="77777777" w:rsidR="009146BB" w:rsidRPr="00F50DF8" w:rsidRDefault="009146BB">
            <w:pPr>
              <w:rPr>
                <w:rFonts w:ascii="Lucida Sans" w:hAnsi="Lucida Sans"/>
                <w:sz w:val="22"/>
                <w:szCs w:val="22"/>
              </w:rPr>
            </w:pPr>
          </w:p>
          <w:p w14:paraId="27BCF7ED" w14:textId="77777777" w:rsidR="00727AC2" w:rsidRDefault="0066493B">
            <w:pPr>
              <w:rPr>
                <w:rStyle w:val="Hyperlink"/>
                <w:rFonts w:ascii="Lucida Sans" w:hAnsi="Lucida Sans"/>
                <w:sz w:val="20"/>
                <w:szCs w:val="20"/>
              </w:rPr>
            </w:pPr>
            <w:hyperlink r:id="rId13" w:history="1">
              <w:r w:rsidR="009146BB" w:rsidRPr="00C91231">
                <w:rPr>
                  <w:rStyle w:val="Hyperlink"/>
                  <w:rFonts w:ascii="Lucida Sans" w:hAnsi="Lucida Sans"/>
                  <w:sz w:val="20"/>
                  <w:szCs w:val="20"/>
                </w:rPr>
                <w:t>http://thekidshouldseethis.com/post/an-amazing-murmuration-of-70000-starlings</w:t>
              </w:r>
            </w:hyperlink>
          </w:p>
          <w:p w14:paraId="47E49DC3" w14:textId="7C405756" w:rsidR="00C91231" w:rsidRPr="00C91231" w:rsidRDefault="00C91231">
            <w:pPr>
              <w:rPr>
                <w:rFonts w:ascii="Lucida Sans" w:hAnsi="Lucida Sans"/>
                <w:sz w:val="20"/>
                <w:szCs w:val="20"/>
              </w:rPr>
            </w:pPr>
          </w:p>
        </w:tc>
        <w:tc>
          <w:tcPr>
            <w:tcW w:w="10080" w:type="dxa"/>
          </w:tcPr>
          <w:p w14:paraId="03E33C5A" w14:textId="17800D07" w:rsidR="00727AC2" w:rsidRPr="00C91231" w:rsidRDefault="00727AC2">
            <w:pPr>
              <w:rPr>
                <w:rFonts w:ascii="Lucida Sans" w:hAnsi="Lucida Sans"/>
                <w:b/>
                <w:sz w:val="22"/>
                <w:szCs w:val="22"/>
              </w:rPr>
            </w:pPr>
            <w:r w:rsidRPr="00C91231">
              <w:rPr>
                <w:rFonts w:ascii="Lucida Sans" w:hAnsi="Lucida Sans"/>
                <w:b/>
                <w:sz w:val="22"/>
                <w:szCs w:val="22"/>
              </w:rPr>
              <w:t>Description/rationale for inclusion</w:t>
            </w:r>
            <w:r w:rsidR="00C91231" w:rsidRPr="00C91231">
              <w:rPr>
                <w:rFonts w:ascii="Lucida Sans" w:hAnsi="Lucida Sans"/>
                <w:b/>
                <w:sz w:val="22"/>
                <w:szCs w:val="22"/>
              </w:rPr>
              <w:t>:</w:t>
            </w:r>
          </w:p>
          <w:p w14:paraId="2885263F" w14:textId="66063D87" w:rsidR="009146BB" w:rsidRPr="00C91231" w:rsidRDefault="000E794B">
            <w:pPr>
              <w:rPr>
                <w:rFonts w:ascii="Lucida Sans" w:hAnsi="Lucida Sans" w:cstheme="minorHAnsi"/>
                <w:color w:val="222222"/>
                <w:sz w:val="20"/>
                <w:szCs w:val="20"/>
                <w:shd w:val="clear" w:color="auto" w:fill="FFFFFF"/>
              </w:rPr>
            </w:pPr>
            <w:r w:rsidRPr="00C91231">
              <w:rPr>
                <w:rFonts w:ascii="Lucida Sans" w:hAnsi="Lucida Sans" w:cstheme="minorHAnsi"/>
                <w:color w:val="222222"/>
                <w:sz w:val="20"/>
                <w:szCs w:val="20"/>
                <w:shd w:val="clear" w:color="auto" w:fill="FFFFFF"/>
              </w:rPr>
              <w:t xml:space="preserve">This </w:t>
            </w:r>
            <w:r w:rsidR="004B09E0">
              <w:rPr>
                <w:rFonts w:ascii="Lucida Sans" w:hAnsi="Lucida Sans" w:cstheme="minorHAnsi"/>
                <w:color w:val="222222"/>
                <w:sz w:val="20"/>
                <w:szCs w:val="20"/>
                <w:shd w:val="clear" w:color="auto" w:fill="FFFFFF"/>
              </w:rPr>
              <w:t xml:space="preserve">site includes a </w:t>
            </w:r>
            <w:r w:rsidRPr="00C91231">
              <w:rPr>
                <w:rFonts w:ascii="Lucida Sans" w:hAnsi="Lucida Sans" w:cstheme="minorHAnsi"/>
                <w:color w:val="222222"/>
                <w:sz w:val="20"/>
                <w:szCs w:val="20"/>
                <w:shd w:val="clear" w:color="auto" w:fill="FFFFFF"/>
              </w:rPr>
              <w:t xml:space="preserve">fascinating video </w:t>
            </w:r>
            <w:r w:rsidR="00F50DF8" w:rsidRPr="00C91231">
              <w:rPr>
                <w:rFonts w:ascii="Lucida Sans" w:hAnsi="Lucida Sans" w:cstheme="minorHAnsi"/>
                <w:color w:val="222222"/>
                <w:sz w:val="20"/>
                <w:szCs w:val="20"/>
                <w:shd w:val="clear" w:color="auto" w:fill="FFFFFF"/>
              </w:rPr>
              <w:t xml:space="preserve">of </w:t>
            </w:r>
            <w:r w:rsidR="004B09E0">
              <w:rPr>
                <w:rFonts w:ascii="Lucida Sans" w:hAnsi="Lucida Sans" w:cstheme="minorHAnsi"/>
                <w:color w:val="222222"/>
                <w:sz w:val="20"/>
                <w:szCs w:val="20"/>
                <w:shd w:val="clear" w:color="auto" w:fill="FFFFFF"/>
              </w:rPr>
              <w:t xml:space="preserve">a </w:t>
            </w:r>
            <w:r w:rsidR="009146BB" w:rsidRPr="00C91231">
              <w:rPr>
                <w:rFonts w:ascii="Lucida Sans" w:hAnsi="Lucida Sans"/>
                <w:sz w:val="20"/>
                <w:szCs w:val="20"/>
              </w:rPr>
              <w:t>starling</w:t>
            </w:r>
            <w:r w:rsidR="004B09E0">
              <w:rPr>
                <w:rFonts w:ascii="Lucida Sans" w:hAnsi="Lucida Sans"/>
                <w:sz w:val="20"/>
                <w:szCs w:val="20"/>
              </w:rPr>
              <w:t xml:space="preserve"> murmuration. </w:t>
            </w:r>
            <w:r w:rsidR="009146BB" w:rsidRPr="00C91231">
              <w:rPr>
                <w:rFonts w:ascii="Lucida Sans" w:hAnsi="Lucida Sans"/>
                <w:sz w:val="20"/>
                <w:szCs w:val="20"/>
              </w:rPr>
              <w:t xml:space="preserve"> </w:t>
            </w:r>
          </w:p>
        </w:tc>
      </w:tr>
      <w:tr w:rsidR="00727AC2" w:rsidRPr="00B33B90" w14:paraId="36E0CED4" w14:textId="77777777" w:rsidTr="00C91231">
        <w:trPr>
          <w:trHeight w:val="432"/>
        </w:trPr>
        <w:tc>
          <w:tcPr>
            <w:tcW w:w="14490" w:type="dxa"/>
            <w:gridSpan w:val="2"/>
            <w:shd w:val="clear" w:color="auto" w:fill="22A469"/>
            <w:vAlign w:val="center"/>
          </w:tcPr>
          <w:p w14:paraId="605EFB70" w14:textId="0111D8E0" w:rsidR="00727AC2" w:rsidRPr="00B33B90" w:rsidRDefault="00C91231" w:rsidP="00C91231">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44624" w:rsidRPr="00B33B90" w14:paraId="6BF7EF97" w14:textId="77777777" w:rsidTr="00C91231">
        <w:tc>
          <w:tcPr>
            <w:tcW w:w="4410" w:type="dxa"/>
          </w:tcPr>
          <w:p w14:paraId="04467203" w14:textId="77777777" w:rsidR="00744624" w:rsidRPr="00B33B90" w:rsidRDefault="00744624" w:rsidP="00744624">
            <w:pPr>
              <w:rPr>
                <w:rFonts w:ascii="Lucida Sans" w:hAnsi="Lucida Sans"/>
                <w:sz w:val="22"/>
                <w:szCs w:val="22"/>
              </w:rPr>
            </w:pPr>
            <w:r w:rsidRPr="00B33B90">
              <w:rPr>
                <w:rFonts w:ascii="Lucida Sans" w:hAnsi="Lucida Sans"/>
                <w:sz w:val="22"/>
                <w:szCs w:val="22"/>
              </w:rPr>
              <w:t>Text Type 1:</w:t>
            </w:r>
            <w:r>
              <w:rPr>
                <w:rFonts w:ascii="Lucida Sans" w:hAnsi="Lucida Sans"/>
                <w:sz w:val="22"/>
                <w:szCs w:val="22"/>
              </w:rPr>
              <w:t xml:space="preserve"> Informative</w:t>
            </w:r>
          </w:p>
        </w:tc>
        <w:tc>
          <w:tcPr>
            <w:tcW w:w="10080" w:type="dxa"/>
          </w:tcPr>
          <w:p w14:paraId="1D909FC7" w14:textId="2680756D" w:rsidR="00744624" w:rsidRPr="00C91231" w:rsidRDefault="00744624" w:rsidP="00744624">
            <w:pPr>
              <w:rPr>
                <w:rFonts w:ascii="Lucida Sans" w:hAnsi="Lucida Sans"/>
                <w:b/>
                <w:sz w:val="22"/>
                <w:szCs w:val="22"/>
              </w:rPr>
            </w:pPr>
            <w:r w:rsidRPr="00C91231">
              <w:rPr>
                <w:rFonts w:ascii="Lucida Sans" w:hAnsi="Lucida Sans"/>
                <w:b/>
                <w:sz w:val="22"/>
                <w:szCs w:val="22"/>
              </w:rPr>
              <w:t>Description of task</w:t>
            </w:r>
            <w:r w:rsidR="00C91231" w:rsidRPr="00C91231">
              <w:rPr>
                <w:rFonts w:ascii="Lucida Sans" w:hAnsi="Lucida Sans"/>
                <w:b/>
                <w:sz w:val="22"/>
                <w:szCs w:val="22"/>
              </w:rPr>
              <w:t>:</w:t>
            </w:r>
          </w:p>
          <w:p w14:paraId="76A5CBB6" w14:textId="77777777" w:rsidR="00AD141E" w:rsidRDefault="00744624" w:rsidP="00744624">
            <w:pPr>
              <w:rPr>
                <w:rFonts w:ascii="Lucida Sans" w:hAnsi="Lucida Sans"/>
                <w:sz w:val="20"/>
                <w:szCs w:val="20"/>
              </w:rPr>
            </w:pPr>
            <w:r w:rsidRPr="00C91231">
              <w:rPr>
                <w:rFonts w:ascii="Lucida Sans" w:hAnsi="Lucida Sans"/>
                <w:sz w:val="20"/>
                <w:szCs w:val="20"/>
              </w:rPr>
              <w:t>Think about what you have learned about birds. Create a one-page article about birds. Make sure that you</w:t>
            </w:r>
            <w:r w:rsidR="00AD141E">
              <w:rPr>
                <w:rFonts w:ascii="Lucida Sans" w:hAnsi="Lucida Sans"/>
                <w:sz w:val="20"/>
                <w:szCs w:val="20"/>
              </w:rPr>
              <w:t>:</w:t>
            </w:r>
          </w:p>
          <w:p w14:paraId="1C0DD9EC" w14:textId="77777777" w:rsidR="00AD141E" w:rsidRDefault="00AD141E" w:rsidP="00AD141E">
            <w:pPr>
              <w:pStyle w:val="ListParagraph"/>
              <w:numPr>
                <w:ilvl w:val="0"/>
                <w:numId w:val="14"/>
              </w:numPr>
              <w:rPr>
                <w:rFonts w:ascii="Lucida Sans" w:hAnsi="Lucida Sans"/>
                <w:sz w:val="20"/>
                <w:szCs w:val="20"/>
              </w:rPr>
            </w:pPr>
            <w:r>
              <w:rPr>
                <w:rFonts w:ascii="Lucida Sans" w:hAnsi="Lucida Sans"/>
                <w:sz w:val="20"/>
                <w:szCs w:val="20"/>
              </w:rPr>
              <w:t>Provide a title</w:t>
            </w:r>
          </w:p>
          <w:p w14:paraId="678B79A0" w14:textId="77777777" w:rsidR="00AD141E" w:rsidRDefault="00AD141E" w:rsidP="00AD141E">
            <w:pPr>
              <w:pStyle w:val="ListParagraph"/>
              <w:numPr>
                <w:ilvl w:val="0"/>
                <w:numId w:val="14"/>
              </w:numPr>
              <w:rPr>
                <w:rFonts w:ascii="Lucida Sans" w:hAnsi="Lucida Sans"/>
                <w:sz w:val="20"/>
                <w:szCs w:val="20"/>
              </w:rPr>
            </w:pPr>
            <w:r>
              <w:rPr>
                <w:rFonts w:ascii="Lucida Sans" w:hAnsi="Lucida Sans"/>
                <w:sz w:val="20"/>
                <w:szCs w:val="20"/>
              </w:rPr>
              <w:t>Introduce your topic</w:t>
            </w:r>
          </w:p>
          <w:p w14:paraId="2C92CA8C" w14:textId="77777777" w:rsidR="00AD141E" w:rsidRDefault="00AD141E" w:rsidP="00AD141E">
            <w:pPr>
              <w:pStyle w:val="ListParagraph"/>
              <w:numPr>
                <w:ilvl w:val="0"/>
                <w:numId w:val="14"/>
              </w:numPr>
              <w:rPr>
                <w:rFonts w:ascii="Lucida Sans" w:hAnsi="Lucida Sans"/>
                <w:sz w:val="20"/>
                <w:szCs w:val="20"/>
              </w:rPr>
            </w:pPr>
            <w:r>
              <w:rPr>
                <w:rFonts w:ascii="Lucida Sans" w:hAnsi="Lucida Sans"/>
                <w:sz w:val="20"/>
                <w:szCs w:val="20"/>
              </w:rPr>
              <w:t>Provide a conclusion</w:t>
            </w:r>
            <w:r w:rsidR="00744624" w:rsidRPr="00AD141E">
              <w:rPr>
                <w:rFonts w:ascii="Lucida Sans" w:hAnsi="Lucida Sans"/>
                <w:sz w:val="20"/>
                <w:szCs w:val="20"/>
              </w:rPr>
              <w:t xml:space="preserve"> </w:t>
            </w:r>
          </w:p>
          <w:p w14:paraId="3960AA89" w14:textId="77777777" w:rsidR="00AD141E" w:rsidRDefault="00AD141E" w:rsidP="00AD141E">
            <w:pPr>
              <w:rPr>
                <w:rFonts w:ascii="Lucida Sans" w:hAnsi="Lucida Sans"/>
                <w:sz w:val="20"/>
                <w:szCs w:val="20"/>
              </w:rPr>
            </w:pPr>
          </w:p>
          <w:p w14:paraId="29258CB3" w14:textId="0A996266" w:rsidR="00744624" w:rsidRPr="00AD141E" w:rsidRDefault="00744624" w:rsidP="00AD141E">
            <w:pPr>
              <w:rPr>
                <w:rFonts w:ascii="Lucida Sans" w:hAnsi="Lucida Sans"/>
                <w:sz w:val="20"/>
                <w:szCs w:val="20"/>
              </w:rPr>
            </w:pPr>
            <w:r w:rsidRPr="00AD141E">
              <w:rPr>
                <w:rFonts w:ascii="Lucida Sans" w:hAnsi="Lucida Sans"/>
                <w:sz w:val="20"/>
                <w:szCs w:val="20"/>
              </w:rPr>
              <w:t>Include 1-2 images that provide or support information, and captions for each image you provide.</w:t>
            </w:r>
          </w:p>
          <w:p w14:paraId="6A161386" w14:textId="6F6089D3" w:rsidR="00C91231" w:rsidRPr="00C91231" w:rsidRDefault="00C91231" w:rsidP="00744624">
            <w:pPr>
              <w:rPr>
                <w:rFonts w:ascii="Lucida Sans" w:hAnsi="Lucida Sans"/>
                <w:sz w:val="20"/>
                <w:szCs w:val="20"/>
              </w:rPr>
            </w:pPr>
          </w:p>
        </w:tc>
      </w:tr>
      <w:tr w:rsidR="00744624" w:rsidRPr="00B33B90" w14:paraId="299BE0FB" w14:textId="77777777" w:rsidTr="00D76857">
        <w:trPr>
          <w:trHeight w:val="1007"/>
        </w:trPr>
        <w:tc>
          <w:tcPr>
            <w:tcW w:w="4410" w:type="dxa"/>
          </w:tcPr>
          <w:p w14:paraId="21AF73FC" w14:textId="77777777" w:rsidR="00744624" w:rsidRPr="00B33B90" w:rsidRDefault="00744624" w:rsidP="00744624">
            <w:pPr>
              <w:rPr>
                <w:rFonts w:ascii="Lucida Sans" w:hAnsi="Lucida Sans"/>
                <w:sz w:val="22"/>
                <w:szCs w:val="22"/>
              </w:rPr>
            </w:pPr>
            <w:r w:rsidRPr="00B33B90">
              <w:rPr>
                <w:rFonts w:ascii="Lucida Sans" w:hAnsi="Lucida Sans"/>
                <w:sz w:val="22"/>
                <w:szCs w:val="22"/>
              </w:rPr>
              <w:t>Text Type 2:</w:t>
            </w:r>
            <w:r>
              <w:rPr>
                <w:rFonts w:ascii="Lucida Sans" w:hAnsi="Lucida Sans"/>
                <w:sz w:val="22"/>
                <w:szCs w:val="22"/>
              </w:rPr>
              <w:t xml:space="preserve"> Narrative</w:t>
            </w:r>
          </w:p>
        </w:tc>
        <w:tc>
          <w:tcPr>
            <w:tcW w:w="10080" w:type="dxa"/>
          </w:tcPr>
          <w:p w14:paraId="63015566" w14:textId="2093680D" w:rsidR="00744624" w:rsidRPr="00C91231" w:rsidRDefault="00744624" w:rsidP="00744624">
            <w:pPr>
              <w:rPr>
                <w:rFonts w:ascii="Lucida Sans" w:hAnsi="Lucida Sans"/>
                <w:b/>
                <w:sz w:val="22"/>
                <w:szCs w:val="22"/>
              </w:rPr>
            </w:pPr>
            <w:r w:rsidRPr="00C91231">
              <w:rPr>
                <w:rFonts w:ascii="Lucida Sans" w:hAnsi="Lucida Sans"/>
                <w:b/>
                <w:sz w:val="22"/>
                <w:szCs w:val="22"/>
              </w:rPr>
              <w:t>Description of task</w:t>
            </w:r>
            <w:r w:rsidR="00C91231" w:rsidRPr="00C91231">
              <w:rPr>
                <w:rFonts w:ascii="Lucida Sans" w:hAnsi="Lucida Sans"/>
                <w:b/>
                <w:sz w:val="22"/>
                <w:szCs w:val="22"/>
              </w:rPr>
              <w:t>:</w:t>
            </w:r>
          </w:p>
          <w:p w14:paraId="46E3BB79" w14:textId="45C20FE0" w:rsidR="00C91231" w:rsidRPr="00C91231" w:rsidRDefault="00744624" w:rsidP="009306D9">
            <w:pPr>
              <w:rPr>
                <w:rFonts w:ascii="Lucida Sans" w:hAnsi="Lucida Sans"/>
                <w:sz w:val="20"/>
                <w:szCs w:val="20"/>
              </w:rPr>
            </w:pPr>
            <w:r w:rsidRPr="00C91231">
              <w:rPr>
                <w:rFonts w:ascii="Lucida Sans" w:hAnsi="Lucida Sans"/>
                <w:sz w:val="20"/>
                <w:szCs w:val="20"/>
              </w:rPr>
              <w:t xml:space="preserve">Imagine you are </w:t>
            </w:r>
            <w:r w:rsidR="009306D9" w:rsidRPr="00C91231">
              <w:rPr>
                <w:rFonts w:ascii="Lucida Sans" w:hAnsi="Lucida Sans"/>
                <w:sz w:val="20"/>
                <w:szCs w:val="20"/>
              </w:rPr>
              <w:t>a bird. Draw or write a story from the perspective of a bird</w:t>
            </w:r>
            <w:r w:rsidRPr="00C91231">
              <w:rPr>
                <w:rFonts w:ascii="Lucida Sans" w:hAnsi="Lucida Sans"/>
                <w:sz w:val="20"/>
                <w:szCs w:val="20"/>
              </w:rPr>
              <w:t xml:space="preserve">. Include the sequence of events that take place including what </w:t>
            </w:r>
            <w:r w:rsidR="009306D9" w:rsidRPr="00C91231">
              <w:rPr>
                <w:rFonts w:ascii="Lucida Sans" w:hAnsi="Lucida Sans"/>
                <w:sz w:val="20"/>
                <w:szCs w:val="20"/>
              </w:rPr>
              <w:t>the bird sees and does</w:t>
            </w:r>
            <w:r w:rsidRPr="00C91231">
              <w:rPr>
                <w:rFonts w:ascii="Lucida Sans" w:hAnsi="Lucida Sans"/>
                <w:sz w:val="20"/>
                <w:szCs w:val="20"/>
              </w:rPr>
              <w:t>.</w:t>
            </w:r>
            <w:r w:rsidR="00776FBA">
              <w:rPr>
                <w:rFonts w:ascii="Lucida Sans" w:hAnsi="Lucida Sans"/>
                <w:sz w:val="20"/>
                <w:szCs w:val="20"/>
              </w:rPr>
              <w:t xml:space="preserve"> Be sure to include an ending to your story. </w:t>
            </w:r>
          </w:p>
        </w:tc>
      </w:tr>
      <w:tr w:rsidR="00744624" w:rsidRPr="00B33B90" w14:paraId="0A29E738" w14:textId="77777777" w:rsidTr="00784C8D">
        <w:trPr>
          <w:trHeight w:val="2780"/>
        </w:trPr>
        <w:tc>
          <w:tcPr>
            <w:tcW w:w="4410" w:type="dxa"/>
            <w:tcBorders>
              <w:bottom w:val="single" w:sz="4" w:space="0" w:color="auto"/>
            </w:tcBorders>
          </w:tcPr>
          <w:p w14:paraId="5C12D6B9" w14:textId="77777777" w:rsidR="00744624" w:rsidRPr="00B33B90" w:rsidRDefault="00744624" w:rsidP="00744624">
            <w:pPr>
              <w:rPr>
                <w:rFonts w:ascii="Lucida Sans" w:hAnsi="Lucida Sans"/>
                <w:sz w:val="22"/>
                <w:szCs w:val="22"/>
              </w:rPr>
            </w:pPr>
            <w:r w:rsidRPr="00B33B90">
              <w:rPr>
                <w:rFonts w:ascii="Lucida Sans" w:hAnsi="Lucida Sans"/>
                <w:sz w:val="22"/>
                <w:szCs w:val="22"/>
              </w:rPr>
              <w:t>Task Type 3:</w:t>
            </w:r>
            <w:r>
              <w:rPr>
                <w:rFonts w:ascii="Lucida Sans" w:hAnsi="Lucida Sans"/>
                <w:sz w:val="22"/>
                <w:szCs w:val="22"/>
              </w:rPr>
              <w:t xml:space="preserve"> Research</w:t>
            </w:r>
          </w:p>
        </w:tc>
        <w:tc>
          <w:tcPr>
            <w:tcW w:w="10080" w:type="dxa"/>
            <w:tcBorders>
              <w:bottom w:val="single" w:sz="4" w:space="0" w:color="auto"/>
            </w:tcBorders>
          </w:tcPr>
          <w:p w14:paraId="59C4535E" w14:textId="4E651F20" w:rsidR="00744624" w:rsidRPr="00C91231" w:rsidRDefault="00744624" w:rsidP="00744624">
            <w:pPr>
              <w:rPr>
                <w:rFonts w:ascii="Lucida Sans" w:hAnsi="Lucida Sans"/>
                <w:b/>
                <w:sz w:val="22"/>
                <w:szCs w:val="22"/>
              </w:rPr>
            </w:pPr>
            <w:r w:rsidRPr="00C91231">
              <w:rPr>
                <w:rFonts w:ascii="Lucida Sans" w:hAnsi="Lucida Sans"/>
                <w:b/>
                <w:sz w:val="22"/>
                <w:szCs w:val="22"/>
              </w:rPr>
              <w:t>Description of task</w:t>
            </w:r>
            <w:r w:rsidR="00C91231" w:rsidRPr="00C91231">
              <w:rPr>
                <w:rFonts w:ascii="Lucida Sans" w:hAnsi="Lucida Sans"/>
                <w:b/>
                <w:sz w:val="22"/>
                <w:szCs w:val="22"/>
              </w:rPr>
              <w:t>:</w:t>
            </w:r>
          </w:p>
          <w:p w14:paraId="4D5A1265" w14:textId="77777777" w:rsidR="00AD141E" w:rsidRDefault="00744624" w:rsidP="00744624">
            <w:pPr>
              <w:rPr>
                <w:rFonts w:ascii="Lucida Sans" w:hAnsi="Lucida Sans"/>
                <w:sz w:val="20"/>
                <w:szCs w:val="20"/>
              </w:rPr>
            </w:pPr>
            <w:r w:rsidRPr="00C91231">
              <w:rPr>
                <w:rFonts w:ascii="Lucida Sans" w:hAnsi="Lucida Sans"/>
                <w:sz w:val="20"/>
                <w:szCs w:val="20"/>
              </w:rPr>
              <w:t xml:space="preserve">There are many </w:t>
            </w:r>
            <w:r w:rsidR="009306D9" w:rsidRPr="00C91231">
              <w:rPr>
                <w:rFonts w:ascii="Lucida Sans" w:hAnsi="Lucida Sans"/>
                <w:sz w:val="20"/>
                <w:szCs w:val="20"/>
              </w:rPr>
              <w:t>kinds of birds</w:t>
            </w:r>
            <w:r w:rsidRPr="00C91231">
              <w:rPr>
                <w:rFonts w:ascii="Lucida Sans" w:hAnsi="Lucida Sans"/>
                <w:sz w:val="20"/>
                <w:szCs w:val="20"/>
              </w:rPr>
              <w:t xml:space="preserve">. </w:t>
            </w:r>
            <w:r w:rsidR="009306D9" w:rsidRPr="00C91231">
              <w:rPr>
                <w:rFonts w:ascii="Lucida Sans" w:hAnsi="Lucida Sans"/>
                <w:sz w:val="20"/>
                <w:szCs w:val="20"/>
              </w:rPr>
              <w:t>Choose</w:t>
            </w:r>
            <w:r w:rsidRPr="00C91231">
              <w:rPr>
                <w:rFonts w:ascii="Lucida Sans" w:hAnsi="Lucida Sans"/>
                <w:sz w:val="20"/>
                <w:szCs w:val="20"/>
              </w:rPr>
              <w:t xml:space="preserve"> </w:t>
            </w:r>
            <w:r w:rsidR="009306D9" w:rsidRPr="00C91231">
              <w:rPr>
                <w:rFonts w:ascii="Lucida Sans" w:hAnsi="Lucida Sans"/>
                <w:sz w:val="20"/>
                <w:szCs w:val="20"/>
              </w:rPr>
              <w:t>a specific type of bird</w:t>
            </w:r>
            <w:r w:rsidRPr="00C91231">
              <w:rPr>
                <w:rFonts w:ascii="Lucida Sans" w:hAnsi="Lucida Sans"/>
                <w:sz w:val="20"/>
                <w:szCs w:val="20"/>
              </w:rPr>
              <w:t xml:space="preserve"> to learn more about. After you research, draw or write sentences describing the </w:t>
            </w:r>
            <w:r w:rsidR="009306D9" w:rsidRPr="00C91231">
              <w:rPr>
                <w:rFonts w:ascii="Lucida Sans" w:hAnsi="Lucida Sans"/>
                <w:sz w:val="20"/>
                <w:szCs w:val="20"/>
              </w:rPr>
              <w:t>bird</w:t>
            </w:r>
            <w:r w:rsidRPr="00C91231">
              <w:rPr>
                <w:rFonts w:ascii="Lucida Sans" w:hAnsi="Lucida Sans"/>
                <w:sz w:val="20"/>
                <w:szCs w:val="20"/>
              </w:rPr>
              <w:t>. Be sure to include</w:t>
            </w:r>
            <w:r w:rsidR="00AD141E">
              <w:rPr>
                <w:rFonts w:ascii="Lucida Sans" w:hAnsi="Lucida Sans"/>
                <w:sz w:val="20"/>
                <w:szCs w:val="20"/>
              </w:rPr>
              <w:t>:</w:t>
            </w:r>
          </w:p>
          <w:p w14:paraId="055FB81B" w14:textId="77777777" w:rsidR="00AD141E" w:rsidRDefault="00AD141E" w:rsidP="00AD141E">
            <w:pPr>
              <w:pStyle w:val="ListParagraph"/>
              <w:numPr>
                <w:ilvl w:val="0"/>
                <w:numId w:val="15"/>
              </w:numPr>
              <w:rPr>
                <w:rFonts w:ascii="Lucida Sans" w:hAnsi="Lucida Sans"/>
                <w:sz w:val="20"/>
                <w:szCs w:val="20"/>
              </w:rPr>
            </w:pPr>
            <w:r>
              <w:rPr>
                <w:rFonts w:ascii="Lucida Sans" w:hAnsi="Lucida Sans"/>
                <w:sz w:val="20"/>
                <w:szCs w:val="20"/>
              </w:rPr>
              <w:t>W</w:t>
            </w:r>
            <w:r w:rsidR="00744624" w:rsidRPr="00AD141E">
              <w:rPr>
                <w:rFonts w:ascii="Lucida Sans" w:hAnsi="Lucida Sans"/>
                <w:sz w:val="20"/>
                <w:szCs w:val="20"/>
              </w:rPr>
              <w:t xml:space="preserve">hat the </w:t>
            </w:r>
            <w:r w:rsidR="009306D9" w:rsidRPr="00AD141E">
              <w:rPr>
                <w:rFonts w:ascii="Lucida Sans" w:hAnsi="Lucida Sans"/>
                <w:sz w:val="20"/>
                <w:szCs w:val="20"/>
              </w:rPr>
              <w:t>bird</w:t>
            </w:r>
            <w:r>
              <w:rPr>
                <w:rFonts w:ascii="Lucida Sans" w:hAnsi="Lucida Sans"/>
                <w:sz w:val="20"/>
                <w:szCs w:val="20"/>
              </w:rPr>
              <w:t xml:space="preserve"> looks like</w:t>
            </w:r>
          </w:p>
          <w:p w14:paraId="684A537A" w14:textId="77777777" w:rsidR="00AD141E" w:rsidRDefault="00AD141E" w:rsidP="00AD141E">
            <w:pPr>
              <w:pStyle w:val="ListParagraph"/>
              <w:numPr>
                <w:ilvl w:val="0"/>
                <w:numId w:val="15"/>
              </w:numPr>
              <w:rPr>
                <w:rFonts w:ascii="Lucida Sans" w:hAnsi="Lucida Sans"/>
                <w:sz w:val="20"/>
                <w:szCs w:val="20"/>
              </w:rPr>
            </w:pPr>
            <w:r>
              <w:rPr>
                <w:rFonts w:ascii="Lucida Sans" w:hAnsi="Lucida Sans"/>
                <w:sz w:val="20"/>
                <w:szCs w:val="20"/>
              </w:rPr>
              <w:t>H</w:t>
            </w:r>
            <w:r w:rsidR="009306D9" w:rsidRPr="00AD141E">
              <w:rPr>
                <w:rFonts w:ascii="Lucida Sans" w:hAnsi="Lucida Sans"/>
                <w:sz w:val="20"/>
                <w:szCs w:val="20"/>
              </w:rPr>
              <w:t>ow it moves</w:t>
            </w:r>
          </w:p>
          <w:p w14:paraId="4F48DDE8" w14:textId="351563A2" w:rsidR="00744624" w:rsidRPr="00AD141E" w:rsidRDefault="00AD141E" w:rsidP="00AD141E">
            <w:pPr>
              <w:pStyle w:val="ListParagraph"/>
              <w:numPr>
                <w:ilvl w:val="0"/>
                <w:numId w:val="15"/>
              </w:numPr>
              <w:rPr>
                <w:rFonts w:ascii="Lucida Sans" w:hAnsi="Lucida Sans"/>
                <w:sz w:val="20"/>
                <w:szCs w:val="20"/>
              </w:rPr>
            </w:pPr>
            <w:r>
              <w:rPr>
                <w:rFonts w:ascii="Lucida Sans" w:hAnsi="Lucida Sans"/>
                <w:sz w:val="20"/>
                <w:szCs w:val="20"/>
              </w:rPr>
              <w:t>Where it lives</w:t>
            </w:r>
          </w:p>
          <w:p w14:paraId="3975E71F" w14:textId="77777777" w:rsidR="00744624" w:rsidRPr="00C91231" w:rsidRDefault="00744624" w:rsidP="00744624">
            <w:pPr>
              <w:rPr>
                <w:rFonts w:ascii="Lucida Sans" w:hAnsi="Lucida Sans"/>
                <w:sz w:val="20"/>
                <w:szCs w:val="20"/>
              </w:rPr>
            </w:pPr>
          </w:p>
          <w:p w14:paraId="7D1176A9" w14:textId="04E9FBA3" w:rsidR="005B3335" w:rsidRDefault="00744624" w:rsidP="00744624">
            <w:pPr>
              <w:rPr>
                <w:rFonts w:ascii="Lucida Sans" w:hAnsi="Lucida Sans"/>
                <w:i/>
                <w:sz w:val="20"/>
                <w:szCs w:val="20"/>
              </w:rPr>
            </w:pPr>
            <w:r w:rsidRPr="00C91231">
              <w:rPr>
                <w:rFonts w:ascii="Lucida Sans" w:hAnsi="Lucida Sans"/>
                <w:i/>
                <w:sz w:val="20"/>
                <w:szCs w:val="20"/>
              </w:rPr>
              <w:t>Teacher note: This task can be completed as a group research project with teacher support.</w:t>
            </w:r>
            <w:r w:rsidR="005B3335">
              <w:rPr>
                <w:rFonts w:ascii="Lucida Sans" w:hAnsi="Lucida Sans"/>
                <w:i/>
                <w:sz w:val="20"/>
                <w:szCs w:val="20"/>
              </w:rPr>
              <w:t xml:space="preserve"> Consider selecting a bird from these site</w:t>
            </w:r>
            <w:r w:rsidR="009728D0">
              <w:rPr>
                <w:rFonts w:ascii="Lucida Sans" w:hAnsi="Lucida Sans"/>
                <w:i/>
                <w:sz w:val="20"/>
                <w:szCs w:val="20"/>
              </w:rPr>
              <w:t>s</w:t>
            </w:r>
            <w:r w:rsidR="005B3335">
              <w:rPr>
                <w:rFonts w:ascii="Lucida Sans" w:hAnsi="Lucida Sans"/>
                <w:i/>
                <w:sz w:val="20"/>
                <w:szCs w:val="20"/>
              </w:rPr>
              <w:t xml:space="preserve">: </w:t>
            </w:r>
          </w:p>
          <w:p w14:paraId="1CDFBD12" w14:textId="1932EEE7" w:rsidR="00744624" w:rsidRDefault="0066493B" w:rsidP="00744624">
            <w:pPr>
              <w:rPr>
                <w:rFonts w:ascii="Lucida Sans" w:hAnsi="Lucida Sans"/>
                <w:i/>
                <w:sz w:val="20"/>
                <w:szCs w:val="20"/>
              </w:rPr>
            </w:pPr>
            <w:hyperlink r:id="rId14" w:history="1">
              <w:r w:rsidR="005B3335" w:rsidRPr="00DC4F6D">
                <w:rPr>
                  <w:rStyle w:val="Hyperlink"/>
                  <w:rFonts w:ascii="Lucida Sans" w:hAnsi="Lucida Sans"/>
                  <w:sz w:val="20"/>
                  <w:szCs w:val="20"/>
                </w:rPr>
                <w:t>https://www.dkfindout.com/us/animals-and-nature/birds/</w:t>
              </w:r>
            </w:hyperlink>
            <w:r w:rsidR="005B3335">
              <w:rPr>
                <w:rFonts w:ascii="Lucida Sans" w:hAnsi="Lucida Sans"/>
                <w:i/>
                <w:sz w:val="20"/>
                <w:szCs w:val="20"/>
              </w:rPr>
              <w:t xml:space="preserve">  </w:t>
            </w:r>
          </w:p>
          <w:p w14:paraId="7B3061EE" w14:textId="721FA5BA" w:rsidR="00C91231" w:rsidRPr="00776FBA" w:rsidRDefault="0066493B" w:rsidP="00744624">
            <w:pPr>
              <w:rPr>
                <w:rFonts w:ascii="Lucida Sans" w:hAnsi="Lucida Sans"/>
                <w:i/>
                <w:sz w:val="20"/>
                <w:szCs w:val="20"/>
              </w:rPr>
            </w:pPr>
            <w:hyperlink r:id="rId15" w:history="1">
              <w:r w:rsidR="005B3335" w:rsidRPr="00DC4F6D">
                <w:rPr>
                  <w:rStyle w:val="Hyperlink"/>
                  <w:rFonts w:ascii="Lucida Sans" w:hAnsi="Lucida Sans"/>
                  <w:sz w:val="20"/>
                  <w:szCs w:val="20"/>
                </w:rPr>
                <w:t>http://animals.sandiegozoo.org/animals/birds</w:t>
              </w:r>
            </w:hyperlink>
            <w:r w:rsidR="005B3335">
              <w:rPr>
                <w:rFonts w:ascii="Lucida Sans" w:hAnsi="Lucida Sans"/>
                <w:i/>
                <w:sz w:val="20"/>
                <w:szCs w:val="20"/>
              </w:rPr>
              <w:t xml:space="preserve"> </w:t>
            </w:r>
          </w:p>
        </w:tc>
      </w:tr>
      <w:tr w:rsidR="00784C8D" w:rsidRPr="00B33B90" w14:paraId="4EB8C1E2" w14:textId="77777777" w:rsidTr="00784C8D">
        <w:trPr>
          <w:trHeight w:val="2780"/>
        </w:trPr>
        <w:tc>
          <w:tcPr>
            <w:tcW w:w="14490" w:type="dxa"/>
            <w:gridSpan w:val="2"/>
            <w:tcBorders>
              <w:top w:val="single" w:sz="4" w:space="0" w:color="auto"/>
              <w:left w:val="nil"/>
              <w:bottom w:val="nil"/>
              <w:right w:val="nil"/>
            </w:tcBorders>
          </w:tcPr>
          <w:p w14:paraId="23A6BD4C" w14:textId="5A003720" w:rsidR="00784C8D" w:rsidRPr="00C91231" w:rsidRDefault="00784C8D" w:rsidP="00744624">
            <w:pPr>
              <w:rPr>
                <w:rFonts w:ascii="Lucida Sans" w:hAnsi="Lucida Sans"/>
                <w:b/>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3D81120F" w14:textId="77777777" w:rsidR="009E4B6A" w:rsidRPr="00B33B90" w:rsidRDefault="009E4B6A" w:rsidP="009E4B6A">
      <w:pPr>
        <w:rPr>
          <w:rFonts w:ascii="Lucida Sans" w:hAnsi="Lucida Sans"/>
          <w:sz w:val="2"/>
          <w:szCs w:val="2"/>
        </w:rPr>
      </w:pPr>
    </w:p>
    <w:sectPr w:rsidR="009E4B6A" w:rsidRPr="00B33B90" w:rsidSect="00D76857">
      <w:headerReference w:type="default" r:id="rId16"/>
      <w:footerReference w:type="default" r:id="rId17"/>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B59872" w14:textId="77777777" w:rsidR="0066493B" w:rsidRDefault="0066493B" w:rsidP="00200A83">
      <w:pPr>
        <w:spacing w:after="0" w:line="240" w:lineRule="auto"/>
      </w:pPr>
      <w:r>
        <w:separator/>
      </w:r>
    </w:p>
  </w:endnote>
  <w:endnote w:type="continuationSeparator" w:id="0">
    <w:p w14:paraId="440F3EE2" w14:textId="77777777" w:rsidR="0066493B" w:rsidRDefault="0066493B"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2984D" w14:textId="1C55F0BF" w:rsidR="00D76857" w:rsidRDefault="00D76857" w:rsidP="00D76857">
    <w:pPr>
      <w:pStyle w:val="Footer"/>
      <w:jc w:val="center"/>
    </w:pPr>
    <w:r w:rsidRPr="00732FB3">
      <w:rPr>
        <w:noProof/>
      </w:rPr>
      <w:drawing>
        <wp:inline distT="0" distB="0" distL="0" distR="0" wp14:anchorId="28017E25" wp14:editId="5C51121A">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FFEA05" w14:textId="77777777" w:rsidR="0066493B" w:rsidRDefault="0066493B" w:rsidP="00200A83">
      <w:pPr>
        <w:spacing w:after="0" w:line="240" w:lineRule="auto"/>
      </w:pPr>
      <w:r>
        <w:separator/>
      </w:r>
    </w:p>
  </w:footnote>
  <w:footnote w:type="continuationSeparator" w:id="0">
    <w:p w14:paraId="3D1654E4" w14:textId="77777777" w:rsidR="0066493B" w:rsidRDefault="0066493B"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851DB" w14:textId="77777777" w:rsidR="00462990" w:rsidRDefault="00462990" w:rsidP="00462990">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478A98E1" w:rsidR="00744624" w:rsidRPr="00E21EDB" w:rsidRDefault="00462990" w:rsidP="00FD64EE">
    <w:pPr>
      <w:tabs>
        <w:tab w:val="right" w:pos="9020"/>
      </w:tabs>
      <w:spacing w:after="240"/>
      <w:contextualSpacing/>
      <w:rPr>
        <w:rFonts w:ascii="Lucida Sans" w:eastAsia="Cambria" w:hAnsi="Lucida Sans" w:cs="Cambria"/>
        <w:b/>
        <w:bCs/>
      </w:rPr>
    </w:pPr>
    <w:r>
      <w:rPr>
        <w:rFonts w:ascii="Lucida Sans" w:eastAsia="Cambria" w:hAnsi="Lucida Sans" w:cs="Cambria"/>
      </w:rPr>
      <w:t xml:space="preserve">Anchor </w:t>
    </w:r>
    <w:r w:rsidR="00744624" w:rsidRPr="00B33B90">
      <w:rPr>
        <w:rFonts w:ascii="Lucida Sans" w:eastAsia="Cambria" w:hAnsi="Lucida Sans" w:cs="Cambria"/>
      </w:rPr>
      <w:t>Text</w:t>
    </w:r>
    <w:r w:rsidR="00744624">
      <w:rPr>
        <w:rFonts w:ascii="Lucida Sans" w:eastAsia="Cambria" w:hAnsi="Lucida Sans" w:cs="Cambria"/>
      </w:rPr>
      <w:t xml:space="preserve">: </w:t>
    </w:r>
    <w:r w:rsidR="00744624" w:rsidRPr="00C91231">
      <w:rPr>
        <w:rFonts w:ascii="Lucida Sans" w:eastAsia="Cambria" w:hAnsi="Lucida Sans" w:cs="Cambria"/>
        <w:bCs/>
      </w:rPr>
      <w:t>National Geographic Kids Bird Guide of North America</w:t>
    </w:r>
    <w:r w:rsidR="00C91231">
      <w:rPr>
        <w:rFonts w:ascii="Lucida Sans" w:eastAsia="Cambria" w:hAnsi="Lucida Sans" w:cs="Cambria"/>
        <w:bCs/>
      </w:rPr>
      <w:t xml:space="preserve"> </w:t>
    </w:r>
    <w:r w:rsidR="00C91231">
      <w:rPr>
        <w:rFonts w:ascii="Lucida Sans" w:eastAsia="Cambria" w:hAnsi="Lucida Sans" w:cs="Cambria"/>
      </w:rPr>
      <w:t>|</w:t>
    </w:r>
    <w:r w:rsidR="00744624" w:rsidRPr="00E21EDB">
      <w:rPr>
        <w:rFonts w:ascii="Lucida Sans" w:eastAsia="Cambria" w:hAnsi="Lucida Sans" w:cs="Cambria"/>
      </w:rPr>
      <w:t xml:space="preserve"> Grade:</w:t>
    </w:r>
    <w:r w:rsidR="00744624">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2A938F7"/>
    <w:multiLevelType w:val="hybridMultilevel"/>
    <w:tmpl w:val="2F7C1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C48CB"/>
    <w:multiLevelType w:val="hybridMultilevel"/>
    <w:tmpl w:val="931AB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
  </w:num>
  <w:num w:numId="4">
    <w:abstractNumId w:val="10"/>
  </w:num>
  <w:num w:numId="5">
    <w:abstractNumId w:val="0"/>
  </w:num>
  <w:num w:numId="6">
    <w:abstractNumId w:val="8"/>
  </w:num>
  <w:num w:numId="7">
    <w:abstractNumId w:val="5"/>
  </w:num>
  <w:num w:numId="8">
    <w:abstractNumId w:val="11"/>
  </w:num>
  <w:num w:numId="9">
    <w:abstractNumId w:val="4"/>
  </w:num>
  <w:num w:numId="10">
    <w:abstractNumId w:val="3"/>
  </w:num>
  <w:num w:numId="11">
    <w:abstractNumId w:val="13"/>
  </w:num>
  <w:num w:numId="12">
    <w:abstractNumId w:val="14"/>
  </w:num>
  <w:num w:numId="13">
    <w:abstractNumId w:val="2"/>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D6B45"/>
    <w:rsid w:val="000E794B"/>
    <w:rsid w:val="000F20CE"/>
    <w:rsid w:val="0012629D"/>
    <w:rsid w:val="00141B31"/>
    <w:rsid w:val="00151230"/>
    <w:rsid w:val="001A6D85"/>
    <w:rsid w:val="001C2576"/>
    <w:rsid w:val="001C5DCB"/>
    <w:rsid w:val="00200A83"/>
    <w:rsid w:val="00202D28"/>
    <w:rsid w:val="0021601A"/>
    <w:rsid w:val="00234994"/>
    <w:rsid w:val="00264485"/>
    <w:rsid w:val="00297D58"/>
    <w:rsid w:val="002C218A"/>
    <w:rsid w:val="00301041"/>
    <w:rsid w:val="003024BA"/>
    <w:rsid w:val="003741AC"/>
    <w:rsid w:val="003838FE"/>
    <w:rsid w:val="003B57DE"/>
    <w:rsid w:val="003B6411"/>
    <w:rsid w:val="003E220B"/>
    <w:rsid w:val="003E7B20"/>
    <w:rsid w:val="00462990"/>
    <w:rsid w:val="00490BDC"/>
    <w:rsid w:val="004B09E0"/>
    <w:rsid w:val="00516534"/>
    <w:rsid w:val="0053111A"/>
    <w:rsid w:val="0056345E"/>
    <w:rsid w:val="005845DD"/>
    <w:rsid w:val="005A7100"/>
    <w:rsid w:val="005B3335"/>
    <w:rsid w:val="00631AA3"/>
    <w:rsid w:val="00660A79"/>
    <w:rsid w:val="0066493B"/>
    <w:rsid w:val="006B250A"/>
    <w:rsid w:val="006B27F0"/>
    <w:rsid w:val="007244FC"/>
    <w:rsid w:val="00727AC2"/>
    <w:rsid w:val="00744624"/>
    <w:rsid w:val="00776FBA"/>
    <w:rsid w:val="0077769C"/>
    <w:rsid w:val="00781076"/>
    <w:rsid w:val="00784C8D"/>
    <w:rsid w:val="00790EA0"/>
    <w:rsid w:val="007A6712"/>
    <w:rsid w:val="007C7575"/>
    <w:rsid w:val="00860BC1"/>
    <w:rsid w:val="00863FA7"/>
    <w:rsid w:val="00872B1D"/>
    <w:rsid w:val="00893496"/>
    <w:rsid w:val="008B2B6F"/>
    <w:rsid w:val="008B4B65"/>
    <w:rsid w:val="008D7FD7"/>
    <w:rsid w:val="008E5118"/>
    <w:rsid w:val="009146BB"/>
    <w:rsid w:val="009306D9"/>
    <w:rsid w:val="00954B76"/>
    <w:rsid w:val="009728D0"/>
    <w:rsid w:val="0097634E"/>
    <w:rsid w:val="009A78CD"/>
    <w:rsid w:val="009E230B"/>
    <w:rsid w:val="009E4B6A"/>
    <w:rsid w:val="00A11FD5"/>
    <w:rsid w:val="00A77BF5"/>
    <w:rsid w:val="00A81B5F"/>
    <w:rsid w:val="00A9764E"/>
    <w:rsid w:val="00AD141E"/>
    <w:rsid w:val="00B33B90"/>
    <w:rsid w:val="00B462F1"/>
    <w:rsid w:val="00BC5584"/>
    <w:rsid w:val="00BF1414"/>
    <w:rsid w:val="00C91231"/>
    <w:rsid w:val="00CD0FC6"/>
    <w:rsid w:val="00CD6C30"/>
    <w:rsid w:val="00CE58DE"/>
    <w:rsid w:val="00D11719"/>
    <w:rsid w:val="00D43FDB"/>
    <w:rsid w:val="00D52E9D"/>
    <w:rsid w:val="00D65D5B"/>
    <w:rsid w:val="00D76857"/>
    <w:rsid w:val="00D9201C"/>
    <w:rsid w:val="00DD3D29"/>
    <w:rsid w:val="00DE3B8A"/>
    <w:rsid w:val="00E21EDB"/>
    <w:rsid w:val="00E3755B"/>
    <w:rsid w:val="00E4410F"/>
    <w:rsid w:val="00E71BB3"/>
    <w:rsid w:val="00E812B2"/>
    <w:rsid w:val="00EE0829"/>
    <w:rsid w:val="00F50DF8"/>
    <w:rsid w:val="00F55317"/>
    <w:rsid w:val="00FB492F"/>
    <w:rsid w:val="00FC4B00"/>
    <w:rsid w:val="00FD64EE"/>
    <w:rsid w:val="00FD7F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53CD3D31-C2C7-42FF-8FAC-39E949133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21EDB"/>
    <w:pPr>
      <w:keepNext/>
      <w:keepLines/>
      <w:spacing w:before="480" w:after="0"/>
      <w:outlineLvl w:val="0"/>
    </w:pPr>
    <w:rPr>
      <w:rFonts w:asciiTheme="majorHAnsi" w:eastAsiaTheme="majorEastAsia" w:hAnsiTheme="majorHAnsi" w:cstheme="majorBidi"/>
      <w:b/>
      <w:bCs/>
      <w:color w:val="2C6EAB"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Heading1Char">
    <w:name w:val="Heading 1 Char"/>
    <w:basedOn w:val="DefaultParagraphFont"/>
    <w:link w:val="Heading1"/>
    <w:uiPriority w:val="9"/>
    <w:rsid w:val="00E21EDB"/>
    <w:rPr>
      <w:rFonts w:asciiTheme="majorHAnsi" w:eastAsiaTheme="majorEastAsia" w:hAnsiTheme="majorHAnsi" w:cstheme="majorBidi"/>
      <w:b/>
      <w:bCs/>
      <w:color w:val="2C6EAB" w:themeColor="accent1" w:themeShade="B5"/>
      <w:sz w:val="32"/>
      <w:szCs w:val="32"/>
    </w:rPr>
  </w:style>
  <w:style w:type="character" w:customStyle="1" w:styleId="UnresolvedMention1">
    <w:name w:val="Unresolved Mention1"/>
    <w:basedOn w:val="DefaultParagraphFont"/>
    <w:uiPriority w:val="99"/>
    <w:semiHidden/>
    <w:unhideWhenUsed/>
    <w:rsid w:val="005B333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57203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424/national-geographic-kids-bird-guide-of-north-america" TargetMode="External"/><Relationship Id="rId13" Type="http://schemas.openxmlformats.org/officeDocument/2006/relationships/hyperlink" Target="http://thekidshouldseethis.com/post/an-amazing-murmuration-of-70000-starling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jF0Id-hH9y4"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az-kids.com/main/BookDetail/id/46/from/quizroom/languageId/1" TargetMode="External"/><Relationship Id="rId5" Type="http://schemas.openxmlformats.org/officeDocument/2006/relationships/footnotes" Target="footnotes.xml"/><Relationship Id="rId15" Type="http://schemas.openxmlformats.org/officeDocument/2006/relationships/hyperlink" Target="http://animals.sandiegozoo.org/animals/birds" TargetMode="External"/><Relationship Id="rId10" Type="http://schemas.openxmlformats.org/officeDocument/2006/relationships/hyperlink" Target="https://www.dkfindout.com/us/animals-and-nature/birds/how-bird-hatche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raz-plus.com/books/leveled-books/book/?id=1395&amp;lang=English" TargetMode="External"/><Relationship Id="rId14" Type="http://schemas.openxmlformats.org/officeDocument/2006/relationships/hyperlink" Target="https://www.dkfindout.com/us/animals-and-nature/bird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869</Words>
  <Characters>4592</Characters>
  <Application>Microsoft Office Word</Application>
  <DocSecurity>0</DocSecurity>
  <Lines>158</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2018-02-08T18:08:00Z</dcterms:created>
  <dcterms:modified xsi:type="dcterms:W3CDTF">2018-02-09T17:17:00Z</dcterms:modified>
</cp:coreProperties>
</file>