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742D00" w14:paraId="2240DF2B" w14:textId="77777777" w:rsidTr="00742D00">
        <w:tc>
          <w:tcPr>
            <w:tcW w:w="14400" w:type="dxa"/>
          </w:tcPr>
          <w:p w14:paraId="1811602B" w14:textId="77777777" w:rsidR="00742D00" w:rsidRPr="000B76AB" w:rsidRDefault="00742D00" w:rsidP="00E872DB">
            <w:pPr>
              <w:contextualSpacing/>
              <w:rPr>
                <w:rFonts w:ascii="Lucida Sans" w:hAnsi="Lucida Sans"/>
                <w:i/>
                <w:sz w:val="20"/>
                <w:szCs w:val="20"/>
              </w:rPr>
            </w:pPr>
            <w:r>
              <w:rPr>
                <w:rFonts w:ascii="Lucida Sans" w:hAnsi="Lucida Sans"/>
                <w:sz w:val="20"/>
                <w:szCs w:val="20"/>
              </w:rPr>
              <w:t>About this Resource:</w:t>
            </w:r>
          </w:p>
          <w:p w14:paraId="6DA30698" w14:textId="5C43725A" w:rsidR="00742D00" w:rsidRPr="000C5E90" w:rsidRDefault="007470CC"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6B799E4A" w14:textId="77777777" w:rsidR="00742D00" w:rsidRPr="00B33B90" w:rsidRDefault="00742D00" w:rsidP="00FD64EE">
      <w:pPr>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012F99">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012F99" w14:paraId="4A370559" w14:textId="77777777" w:rsidTr="00742D00">
        <w:trPr>
          <w:trHeight w:val="1583"/>
        </w:trPr>
        <w:tc>
          <w:tcPr>
            <w:tcW w:w="4410" w:type="dxa"/>
            <w:tcBorders>
              <w:top w:val="single" w:sz="4" w:space="0" w:color="auto"/>
            </w:tcBorders>
            <w:shd w:val="clear" w:color="auto" w:fill="F2F2F2" w:themeFill="background1" w:themeFillShade="F2"/>
          </w:tcPr>
          <w:p w14:paraId="14D97734" w14:textId="4E5C8634" w:rsidR="003024BA" w:rsidRPr="00012F99" w:rsidRDefault="003024BA" w:rsidP="000D6B45">
            <w:pPr>
              <w:rPr>
                <w:rFonts w:ascii="Lucida Sans" w:hAnsi="Lucida Sans"/>
                <w:sz w:val="22"/>
                <w:szCs w:val="22"/>
              </w:rPr>
            </w:pPr>
            <w:r w:rsidRPr="00012F99">
              <w:rPr>
                <w:rFonts w:ascii="Lucida Sans" w:hAnsi="Lucida Sans"/>
                <w:sz w:val="22"/>
                <w:szCs w:val="22"/>
              </w:rPr>
              <w:t>Read Aloud</w:t>
            </w:r>
            <w:r w:rsidR="00012F99" w:rsidRPr="00012F99">
              <w:rPr>
                <w:rFonts w:ascii="Lucida Sans" w:hAnsi="Lucida Sans"/>
                <w:sz w:val="22"/>
                <w:szCs w:val="22"/>
              </w:rPr>
              <w:t>:</w:t>
            </w:r>
          </w:p>
          <w:p w14:paraId="7B38A4D2" w14:textId="01A6C3E3" w:rsidR="00012F99" w:rsidRPr="00012F99" w:rsidRDefault="00012F99" w:rsidP="000D6B45">
            <w:pPr>
              <w:rPr>
                <w:rFonts w:ascii="Lucida Sans" w:hAnsi="Lucida Sans"/>
                <w:sz w:val="22"/>
                <w:szCs w:val="22"/>
              </w:rPr>
            </w:pPr>
            <w:r w:rsidRPr="00012F99">
              <w:rPr>
                <w:rFonts w:ascii="Lucida Sans" w:hAnsi="Lucida Sans"/>
                <w:sz w:val="22"/>
                <w:szCs w:val="22"/>
              </w:rPr>
              <w:t>A Butterfly is Patient</w:t>
            </w:r>
          </w:p>
          <w:p w14:paraId="75B57BD5" w14:textId="77777777" w:rsidR="00012F99" w:rsidRPr="00012F99" w:rsidRDefault="00012F99" w:rsidP="000D6B45">
            <w:pPr>
              <w:rPr>
                <w:rFonts w:ascii="Lucida Sans" w:hAnsi="Lucida Sans"/>
                <w:sz w:val="22"/>
                <w:szCs w:val="22"/>
              </w:rPr>
            </w:pPr>
          </w:p>
          <w:p w14:paraId="1E1C2AD0" w14:textId="77777777" w:rsidR="003024BA" w:rsidRDefault="00531AB1" w:rsidP="00727AC2">
            <w:pPr>
              <w:rPr>
                <w:rFonts w:ascii="Lucida Sans" w:hAnsi="Lucida Sans"/>
                <w:sz w:val="20"/>
                <w:szCs w:val="20"/>
              </w:rPr>
            </w:pPr>
            <w:hyperlink r:id="rId8" w:history="1">
              <w:r w:rsidR="00012F99" w:rsidRPr="00012F99">
                <w:rPr>
                  <w:rStyle w:val="Hyperlink"/>
                  <w:rFonts w:ascii="Lucida Sans" w:hAnsi="Lucida Sans"/>
                  <w:sz w:val="20"/>
                  <w:szCs w:val="20"/>
                </w:rPr>
                <w:t>http://achievethecore.org/page/2435/a-butterfly-is-patient</w:t>
              </w:r>
            </w:hyperlink>
            <w:r w:rsidR="00012F99" w:rsidRPr="00012F99">
              <w:rPr>
                <w:rFonts w:ascii="Lucida Sans" w:hAnsi="Lucida Sans"/>
                <w:sz w:val="20"/>
                <w:szCs w:val="20"/>
              </w:rPr>
              <w:t xml:space="preserve"> </w:t>
            </w:r>
          </w:p>
          <w:p w14:paraId="30616241" w14:textId="421DA07E" w:rsidR="00012F99" w:rsidRPr="00012F99" w:rsidRDefault="00012F99" w:rsidP="00727AC2">
            <w:pPr>
              <w:rPr>
                <w:rFonts w:ascii="Lucida Sans" w:hAnsi="Lucida Sans"/>
                <w:sz w:val="20"/>
                <w:szCs w:val="20"/>
              </w:rPr>
            </w:pPr>
          </w:p>
        </w:tc>
        <w:tc>
          <w:tcPr>
            <w:tcW w:w="9990" w:type="dxa"/>
            <w:shd w:val="clear" w:color="auto" w:fill="F2F2F2" w:themeFill="background1" w:themeFillShade="F2"/>
          </w:tcPr>
          <w:p w14:paraId="0BCBC327" w14:textId="77777777" w:rsidR="00A11FD5" w:rsidRPr="00012F99" w:rsidRDefault="00727AC2" w:rsidP="00727AC2">
            <w:pPr>
              <w:rPr>
                <w:rFonts w:ascii="Lucida Sans" w:hAnsi="Lucida Sans"/>
                <w:b/>
                <w:sz w:val="22"/>
                <w:szCs w:val="22"/>
              </w:rPr>
            </w:pPr>
            <w:r w:rsidRPr="00012F99">
              <w:rPr>
                <w:rFonts w:ascii="Lucida Sans" w:hAnsi="Lucida Sans"/>
                <w:b/>
                <w:sz w:val="22"/>
                <w:szCs w:val="22"/>
              </w:rPr>
              <w:t>Synopsis of Text:</w:t>
            </w:r>
          </w:p>
          <w:p w14:paraId="267DFBF1" w14:textId="71178930" w:rsidR="00EA19D9" w:rsidRPr="00012F99" w:rsidRDefault="00EA19D9" w:rsidP="00EA19D9">
            <w:pPr>
              <w:rPr>
                <w:rFonts w:ascii="Lucida Sans" w:hAnsi="Lucida Sans"/>
                <w:sz w:val="20"/>
                <w:szCs w:val="20"/>
              </w:rPr>
            </w:pPr>
            <w:r w:rsidRPr="00012F99">
              <w:rPr>
                <w:rFonts w:ascii="Lucida Sans" w:hAnsi="Lucida Sans"/>
                <w:i/>
                <w:sz w:val="20"/>
                <w:szCs w:val="20"/>
              </w:rPr>
              <w:t>A Butterfly is Patient</w:t>
            </w:r>
            <w:r w:rsidRPr="00012F99">
              <w:rPr>
                <w:rFonts w:ascii="Lucida Sans" w:hAnsi="Lucida Sans"/>
                <w:sz w:val="20"/>
                <w:szCs w:val="20"/>
              </w:rPr>
              <w:t xml:space="preserve"> is an illustrated informational text that describes the many characteristics of butterflies. Through a poetic narrative, students are introduced to the world of butterflies and exposed to many fun and interesting facts.</w:t>
            </w:r>
          </w:p>
        </w:tc>
      </w:tr>
      <w:tr w:rsidR="003024BA" w:rsidRPr="00012F99" w14:paraId="61E678C1" w14:textId="77777777" w:rsidTr="00012F99">
        <w:trPr>
          <w:trHeight w:val="1610"/>
        </w:trPr>
        <w:tc>
          <w:tcPr>
            <w:tcW w:w="4410" w:type="dxa"/>
            <w:tcBorders>
              <w:top w:val="single" w:sz="4" w:space="0" w:color="auto"/>
              <w:bottom w:val="single" w:sz="4" w:space="0" w:color="auto"/>
            </w:tcBorders>
          </w:tcPr>
          <w:p w14:paraId="77A240EE" w14:textId="26A1CF64" w:rsidR="003024BA" w:rsidRPr="00012F99" w:rsidRDefault="00727AC2" w:rsidP="00F55317">
            <w:pPr>
              <w:rPr>
                <w:rFonts w:ascii="Lucida Sans" w:hAnsi="Lucida Sans"/>
                <w:sz w:val="22"/>
                <w:szCs w:val="22"/>
              </w:rPr>
            </w:pPr>
            <w:r w:rsidRPr="00012F99">
              <w:rPr>
                <w:rFonts w:ascii="Lucida Sans" w:hAnsi="Lucida Sans"/>
                <w:sz w:val="22"/>
                <w:szCs w:val="22"/>
              </w:rPr>
              <w:t>Related Text 1:</w:t>
            </w:r>
          </w:p>
          <w:p w14:paraId="00BD43ED" w14:textId="4A7B6E54" w:rsidR="00727AC2" w:rsidRPr="00012F99" w:rsidRDefault="00400F37" w:rsidP="00F55317">
            <w:pPr>
              <w:rPr>
                <w:rFonts w:ascii="Lucida Sans" w:hAnsi="Lucida Sans"/>
                <w:sz w:val="22"/>
                <w:szCs w:val="22"/>
              </w:rPr>
            </w:pPr>
            <w:r w:rsidRPr="00012F99">
              <w:rPr>
                <w:rFonts w:ascii="Lucida Sans" w:hAnsi="Lucida Sans"/>
                <w:sz w:val="22"/>
                <w:szCs w:val="22"/>
              </w:rPr>
              <w:t>The Butterfly Life Cycle</w:t>
            </w:r>
          </w:p>
          <w:p w14:paraId="05A2D3C0" w14:textId="77777777" w:rsidR="00012F99" w:rsidRPr="00012F99" w:rsidRDefault="00012F99" w:rsidP="00F55317">
            <w:pPr>
              <w:rPr>
                <w:rFonts w:ascii="Lucida Sans" w:hAnsi="Lucida Sans"/>
                <w:sz w:val="22"/>
                <w:szCs w:val="22"/>
              </w:rPr>
            </w:pPr>
          </w:p>
          <w:p w14:paraId="77E387FA" w14:textId="77777777" w:rsidR="00A57E61" w:rsidRPr="00012F99" w:rsidRDefault="00531AB1" w:rsidP="00A57E61">
            <w:pPr>
              <w:rPr>
                <w:rFonts w:ascii="Lucida Sans" w:hAnsi="Lucida Sans"/>
                <w:sz w:val="20"/>
                <w:szCs w:val="20"/>
                <w:u w:val="single"/>
              </w:rPr>
            </w:pPr>
            <w:hyperlink r:id="rId9" w:history="1">
              <w:r w:rsidR="00A57E61" w:rsidRPr="00012F99">
                <w:rPr>
                  <w:rStyle w:val="Hyperlink"/>
                  <w:rFonts w:ascii="Lucida Sans" w:hAnsi="Lucida Sans"/>
                  <w:sz w:val="20"/>
                  <w:szCs w:val="20"/>
                </w:rPr>
                <w:t>https://www.raz-plus.com/books/leveled-books/book/?id=2783&amp;lang=English</w:t>
              </w:r>
            </w:hyperlink>
          </w:p>
          <w:p w14:paraId="0534F223" w14:textId="2BA98411" w:rsidR="00A57E61" w:rsidRPr="00012F99" w:rsidRDefault="00A57E61" w:rsidP="00F55317">
            <w:pPr>
              <w:rPr>
                <w:rFonts w:ascii="Lucida Sans" w:hAnsi="Lucida Sans"/>
                <w:sz w:val="22"/>
                <w:szCs w:val="22"/>
              </w:rPr>
            </w:pPr>
          </w:p>
        </w:tc>
        <w:tc>
          <w:tcPr>
            <w:tcW w:w="9990" w:type="dxa"/>
          </w:tcPr>
          <w:p w14:paraId="6501661B" w14:textId="01BCC179" w:rsidR="001A6D85" w:rsidRPr="00012F99" w:rsidRDefault="00727AC2" w:rsidP="00727AC2">
            <w:pPr>
              <w:rPr>
                <w:rFonts w:ascii="Lucida Sans" w:hAnsi="Lucida Sans"/>
                <w:b/>
                <w:sz w:val="22"/>
                <w:szCs w:val="22"/>
              </w:rPr>
            </w:pPr>
            <w:r w:rsidRPr="00012F99">
              <w:rPr>
                <w:rFonts w:ascii="Lucida Sans" w:hAnsi="Lucida Sans"/>
                <w:b/>
                <w:sz w:val="22"/>
                <w:szCs w:val="22"/>
              </w:rPr>
              <w:t>Synopsis, highlighting related learning</w:t>
            </w:r>
            <w:r w:rsidR="000C7275" w:rsidRPr="00012F99">
              <w:rPr>
                <w:rFonts w:ascii="Lucida Sans" w:hAnsi="Lucida Sans"/>
                <w:b/>
                <w:sz w:val="22"/>
                <w:szCs w:val="22"/>
              </w:rPr>
              <w:t>:</w:t>
            </w:r>
          </w:p>
          <w:p w14:paraId="3BA9F6CA" w14:textId="4BE0CF89" w:rsidR="00790EA0" w:rsidRPr="00012F99" w:rsidRDefault="00A57E61" w:rsidP="000D6B45">
            <w:pPr>
              <w:rPr>
                <w:rFonts w:ascii="Lucida Sans" w:hAnsi="Lucida Sans"/>
                <w:sz w:val="20"/>
                <w:szCs w:val="20"/>
              </w:rPr>
            </w:pPr>
            <w:r w:rsidRPr="00012F99">
              <w:rPr>
                <w:rFonts w:ascii="Lucida Sans" w:hAnsi="Lucida Sans"/>
                <w:sz w:val="20"/>
                <w:szCs w:val="20"/>
              </w:rPr>
              <w:t>This text provides more in-depth informatio</w:t>
            </w:r>
            <w:r w:rsidR="001A6841" w:rsidRPr="00012F99">
              <w:rPr>
                <w:rFonts w:ascii="Lucida Sans" w:hAnsi="Lucida Sans"/>
                <w:sz w:val="20"/>
                <w:szCs w:val="20"/>
              </w:rPr>
              <w:t>n on the life cycle of a butterfly.</w:t>
            </w:r>
            <w:r w:rsidR="00676B44" w:rsidRPr="00012F99">
              <w:rPr>
                <w:rFonts w:ascii="Lucida Sans" w:hAnsi="Lucida Sans"/>
                <w:sz w:val="20"/>
                <w:szCs w:val="20"/>
              </w:rPr>
              <w:t xml:space="preserve"> This extends the information presented in </w:t>
            </w:r>
            <w:r w:rsidR="000C7275" w:rsidRPr="00012F99">
              <w:rPr>
                <w:rFonts w:ascii="Lucida Sans" w:hAnsi="Lucida Sans"/>
                <w:i/>
                <w:sz w:val="20"/>
                <w:szCs w:val="20"/>
              </w:rPr>
              <w:t>A Butterfly is Patient</w:t>
            </w:r>
            <w:r w:rsidR="00676B44" w:rsidRPr="00012F99">
              <w:rPr>
                <w:rFonts w:ascii="Lucida Sans" w:hAnsi="Lucida Sans"/>
                <w:sz w:val="20"/>
                <w:szCs w:val="20"/>
              </w:rPr>
              <w:t>.</w:t>
            </w:r>
          </w:p>
          <w:p w14:paraId="39AC9072" w14:textId="77777777" w:rsidR="00A57E61" w:rsidRPr="00012F99" w:rsidRDefault="00A57E61" w:rsidP="000D6B45">
            <w:pPr>
              <w:rPr>
                <w:rFonts w:ascii="Lucida Sans" w:hAnsi="Lucida Sans"/>
                <w:sz w:val="20"/>
                <w:szCs w:val="20"/>
              </w:rPr>
            </w:pPr>
          </w:p>
          <w:p w14:paraId="267B43D8" w14:textId="3365CDA1" w:rsidR="00A57E61" w:rsidRPr="00012F99" w:rsidRDefault="00A57E61" w:rsidP="000D6B45">
            <w:pPr>
              <w:rPr>
                <w:rFonts w:ascii="Lucida Sans" w:hAnsi="Lucida Sans"/>
                <w:i/>
                <w:sz w:val="22"/>
                <w:szCs w:val="22"/>
              </w:rPr>
            </w:pPr>
            <w:r w:rsidRPr="00012F99">
              <w:rPr>
                <w:rFonts w:ascii="Lucida Sans" w:hAnsi="Lucida Sans"/>
                <w:i/>
                <w:sz w:val="20"/>
                <w:szCs w:val="20"/>
              </w:rPr>
              <w:t>Note: This text is available at three different reading levels.</w:t>
            </w:r>
            <w:r w:rsidRPr="00012F99">
              <w:rPr>
                <w:rFonts w:ascii="Lucida Sans" w:hAnsi="Lucida Sans"/>
                <w:i/>
                <w:sz w:val="22"/>
                <w:szCs w:val="22"/>
              </w:rPr>
              <w:t xml:space="preserve">  </w:t>
            </w:r>
          </w:p>
        </w:tc>
      </w:tr>
      <w:tr w:rsidR="00727AC2" w:rsidRPr="00012F99" w14:paraId="177ACD21" w14:textId="77777777" w:rsidTr="00012F99">
        <w:trPr>
          <w:trHeight w:val="2060"/>
        </w:trPr>
        <w:tc>
          <w:tcPr>
            <w:tcW w:w="4410" w:type="dxa"/>
            <w:tcBorders>
              <w:top w:val="single" w:sz="4" w:space="0" w:color="auto"/>
              <w:bottom w:val="single" w:sz="4" w:space="0" w:color="auto"/>
            </w:tcBorders>
          </w:tcPr>
          <w:p w14:paraId="5CC8B50E" w14:textId="026D6446" w:rsidR="00727AC2" w:rsidRPr="00012F99" w:rsidRDefault="00727AC2" w:rsidP="00727AC2">
            <w:pPr>
              <w:rPr>
                <w:rFonts w:ascii="Lucida Sans" w:hAnsi="Lucida Sans"/>
                <w:sz w:val="22"/>
                <w:szCs w:val="22"/>
              </w:rPr>
            </w:pPr>
            <w:r w:rsidRPr="00012F99">
              <w:rPr>
                <w:rFonts w:ascii="Lucida Sans" w:hAnsi="Lucida Sans"/>
                <w:sz w:val="22"/>
                <w:szCs w:val="22"/>
              </w:rPr>
              <w:t>Related Text 2:</w:t>
            </w:r>
          </w:p>
          <w:p w14:paraId="4AB8F360" w14:textId="3C23CE5D" w:rsidR="005B4743" w:rsidRPr="00012F99" w:rsidRDefault="005B4743" w:rsidP="00727AC2">
            <w:pPr>
              <w:rPr>
                <w:rFonts w:ascii="Lucida Sans" w:hAnsi="Lucida Sans"/>
                <w:sz w:val="22"/>
                <w:szCs w:val="22"/>
              </w:rPr>
            </w:pPr>
            <w:proofErr w:type="spellStart"/>
            <w:r w:rsidRPr="00012F99">
              <w:rPr>
                <w:rFonts w:ascii="Lucida Sans" w:hAnsi="Lucida Sans"/>
                <w:sz w:val="22"/>
                <w:szCs w:val="22"/>
              </w:rPr>
              <w:t>SummerReads</w:t>
            </w:r>
            <w:proofErr w:type="spellEnd"/>
            <w:r w:rsidRPr="00012F99">
              <w:rPr>
                <w:rFonts w:ascii="Lucida Sans" w:hAnsi="Lucida Sans"/>
                <w:sz w:val="22"/>
                <w:szCs w:val="22"/>
              </w:rPr>
              <w:t>: Moths</w:t>
            </w:r>
            <w:r w:rsidR="00012F99" w:rsidRPr="00012F99">
              <w:rPr>
                <w:rFonts w:ascii="Lucida Sans" w:hAnsi="Lucida Sans"/>
                <w:sz w:val="22"/>
                <w:szCs w:val="22"/>
              </w:rPr>
              <w:t xml:space="preserve"> </w:t>
            </w:r>
            <w:r w:rsidRPr="00012F99">
              <w:rPr>
                <w:rFonts w:ascii="Lucida Sans" w:hAnsi="Lucida Sans"/>
                <w:sz w:val="22"/>
                <w:szCs w:val="22"/>
              </w:rPr>
              <w:t>- Caterpillars</w:t>
            </w:r>
          </w:p>
          <w:p w14:paraId="44383A5D" w14:textId="77777777" w:rsidR="00012F99" w:rsidRPr="00012F99" w:rsidRDefault="00012F99" w:rsidP="00727AC2">
            <w:pPr>
              <w:rPr>
                <w:rFonts w:ascii="Lucida Sans" w:hAnsi="Lucida Sans"/>
                <w:sz w:val="22"/>
                <w:szCs w:val="22"/>
              </w:rPr>
            </w:pPr>
          </w:p>
          <w:p w14:paraId="364C56D2" w14:textId="77777777" w:rsidR="005B4743" w:rsidRDefault="00531AB1" w:rsidP="00727AC2">
            <w:pPr>
              <w:rPr>
                <w:rStyle w:val="Hyperlink"/>
                <w:rFonts w:ascii="Lucida Sans" w:hAnsi="Lucida Sans"/>
                <w:sz w:val="20"/>
                <w:szCs w:val="20"/>
              </w:rPr>
            </w:pPr>
            <w:hyperlink r:id="rId10" w:anchor="!articleTab:content/" w:history="1">
              <w:r w:rsidR="005B4743" w:rsidRPr="00012F99">
                <w:rPr>
                  <w:rStyle w:val="Hyperlink"/>
                  <w:rFonts w:ascii="Lucida Sans" w:hAnsi="Lucida Sans"/>
                  <w:sz w:val="20"/>
                  <w:szCs w:val="20"/>
                </w:rPr>
                <w:t>https://www.readworks.org/article/SummerReads-Moths---Caterpillars/abaa2939-ab98-402c-9af7-6f3dd6040984#!articleTab:content/</w:t>
              </w:r>
            </w:hyperlink>
          </w:p>
          <w:p w14:paraId="4F5D2D72" w14:textId="0A868627" w:rsidR="00012F99" w:rsidRPr="00012F99" w:rsidRDefault="00012F99" w:rsidP="00727AC2">
            <w:pPr>
              <w:rPr>
                <w:rFonts w:ascii="Lucida Sans" w:hAnsi="Lucida Sans"/>
                <w:sz w:val="20"/>
                <w:szCs w:val="20"/>
              </w:rPr>
            </w:pPr>
          </w:p>
        </w:tc>
        <w:tc>
          <w:tcPr>
            <w:tcW w:w="9990" w:type="dxa"/>
          </w:tcPr>
          <w:p w14:paraId="12D9AF66" w14:textId="4156E313" w:rsidR="00727AC2" w:rsidRPr="00012F99" w:rsidRDefault="00727AC2" w:rsidP="00727AC2">
            <w:pPr>
              <w:rPr>
                <w:rFonts w:ascii="Lucida Sans" w:hAnsi="Lucida Sans"/>
                <w:b/>
                <w:sz w:val="22"/>
                <w:szCs w:val="22"/>
              </w:rPr>
            </w:pPr>
            <w:r w:rsidRPr="00012F99">
              <w:rPr>
                <w:rFonts w:ascii="Lucida Sans" w:hAnsi="Lucida Sans"/>
                <w:b/>
                <w:sz w:val="22"/>
                <w:szCs w:val="22"/>
              </w:rPr>
              <w:t>Synopsis, highlighting related learning</w:t>
            </w:r>
            <w:r w:rsidR="000C7275" w:rsidRPr="00012F99">
              <w:rPr>
                <w:rFonts w:ascii="Lucida Sans" w:hAnsi="Lucida Sans"/>
                <w:b/>
                <w:sz w:val="22"/>
                <w:szCs w:val="22"/>
              </w:rPr>
              <w:t>:</w:t>
            </w:r>
          </w:p>
          <w:p w14:paraId="710A959D" w14:textId="36FFB6CA" w:rsidR="0044023F" w:rsidRDefault="0044023F" w:rsidP="00727AC2">
            <w:pPr>
              <w:rPr>
                <w:rFonts w:ascii="Lucida Sans" w:hAnsi="Lucida Sans"/>
                <w:sz w:val="20"/>
                <w:szCs w:val="20"/>
              </w:rPr>
            </w:pPr>
            <w:r w:rsidRPr="00012F99">
              <w:rPr>
                <w:rFonts w:ascii="Lucida Sans" w:hAnsi="Lucida Sans"/>
                <w:sz w:val="20"/>
                <w:szCs w:val="20"/>
              </w:rPr>
              <w:t xml:space="preserve">This text provides more </w:t>
            </w:r>
            <w:r w:rsidR="00EA4A7B" w:rsidRPr="00012F99">
              <w:rPr>
                <w:rFonts w:ascii="Lucida Sans" w:hAnsi="Lucida Sans"/>
                <w:sz w:val="20"/>
                <w:szCs w:val="20"/>
              </w:rPr>
              <w:t xml:space="preserve">in-depth </w:t>
            </w:r>
            <w:r w:rsidRPr="00012F99">
              <w:rPr>
                <w:rFonts w:ascii="Lucida Sans" w:hAnsi="Lucida Sans"/>
                <w:sz w:val="20"/>
                <w:szCs w:val="20"/>
              </w:rPr>
              <w:t>information about caterpillars.</w:t>
            </w:r>
            <w:r w:rsidR="008B2BBE" w:rsidRPr="00012F99">
              <w:rPr>
                <w:rFonts w:ascii="Lucida Sans" w:hAnsi="Lucida Sans"/>
                <w:sz w:val="20"/>
                <w:szCs w:val="20"/>
              </w:rPr>
              <w:t xml:space="preserve"> It extends the information</w:t>
            </w:r>
            <w:r w:rsidR="00C65F35" w:rsidRPr="00012F99">
              <w:rPr>
                <w:rFonts w:ascii="Lucida Sans" w:hAnsi="Lucida Sans"/>
                <w:sz w:val="20"/>
                <w:szCs w:val="20"/>
              </w:rPr>
              <w:t xml:space="preserve"> about </w:t>
            </w:r>
            <w:r w:rsidR="00F9777C" w:rsidRPr="00012F99">
              <w:rPr>
                <w:rFonts w:ascii="Lucida Sans" w:hAnsi="Lucida Sans"/>
                <w:sz w:val="20"/>
                <w:szCs w:val="20"/>
              </w:rPr>
              <w:t xml:space="preserve">the butterfly </w:t>
            </w:r>
            <w:r w:rsidR="00C65F35" w:rsidRPr="00012F99">
              <w:rPr>
                <w:rFonts w:ascii="Lucida Sans" w:hAnsi="Lucida Sans"/>
                <w:sz w:val="20"/>
                <w:szCs w:val="20"/>
              </w:rPr>
              <w:t>life cycle</w:t>
            </w:r>
            <w:r w:rsidR="000D03E1">
              <w:rPr>
                <w:rFonts w:ascii="Lucida Sans" w:hAnsi="Lucida Sans"/>
                <w:sz w:val="20"/>
                <w:szCs w:val="20"/>
              </w:rPr>
              <w:t xml:space="preserve"> </w:t>
            </w:r>
            <w:r w:rsidR="008B2BBE" w:rsidRPr="00012F99">
              <w:rPr>
                <w:rFonts w:ascii="Lucida Sans" w:hAnsi="Lucida Sans"/>
                <w:sz w:val="20"/>
                <w:szCs w:val="20"/>
              </w:rPr>
              <w:t xml:space="preserve">presented in </w:t>
            </w:r>
            <w:r w:rsidR="000C7275" w:rsidRPr="00012F99">
              <w:rPr>
                <w:rFonts w:ascii="Lucida Sans" w:hAnsi="Lucida Sans"/>
                <w:i/>
                <w:sz w:val="20"/>
                <w:szCs w:val="20"/>
              </w:rPr>
              <w:t>A Butterfly is Patient</w:t>
            </w:r>
            <w:r w:rsidR="008B2BBE" w:rsidRPr="00012F99">
              <w:rPr>
                <w:rFonts w:ascii="Lucida Sans" w:hAnsi="Lucida Sans"/>
                <w:sz w:val="20"/>
                <w:szCs w:val="20"/>
              </w:rPr>
              <w:t>.</w:t>
            </w:r>
          </w:p>
          <w:p w14:paraId="0B144312" w14:textId="77777777" w:rsidR="000D03E1" w:rsidRDefault="000D03E1" w:rsidP="00727AC2">
            <w:pPr>
              <w:rPr>
                <w:rFonts w:ascii="Lucida Sans" w:hAnsi="Lucida Sans"/>
                <w:sz w:val="20"/>
                <w:szCs w:val="20"/>
              </w:rPr>
            </w:pPr>
          </w:p>
          <w:p w14:paraId="44A560AE" w14:textId="16138807" w:rsidR="00727AC2" w:rsidRPr="00012F99" w:rsidRDefault="000D03E1" w:rsidP="00DC5F44">
            <w:pPr>
              <w:rPr>
                <w:rFonts w:ascii="Lucida Sans" w:hAnsi="Lucida Sans"/>
                <w:sz w:val="22"/>
                <w:szCs w:val="22"/>
              </w:rPr>
            </w:pPr>
            <w:r>
              <w:rPr>
                <w:rFonts w:ascii="Lucida Sans" w:hAnsi="Lucida Sans"/>
                <w:i/>
                <w:sz w:val="20"/>
                <w:szCs w:val="20"/>
              </w:rPr>
              <w:t>No</w:t>
            </w:r>
            <w:r w:rsidR="001F6883">
              <w:rPr>
                <w:rFonts w:ascii="Lucida Sans" w:hAnsi="Lucida Sans"/>
                <w:i/>
                <w:sz w:val="20"/>
                <w:szCs w:val="20"/>
              </w:rPr>
              <w:t>te: This text focuses on moths—b</w:t>
            </w:r>
            <w:r>
              <w:rPr>
                <w:rFonts w:ascii="Lucida Sans" w:hAnsi="Lucida Sans"/>
                <w:i/>
                <w:sz w:val="20"/>
                <w:szCs w:val="20"/>
              </w:rPr>
              <w:t>e sure to explain that moths and butterflies are very similar species.</w:t>
            </w:r>
            <w:r w:rsidR="00DC5F44">
              <w:rPr>
                <w:rFonts w:ascii="Lucida Sans" w:hAnsi="Lucida Sans"/>
                <w:i/>
                <w:sz w:val="20"/>
                <w:szCs w:val="20"/>
              </w:rPr>
              <w:t xml:space="preserve"> Or, consider reading this text in addition: </w:t>
            </w:r>
            <w:hyperlink r:id="rId11" w:anchor="!articleTab:content/" w:history="1">
              <w:r w:rsidR="00DC5F44" w:rsidRPr="00787B45">
                <w:rPr>
                  <w:rStyle w:val="Hyperlink"/>
                  <w:rFonts w:ascii="Lucida Sans" w:hAnsi="Lucida Sans"/>
                  <w:sz w:val="20"/>
                  <w:szCs w:val="20"/>
                </w:rPr>
                <w:t>https://www.readworks.org/article/Butterfly-or-Moth/7ddca158-2404-4a8c-978f-ad823ecf0a93#!articleTab:content/</w:t>
              </w:r>
            </w:hyperlink>
            <w:r w:rsidR="00DC5F44">
              <w:rPr>
                <w:rFonts w:ascii="Lucida Sans" w:hAnsi="Lucida Sans"/>
                <w:i/>
                <w:sz w:val="20"/>
                <w:szCs w:val="20"/>
              </w:rPr>
              <w:t xml:space="preserve"> </w:t>
            </w:r>
          </w:p>
        </w:tc>
      </w:tr>
      <w:tr w:rsidR="00727AC2" w:rsidRPr="00012F99" w14:paraId="13CB8A7A" w14:textId="77777777" w:rsidTr="007470CC">
        <w:trPr>
          <w:trHeight w:val="1655"/>
        </w:trPr>
        <w:tc>
          <w:tcPr>
            <w:tcW w:w="4410" w:type="dxa"/>
            <w:tcBorders>
              <w:top w:val="single" w:sz="4" w:space="0" w:color="auto"/>
            </w:tcBorders>
          </w:tcPr>
          <w:p w14:paraId="7FDB2FE2" w14:textId="4F1516E2" w:rsidR="00727AC2" w:rsidRPr="00012F99" w:rsidRDefault="00727AC2" w:rsidP="00727AC2">
            <w:pPr>
              <w:rPr>
                <w:rFonts w:ascii="Lucida Sans" w:hAnsi="Lucida Sans"/>
                <w:sz w:val="22"/>
                <w:szCs w:val="22"/>
              </w:rPr>
            </w:pPr>
            <w:r w:rsidRPr="00012F99">
              <w:rPr>
                <w:rFonts w:ascii="Lucida Sans" w:hAnsi="Lucida Sans"/>
                <w:sz w:val="22"/>
                <w:szCs w:val="22"/>
              </w:rPr>
              <w:t>Related Text 3:</w:t>
            </w:r>
          </w:p>
          <w:p w14:paraId="422DEBA4" w14:textId="44D1E6DA" w:rsidR="008B2BBE" w:rsidRPr="00DC5F44" w:rsidRDefault="008B2BBE" w:rsidP="008B2BBE">
            <w:pPr>
              <w:rPr>
                <w:rFonts w:ascii="Lucida Sans" w:hAnsi="Lucida Sans"/>
                <w:sz w:val="22"/>
              </w:rPr>
            </w:pPr>
            <w:r w:rsidRPr="00DC5F44">
              <w:rPr>
                <w:rFonts w:ascii="Lucida Sans" w:hAnsi="Lucida Sans"/>
                <w:sz w:val="22"/>
              </w:rPr>
              <w:t>Monarch butterflies on the rise again after years of lower numbers</w:t>
            </w:r>
          </w:p>
          <w:p w14:paraId="439211D6" w14:textId="77777777" w:rsidR="00012F99" w:rsidRPr="00012F99" w:rsidRDefault="00012F99" w:rsidP="008B2BBE">
            <w:pPr>
              <w:rPr>
                <w:rFonts w:ascii="Lucida Sans" w:hAnsi="Lucida Sans"/>
              </w:rPr>
            </w:pPr>
          </w:p>
          <w:p w14:paraId="29AB973F" w14:textId="77777777" w:rsidR="004601A7" w:rsidRDefault="00531AB1" w:rsidP="00727AC2">
            <w:pPr>
              <w:rPr>
                <w:rStyle w:val="Hyperlink"/>
                <w:rFonts w:ascii="Lucida Sans" w:hAnsi="Lucida Sans"/>
                <w:sz w:val="20"/>
                <w:szCs w:val="20"/>
              </w:rPr>
            </w:pPr>
            <w:hyperlink r:id="rId12" w:history="1">
              <w:r w:rsidR="008B2BBE" w:rsidRPr="00012F99">
                <w:rPr>
                  <w:rStyle w:val="Hyperlink"/>
                  <w:rFonts w:ascii="Lucida Sans" w:hAnsi="Lucida Sans"/>
                  <w:sz w:val="20"/>
                  <w:szCs w:val="20"/>
                </w:rPr>
                <w:t>https://newsela.com/articles/monarch-butterflies/id/15400/</w:t>
              </w:r>
            </w:hyperlink>
          </w:p>
          <w:p w14:paraId="4090152D" w14:textId="3E849276" w:rsidR="00012F99" w:rsidRPr="00012F99" w:rsidRDefault="00012F99" w:rsidP="00727AC2">
            <w:pPr>
              <w:rPr>
                <w:rFonts w:ascii="Lucida Sans" w:hAnsi="Lucida Sans"/>
                <w:sz w:val="20"/>
                <w:szCs w:val="20"/>
              </w:rPr>
            </w:pPr>
          </w:p>
        </w:tc>
        <w:tc>
          <w:tcPr>
            <w:tcW w:w="9990" w:type="dxa"/>
          </w:tcPr>
          <w:p w14:paraId="34FDD92C" w14:textId="3D521883" w:rsidR="00727AC2" w:rsidRPr="00012F99" w:rsidRDefault="00727AC2" w:rsidP="00727AC2">
            <w:pPr>
              <w:rPr>
                <w:rFonts w:ascii="Lucida Sans" w:hAnsi="Lucida Sans"/>
                <w:b/>
                <w:sz w:val="22"/>
                <w:szCs w:val="22"/>
              </w:rPr>
            </w:pPr>
            <w:r w:rsidRPr="00012F99">
              <w:rPr>
                <w:rFonts w:ascii="Lucida Sans" w:hAnsi="Lucida Sans"/>
                <w:b/>
                <w:sz w:val="22"/>
                <w:szCs w:val="22"/>
              </w:rPr>
              <w:t>Synopsis, highlighting related learning</w:t>
            </w:r>
            <w:r w:rsidR="000C7275" w:rsidRPr="00012F99">
              <w:rPr>
                <w:rFonts w:ascii="Lucida Sans" w:hAnsi="Lucida Sans"/>
                <w:b/>
                <w:sz w:val="22"/>
                <w:szCs w:val="22"/>
              </w:rPr>
              <w:t>:</w:t>
            </w:r>
          </w:p>
          <w:p w14:paraId="1B35586D" w14:textId="01B9D7B1" w:rsidR="00727AC2" w:rsidRPr="00012F99" w:rsidRDefault="008B2BBE" w:rsidP="00727AC2">
            <w:pPr>
              <w:rPr>
                <w:rFonts w:ascii="Lucida Sans" w:hAnsi="Lucida Sans"/>
                <w:sz w:val="20"/>
                <w:szCs w:val="20"/>
              </w:rPr>
            </w:pPr>
            <w:r w:rsidRPr="00012F99">
              <w:rPr>
                <w:rFonts w:ascii="Lucida Sans" w:hAnsi="Lucida Sans"/>
                <w:sz w:val="20"/>
                <w:szCs w:val="20"/>
              </w:rPr>
              <w:t xml:space="preserve">This text </w:t>
            </w:r>
            <w:r w:rsidR="0040164C" w:rsidRPr="00012F99">
              <w:rPr>
                <w:rFonts w:ascii="Lucida Sans" w:hAnsi="Lucida Sans"/>
                <w:sz w:val="20"/>
                <w:szCs w:val="20"/>
              </w:rPr>
              <w:t>explains how monarch</w:t>
            </w:r>
            <w:r w:rsidR="009E20B5" w:rsidRPr="00012F99">
              <w:rPr>
                <w:rFonts w:ascii="Lucida Sans" w:hAnsi="Lucida Sans"/>
                <w:sz w:val="20"/>
                <w:szCs w:val="20"/>
              </w:rPr>
              <w:t xml:space="preserve"> butterflies</w:t>
            </w:r>
            <w:r w:rsidR="000C7275" w:rsidRPr="00012F99">
              <w:rPr>
                <w:rFonts w:ascii="Lucida Sans" w:hAnsi="Lucida Sans"/>
                <w:sz w:val="20"/>
                <w:szCs w:val="20"/>
              </w:rPr>
              <w:t>’</w:t>
            </w:r>
            <w:r w:rsidR="0040164C" w:rsidRPr="00012F99">
              <w:rPr>
                <w:rFonts w:ascii="Lucida Sans" w:hAnsi="Lucida Sans"/>
                <w:sz w:val="20"/>
                <w:szCs w:val="20"/>
              </w:rPr>
              <w:t xml:space="preserve"> numbers have risen in recent yea</w:t>
            </w:r>
            <w:r w:rsidR="000A463A" w:rsidRPr="00012F99">
              <w:rPr>
                <w:rFonts w:ascii="Lucida Sans" w:hAnsi="Lucida Sans"/>
                <w:sz w:val="20"/>
                <w:szCs w:val="20"/>
              </w:rPr>
              <w:t xml:space="preserve">rs but they still need </w:t>
            </w:r>
            <w:r w:rsidR="00E717DC" w:rsidRPr="00012F99">
              <w:rPr>
                <w:rFonts w:ascii="Lucida Sans" w:hAnsi="Lucida Sans"/>
                <w:sz w:val="20"/>
                <w:szCs w:val="20"/>
              </w:rPr>
              <w:t xml:space="preserve">help from conservationists. </w:t>
            </w:r>
            <w:r w:rsidR="00312070" w:rsidRPr="00012F99">
              <w:rPr>
                <w:rFonts w:ascii="Lucida Sans" w:hAnsi="Lucida Sans"/>
                <w:sz w:val="20"/>
                <w:szCs w:val="20"/>
              </w:rPr>
              <w:t xml:space="preserve">This text is a recent news article that ties into </w:t>
            </w:r>
            <w:r w:rsidR="00E346A0" w:rsidRPr="00012F99">
              <w:rPr>
                <w:rFonts w:ascii="Lucida Sans" w:hAnsi="Lucida Sans"/>
                <w:sz w:val="20"/>
                <w:szCs w:val="20"/>
              </w:rPr>
              <w:t>students’ learning</w:t>
            </w:r>
            <w:r w:rsidR="00D57A2D" w:rsidRPr="00012F99">
              <w:rPr>
                <w:rFonts w:ascii="Lucida Sans" w:hAnsi="Lucida Sans"/>
                <w:sz w:val="20"/>
                <w:szCs w:val="20"/>
              </w:rPr>
              <w:t xml:space="preserve"> about the </w:t>
            </w:r>
            <w:r w:rsidR="001B0C67" w:rsidRPr="00012F99">
              <w:rPr>
                <w:rFonts w:ascii="Lucida Sans" w:hAnsi="Lucida Sans"/>
                <w:sz w:val="20"/>
                <w:szCs w:val="20"/>
              </w:rPr>
              <w:t xml:space="preserve">monarch </w:t>
            </w:r>
            <w:r w:rsidR="00D57A2D" w:rsidRPr="00012F99">
              <w:rPr>
                <w:rFonts w:ascii="Lucida Sans" w:hAnsi="Lucida Sans"/>
                <w:sz w:val="20"/>
                <w:szCs w:val="20"/>
              </w:rPr>
              <w:t>butterfly migration</w:t>
            </w:r>
            <w:r w:rsidR="00E346A0" w:rsidRPr="00012F99">
              <w:rPr>
                <w:rFonts w:ascii="Lucida Sans" w:hAnsi="Lucida Sans"/>
                <w:sz w:val="20"/>
                <w:szCs w:val="20"/>
              </w:rPr>
              <w:t xml:space="preserve"> </w:t>
            </w:r>
            <w:r w:rsidR="00312070" w:rsidRPr="00012F99">
              <w:rPr>
                <w:rFonts w:ascii="Lucida Sans" w:hAnsi="Lucida Sans"/>
                <w:sz w:val="20"/>
                <w:szCs w:val="20"/>
              </w:rPr>
              <w:t xml:space="preserve">from </w:t>
            </w:r>
            <w:r w:rsidR="000C7275" w:rsidRPr="00012F99">
              <w:rPr>
                <w:rFonts w:ascii="Lucida Sans" w:hAnsi="Lucida Sans"/>
                <w:i/>
                <w:sz w:val="20"/>
                <w:szCs w:val="20"/>
              </w:rPr>
              <w:t>A Butterfly is Patient</w:t>
            </w:r>
            <w:r w:rsidR="00312070" w:rsidRPr="00012F99">
              <w:rPr>
                <w:rFonts w:ascii="Lucida Sans" w:hAnsi="Lucida Sans"/>
                <w:sz w:val="20"/>
                <w:szCs w:val="20"/>
              </w:rPr>
              <w:t xml:space="preserve">. </w:t>
            </w:r>
          </w:p>
          <w:p w14:paraId="72892E8B" w14:textId="50424D61" w:rsidR="009D0D35" w:rsidRPr="00012F99" w:rsidRDefault="009D0D35" w:rsidP="00727AC2">
            <w:pPr>
              <w:rPr>
                <w:rFonts w:ascii="Lucida Sans" w:hAnsi="Lucida Sans"/>
                <w:sz w:val="22"/>
                <w:szCs w:val="22"/>
              </w:rPr>
            </w:pPr>
          </w:p>
        </w:tc>
      </w:tr>
    </w:tbl>
    <w:p w14:paraId="61491B63" w14:textId="77777777" w:rsidR="00012F99" w:rsidRDefault="00012F99">
      <w:pPr>
        <w:rPr>
          <w:rFonts w:ascii="Lucida Sans" w:hAnsi="Lucida Sans"/>
        </w:rPr>
      </w:pPr>
    </w:p>
    <w:p w14:paraId="4CAC86F8" w14:textId="77777777" w:rsidR="00012F99" w:rsidRPr="00B33B90" w:rsidRDefault="00012F99" w:rsidP="00742D00">
      <w:pPr>
        <w:spacing w:after="0" w:line="240" w:lineRule="auto"/>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012F99">
        <w:trPr>
          <w:trHeight w:val="432"/>
        </w:trPr>
        <w:tc>
          <w:tcPr>
            <w:tcW w:w="14400" w:type="dxa"/>
            <w:gridSpan w:val="2"/>
            <w:shd w:val="clear" w:color="auto" w:fill="22A469"/>
            <w:vAlign w:val="center"/>
          </w:tcPr>
          <w:p w14:paraId="2C3532D0" w14:textId="23943E9E" w:rsidR="00727AC2" w:rsidRPr="00B33B90" w:rsidRDefault="00727AC2" w:rsidP="00012F99">
            <w:pPr>
              <w:jc w:val="center"/>
              <w:rPr>
                <w:rFonts w:ascii="Lucida Sans" w:hAnsi="Lucida Sans"/>
                <w:b/>
              </w:rPr>
            </w:pPr>
            <w:r w:rsidRPr="00B33B90">
              <w:rPr>
                <w:rFonts w:ascii="Lucida Sans" w:hAnsi="Lucida Sans"/>
                <w:b/>
              </w:rPr>
              <w:t>Optional Supporting Resources</w:t>
            </w:r>
          </w:p>
        </w:tc>
      </w:tr>
      <w:tr w:rsidR="00727AC2" w:rsidRPr="00012F99" w14:paraId="6A4CA011" w14:textId="77777777" w:rsidTr="00012F99">
        <w:tc>
          <w:tcPr>
            <w:tcW w:w="4410" w:type="dxa"/>
          </w:tcPr>
          <w:p w14:paraId="237BC923" w14:textId="5328349C" w:rsidR="005045B4" w:rsidRPr="00012F99" w:rsidRDefault="005045B4">
            <w:pPr>
              <w:rPr>
                <w:rFonts w:ascii="Lucida Sans" w:hAnsi="Lucida Sans"/>
                <w:sz w:val="22"/>
                <w:szCs w:val="22"/>
              </w:rPr>
            </w:pPr>
            <w:r w:rsidRPr="00012F99">
              <w:rPr>
                <w:rFonts w:ascii="Lucida Sans" w:hAnsi="Lucida Sans"/>
                <w:sz w:val="22"/>
                <w:szCs w:val="22"/>
              </w:rPr>
              <w:t>Monarch Butterfly Metamorphosis in HD + The Monarch Manifesto</w:t>
            </w:r>
          </w:p>
          <w:p w14:paraId="48773224" w14:textId="77777777" w:rsidR="00012F99" w:rsidRPr="00DC5F44" w:rsidRDefault="00012F99">
            <w:pPr>
              <w:rPr>
                <w:rFonts w:ascii="Lucida Sans" w:hAnsi="Lucida Sans"/>
                <w:sz w:val="18"/>
                <w:szCs w:val="22"/>
              </w:rPr>
            </w:pPr>
          </w:p>
          <w:p w14:paraId="084385AE" w14:textId="3ABED801" w:rsidR="00012F99" w:rsidRPr="00012F99" w:rsidRDefault="00531AB1">
            <w:pPr>
              <w:rPr>
                <w:rFonts w:ascii="Lucida Sans" w:hAnsi="Lucida Sans"/>
                <w:sz w:val="20"/>
                <w:szCs w:val="20"/>
              </w:rPr>
            </w:pPr>
            <w:hyperlink r:id="rId13" w:history="1">
              <w:r w:rsidR="00012F99" w:rsidRPr="00012F99">
                <w:rPr>
                  <w:rStyle w:val="Hyperlink"/>
                  <w:rFonts w:ascii="Lucida Sans" w:hAnsi="Lucida Sans"/>
                  <w:sz w:val="20"/>
                  <w:szCs w:val="20"/>
                </w:rPr>
                <w:t>http://thekidshouldseethis.com/post/monarch-butterfly-metamorphosis-in-hd-the-monarch-manifesto</w:t>
              </w:r>
            </w:hyperlink>
            <w:r w:rsidR="00012F99" w:rsidRPr="00012F99">
              <w:rPr>
                <w:rFonts w:ascii="Lucida Sans" w:hAnsi="Lucida Sans"/>
                <w:sz w:val="20"/>
                <w:szCs w:val="20"/>
              </w:rPr>
              <w:t xml:space="preserve">  </w:t>
            </w:r>
          </w:p>
        </w:tc>
        <w:tc>
          <w:tcPr>
            <w:tcW w:w="9990" w:type="dxa"/>
          </w:tcPr>
          <w:p w14:paraId="329D2BC4" w14:textId="2E94CAA4" w:rsidR="00727AC2" w:rsidRPr="00012F99" w:rsidRDefault="00727AC2">
            <w:pPr>
              <w:rPr>
                <w:rFonts w:ascii="Lucida Sans" w:hAnsi="Lucida Sans"/>
                <w:b/>
                <w:sz w:val="22"/>
                <w:szCs w:val="22"/>
              </w:rPr>
            </w:pPr>
            <w:r w:rsidRPr="00012F99">
              <w:rPr>
                <w:rFonts w:ascii="Lucida Sans" w:hAnsi="Lucida Sans"/>
                <w:b/>
                <w:sz w:val="22"/>
                <w:szCs w:val="22"/>
              </w:rPr>
              <w:t>Description/rationale for inclusion</w:t>
            </w:r>
            <w:r w:rsidR="000C7275" w:rsidRPr="00012F99">
              <w:rPr>
                <w:rFonts w:ascii="Lucida Sans" w:hAnsi="Lucida Sans"/>
                <w:b/>
                <w:sz w:val="22"/>
                <w:szCs w:val="22"/>
              </w:rPr>
              <w:t>:</w:t>
            </w:r>
          </w:p>
          <w:p w14:paraId="4B0DC508" w14:textId="469B2244" w:rsidR="005045B4" w:rsidRPr="00012F99" w:rsidRDefault="009D0D35" w:rsidP="009D0D35">
            <w:pPr>
              <w:rPr>
                <w:rFonts w:ascii="Lucida Sans" w:hAnsi="Lucida Sans"/>
                <w:sz w:val="20"/>
                <w:szCs w:val="20"/>
              </w:rPr>
            </w:pPr>
            <w:r w:rsidRPr="00012F99">
              <w:rPr>
                <w:rFonts w:ascii="Lucida Sans" w:hAnsi="Lucida Sans"/>
                <w:sz w:val="20"/>
                <w:szCs w:val="20"/>
              </w:rPr>
              <w:t>This video illustrates the metamorphosis from caterpillar to butterfly. Th</w:t>
            </w:r>
            <w:r w:rsidR="00B23897" w:rsidRPr="00012F99">
              <w:rPr>
                <w:rFonts w:ascii="Lucida Sans" w:hAnsi="Lucida Sans"/>
                <w:sz w:val="20"/>
                <w:szCs w:val="20"/>
              </w:rPr>
              <w:t>is will hel</w:t>
            </w:r>
            <w:r w:rsidR="00E96249" w:rsidRPr="00012F99">
              <w:rPr>
                <w:rFonts w:ascii="Lucida Sans" w:hAnsi="Lucida Sans"/>
                <w:sz w:val="20"/>
                <w:szCs w:val="20"/>
              </w:rPr>
              <w:t>p students visualize this unusual part of the life cycle of the butterfly.</w:t>
            </w:r>
          </w:p>
        </w:tc>
      </w:tr>
      <w:tr w:rsidR="00727AC2" w:rsidRPr="00012F99" w14:paraId="171901A7" w14:textId="77777777" w:rsidTr="00012F99">
        <w:tc>
          <w:tcPr>
            <w:tcW w:w="4410" w:type="dxa"/>
          </w:tcPr>
          <w:p w14:paraId="3F8213F4" w14:textId="66C29868" w:rsidR="00B02985" w:rsidRPr="00012F99" w:rsidRDefault="00B02985">
            <w:pPr>
              <w:rPr>
                <w:rFonts w:ascii="Lucida Sans" w:hAnsi="Lucida Sans"/>
                <w:sz w:val="22"/>
                <w:szCs w:val="22"/>
              </w:rPr>
            </w:pPr>
            <w:r w:rsidRPr="00012F99">
              <w:rPr>
                <w:rFonts w:ascii="Lucida Sans" w:hAnsi="Lucida Sans"/>
                <w:sz w:val="22"/>
                <w:szCs w:val="22"/>
              </w:rPr>
              <w:t>In the Art Room: 2</w:t>
            </w:r>
            <w:r w:rsidRPr="00012F99">
              <w:rPr>
                <w:rFonts w:ascii="Lucida Sans" w:hAnsi="Lucida Sans"/>
                <w:sz w:val="22"/>
                <w:szCs w:val="22"/>
                <w:vertAlign w:val="superscript"/>
              </w:rPr>
              <w:t>nd</w:t>
            </w:r>
            <w:r w:rsidRPr="00012F99">
              <w:rPr>
                <w:rFonts w:ascii="Lucida Sans" w:hAnsi="Lucida Sans"/>
                <w:sz w:val="22"/>
                <w:szCs w:val="22"/>
              </w:rPr>
              <w:t xml:space="preserve"> Grade </w:t>
            </w:r>
            <w:r w:rsidR="00012F99" w:rsidRPr="00012F99">
              <w:rPr>
                <w:rFonts w:ascii="Lucida Sans" w:hAnsi="Lucida Sans"/>
                <w:sz w:val="22"/>
                <w:szCs w:val="22"/>
              </w:rPr>
              <w:t>Printed and Chalked Butterflies</w:t>
            </w:r>
          </w:p>
          <w:p w14:paraId="018D68EF" w14:textId="77777777" w:rsidR="00036AB5" w:rsidRPr="00DC5F44" w:rsidRDefault="00036AB5">
            <w:pPr>
              <w:rPr>
                <w:rFonts w:ascii="Lucida Sans" w:hAnsi="Lucida Sans"/>
                <w:sz w:val="18"/>
                <w:szCs w:val="22"/>
              </w:rPr>
            </w:pPr>
          </w:p>
          <w:p w14:paraId="47E49DC3" w14:textId="467166D2" w:rsidR="00012F99" w:rsidRPr="00012F99" w:rsidRDefault="00531AB1">
            <w:pPr>
              <w:rPr>
                <w:rFonts w:ascii="Lucida Sans" w:hAnsi="Lucida Sans"/>
                <w:sz w:val="20"/>
                <w:szCs w:val="20"/>
              </w:rPr>
            </w:pPr>
            <w:hyperlink r:id="rId14" w:history="1">
              <w:r w:rsidR="00012F99" w:rsidRPr="00012F99">
                <w:rPr>
                  <w:rStyle w:val="Hyperlink"/>
                  <w:rFonts w:ascii="Lucida Sans" w:hAnsi="Lucida Sans"/>
                  <w:sz w:val="20"/>
                  <w:szCs w:val="20"/>
                </w:rPr>
                <w:t>https://www.bloglovin.com/blogs/cassie-stephens-3450122/in-art-room-2nd-grade-printed-chalked-butterflies-4276007661</w:t>
              </w:r>
            </w:hyperlink>
            <w:r w:rsidR="00012F99" w:rsidRPr="00012F99">
              <w:rPr>
                <w:rFonts w:ascii="Lucida Sans" w:hAnsi="Lucida Sans"/>
                <w:sz w:val="20"/>
                <w:szCs w:val="20"/>
              </w:rPr>
              <w:t xml:space="preserve">  </w:t>
            </w:r>
          </w:p>
        </w:tc>
        <w:tc>
          <w:tcPr>
            <w:tcW w:w="9990" w:type="dxa"/>
          </w:tcPr>
          <w:p w14:paraId="26C0E118" w14:textId="5DEC62E3" w:rsidR="00E960CB" w:rsidRPr="00012F99" w:rsidRDefault="00727AC2">
            <w:pPr>
              <w:rPr>
                <w:rFonts w:ascii="Lucida Sans" w:hAnsi="Lucida Sans"/>
                <w:b/>
                <w:sz w:val="22"/>
                <w:szCs w:val="22"/>
              </w:rPr>
            </w:pPr>
            <w:r w:rsidRPr="00012F99">
              <w:rPr>
                <w:rFonts w:ascii="Lucida Sans" w:hAnsi="Lucida Sans"/>
                <w:b/>
                <w:sz w:val="22"/>
                <w:szCs w:val="22"/>
              </w:rPr>
              <w:t>Description/rationale for inclusion</w:t>
            </w:r>
            <w:r w:rsidR="00060B79" w:rsidRPr="00012F99">
              <w:rPr>
                <w:rFonts w:ascii="Lucida Sans" w:hAnsi="Lucida Sans"/>
                <w:b/>
                <w:sz w:val="22"/>
                <w:szCs w:val="22"/>
              </w:rPr>
              <w:t>:</w:t>
            </w:r>
          </w:p>
          <w:p w14:paraId="2885263F" w14:textId="21A16B33" w:rsidR="00F951AD" w:rsidRPr="00012F99" w:rsidRDefault="00036AB5" w:rsidP="00AB0664">
            <w:pPr>
              <w:rPr>
                <w:rFonts w:ascii="Lucida Sans" w:hAnsi="Lucida Sans"/>
                <w:sz w:val="20"/>
                <w:szCs w:val="20"/>
              </w:rPr>
            </w:pPr>
            <w:r w:rsidRPr="00012F99">
              <w:rPr>
                <w:rFonts w:ascii="Lucida Sans" w:hAnsi="Lucida Sans"/>
                <w:sz w:val="20"/>
                <w:szCs w:val="20"/>
              </w:rPr>
              <w:t xml:space="preserve">This </w:t>
            </w:r>
            <w:r w:rsidR="00B02985" w:rsidRPr="00012F99">
              <w:rPr>
                <w:rFonts w:ascii="Lucida Sans" w:hAnsi="Lucida Sans"/>
                <w:sz w:val="20"/>
                <w:szCs w:val="20"/>
              </w:rPr>
              <w:t xml:space="preserve">blog gives step-by-step instructions for </w:t>
            </w:r>
            <w:r w:rsidR="001F6883">
              <w:rPr>
                <w:rFonts w:ascii="Lucida Sans" w:hAnsi="Lucida Sans"/>
                <w:sz w:val="20"/>
                <w:szCs w:val="20"/>
              </w:rPr>
              <w:t>an art project around chalk-</w:t>
            </w:r>
            <w:r w:rsidR="00AB0664" w:rsidRPr="00012F99">
              <w:rPr>
                <w:rFonts w:ascii="Lucida Sans" w:hAnsi="Lucida Sans"/>
                <w:sz w:val="20"/>
                <w:szCs w:val="20"/>
              </w:rPr>
              <w:t>colored butterflies</w:t>
            </w:r>
            <w:r w:rsidR="00B02985" w:rsidRPr="00012F99">
              <w:rPr>
                <w:rFonts w:ascii="Lucida Sans" w:hAnsi="Lucida Sans"/>
                <w:sz w:val="20"/>
                <w:szCs w:val="20"/>
              </w:rPr>
              <w:t xml:space="preserve">. Encourage students to </w:t>
            </w:r>
            <w:r w:rsidR="004F7284" w:rsidRPr="00012F99">
              <w:rPr>
                <w:rFonts w:ascii="Lucida Sans" w:hAnsi="Lucida Sans"/>
                <w:sz w:val="20"/>
                <w:szCs w:val="20"/>
              </w:rPr>
              <w:t xml:space="preserve">choose an actual </w:t>
            </w:r>
            <w:r w:rsidR="00AB0664" w:rsidRPr="00012F99">
              <w:rPr>
                <w:rFonts w:ascii="Lucida Sans" w:hAnsi="Lucida Sans"/>
                <w:sz w:val="20"/>
                <w:szCs w:val="20"/>
              </w:rPr>
              <w:t>species of butterfly and color their butterflies accordingly.</w:t>
            </w:r>
            <w:r w:rsidR="00B02985" w:rsidRPr="00012F99">
              <w:rPr>
                <w:rFonts w:ascii="Lucida Sans" w:hAnsi="Lucida Sans"/>
                <w:sz w:val="20"/>
                <w:szCs w:val="20"/>
              </w:rPr>
              <w:t xml:space="preserve"> </w:t>
            </w:r>
            <w:r w:rsidR="00EA4A7B" w:rsidRPr="00012F99">
              <w:rPr>
                <w:rFonts w:ascii="Lucida Sans" w:hAnsi="Lucida Sans"/>
                <w:sz w:val="20"/>
                <w:szCs w:val="20"/>
              </w:rPr>
              <w:t>(There are many illustrated throughout the book or students could do some research</w:t>
            </w:r>
            <w:r w:rsidR="00327FAB" w:rsidRPr="00012F99">
              <w:rPr>
                <w:rFonts w:ascii="Lucida Sans" w:hAnsi="Lucida Sans"/>
                <w:sz w:val="20"/>
                <w:szCs w:val="20"/>
              </w:rPr>
              <w:t>.)</w:t>
            </w:r>
          </w:p>
        </w:tc>
      </w:tr>
      <w:tr w:rsidR="00036AB5" w:rsidRPr="00012F99" w14:paraId="74DE472C" w14:textId="77777777" w:rsidTr="00012F99">
        <w:tc>
          <w:tcPr>
            <w:tcW w:w="4410" w:type="dxa"/>
          </w:tcPr>
          <w:p w14:paraId="574E101E" w14:textId="7AE8F112" w:rsidR="00964DEC" w:rsidRPr="00012F99" w:rsidRDefault="00964DEC" w:rsidP="00964DEC">
            <w:pPr>
              <w:rPr>
                <w:rFonts w:ascii="Lucida Sans" w:hAnsi="Lucida Sans"/>
                <w:sz w:val="22"/>
                <w:szCs w:val="22"/>
              </w:rPr>
            </w:pPr>
            <w:r w:rsidRPr="00012F99">
              <w:rPr>
                <w:rFonts w:ascii="Lucida Sans" w:hAnsi="Lucida Sans"/>
                <w:sz w:val="22"/>
                <w:szCs w:val="22"/>
              </w:rPr>
              <w:t>Attract Butterflies By Making A DIY Feeder in 6 Simple Steps</w:t>
            </w:r>
          </w:p>
          <w:p w14:paraId="5E2F1944" w14:textId="77777777" w:rsidR="00012F99" w:rsidRPr="00DC5F44" w:rsidRDefault="00012F99" w:rsidP="00964DEC">
            <w:pPr>
              <w:rPr>
                <w:rFonts w:ascii="Lucida Sans" w:hAnsi="Lucida Sans"/>
                <w:sz w:val="18"/>
                <w:szCs w:val="22"/>
              </w:rPr>
            </w:pPr>
          </w:p>
          <w:p w14:paraId="5829EF05" w14:textId="07825292" w:rsidR="00012F99" w:rsidRPr="00012F99" w:rsidRDefault="00531AB1" w:rsidP="00964DEC">
            <w:pPr>
              <w:rPr>
                <w:rFonts w:ascii="Lucida Sans" w:hAnsi="Lucida Sans"/>
                <w:sz w:val="20"/>
                <w:szCs w:val="20"/>
              </w:rPr>
            </w:pPr>
            <w:hyperlink r:id="rId15" w:history="1">
              <w:r w:rsidR="00012F99" w:rsidRPr="00012F99">
                <w:rPr>
                  <w:rStyle w:val="Hyperlink"/>
                  <w:rFonts w:ascii="Lucida Sans" w:hAnsi="Lucida Sans"/>
                  <w:sz w:val="20"/>
                  <w:szCs w:val="20"/>
                </w:rPr>
                <w:t>https://brightnest.com/posts/attract-butterflies-by-making-a-diy-feeder-in-6-simple-steps</w:t>
              </w:r>
            </w:hyperlink>
            <w:r w:rsidR="00012F99" w:rsidRPr="00012F99">
              <w:rPr>
                <w:rFonts w:ascii="Lucida Sans" w:hAnsi="Lucida Sans"/>
                <w:sz w:val="20"/>
                <w:szCs w:val="20"/>
              </w:rPr>
              <w:t xml:space="preserve"> </w:t>
            </w:r>
          </w:p>
        </w:tc>
        <w:tc>
          <w:tcPr>
            <w:tcW w:w="9990" w:type="dxa"/>
          </w:tcPr>
          <w:p w14:paraId="56B67BF9" w14:textId="7369CBC0" w:rsidR="00036AB5" w:rsidRPr="00012F99" w:rsidRDefault="00036AB5" w:rsidP="00036AB5">
            <w:pPr>
              <w:rPr>
                <w:rFonts w:ascii="Lucida Sans" w:hAnsi="Lucida Sans"/>
                <w:b/>
                <w:sz w:val="22"/>
                <w:szCs w:val="22"/>
              </w:rPr>
            </w:pPr>
            <w:r w:rsidRPr="00012F99">
              <w:rPr>
                <w:rFonts w:ascii="Lucida Sans" w:hAnsi="Lucida Sans"/>
                <w:b/>
                <w:sz w:val="22"/>
                <w:szCs w:val="22"/>
              </w:rPr>
              <w:t>Description/rationale for inclusion</w:t>
            </w:r>
            <w:r w:rsidR="00060B79" w:rsidRPr="00012F99">
              <w:rPr>
                <w:rFonts w:ascii="Lucida Sans" w:hAnsi="Lucida Sans"/>
                <w:b/>
                <w:sz w:val="22"/>
                <w:szCs w:val="22"/>
              </w:rPr>
              <w:t>:</w:t>
            </w:r>
          </w:p>
          <w:p w14:paraId="5BC377F8" w14:textId="28EB8C0E" w:rsidR="00964DEC" w:rsidRPr="00012F99" w:rsidRDefault="004A2AFF">
            <w:pPr>
              <w:rPr>
                <w:rFonts w:ascii="Lucida Sans" w:hAnsi="Lucida Sans"/>
                <w:sz w:val="20"/>
                <w:szCs w:val="20"/>
              </w:rPr>
            </w:pPr>
            <w:r w:rsidRPr="00012F99">
              <w:rPr>
                <w:rFonts w:ascii="Lucida Sans" w:hAnsi="Lucida Sans"/>
                <w:sz w:val="20"/>
                <w:szCs w:val="20"/>
              </w:rPr>
              <w:t xml:space="preserve">This website </w:t>
            </w:r>
            <w:r w:rsidR="00A5544C" w:rsidRPr="00012F99">
              <w:rPr>
                <w:rFonts w:ascii="Lucida Sans" w:hAnsi="Lucida Sans"/>
                <w:sz w:val="20"/>
                <w:szCs w:val="20"/>
              </w:rPr>
              <w:t xml:space="preserve">illustrates a simple way to make a butterfly feeder. </w:t>
            </w:r>
            <w:r w:rsidR="00284786" w:rsidRPr="00012F99">
              <w:rPr>
                <w:rFonts w:ascii="Lucida Sans" w:hAnsi="Lucida Sans"/>
                <w:sz w:val="20"/>
                <w:szCs w:val="20"/>
              </w:rPr>
              <w:t xml:space="preserve">After reading about </w:t>
            </w:r>
            <w:r w:rsidR="00B42BF7" w:rsidRPr="00012F99">
              <w:rPr>
                <w:rFonts w:ascii="Lucida Sans" w:hAnsi="Lucida Sans"/>
                <w:sz w:val="20"/>
                <w:szCs w:val="20"/>
              </w:rPr>
              <w:t>the needs of butterflies, students may enjoy feeding them.</w:t>
            </w:r>
            <w:r w:rsidR="005D17F1" w:rsidRPr="00012F99">
              <w:rPr>
                <w:rFonts w:ascii="Lucida Sans" w:hAnsi="Lucida Sans"/>
                <w:sz w:val="20"/>
                <w:szCs w:val="20"/>
              </w:rPr>
              <w:t xml:space="preserve"> Alternatively, you may make a few as a class and place the near the classroom windows</w:t>
            </w:r>
            <w:r w:rsidR="00CF711F" w:rsidRPr="00012F99">
              <w:rPr>
                <w:rFonts w:ascii="Lucida Sans" w:hAnsi="Lucida Sans"/>
                <w:sz w:val="20"/>
                <w:szCs w:val="20"/>
              </w:rPr>
              <w:t>.</w:t>
            </w:r>
          </w:p>
        </w:tc>
      </w:tr>
      <w:tr w:rsidR="00727AC2" w:rsidRPr="00B33B90" w14:paraId="36E0CED4" w14:textId="77777777" w:rsidTr="00012F99">
        <w:trPr>
          <w:trHeight w:val="432"/>
        </w:trPr>
        <w:tc>
          <w:tcPr>
            <w:tcW w:w="14400" w:type="dxa"/>
            <w:gridSpan w:val="2"/>
            <w:shd w:val="clear" w:color="auto" w:fill="22A469"/>
            <w:vAlign w:val="center"/>
          </w:tcPr>
          <w:p w14:paraId="605EFB70" w14:textId="7AD59D7F" w:rsidR="00727AC2" w:rsidRPr="00B33B90" w:rsidRDefault="00982CBD" w:rsidP="00012F99">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742D00">
        <w:trPr>
          <w:trHeight w:val="2465"/>
        </w:trPr>
        <w:tc>
          <w:tcPr>
            <w:tcW w:w="4410" w:type="dxa"/>
          </w:tcPr>
          <w:p w14:paraId="696B7E5E" w14:textId="34E6295D" w:rsidR="00727AC2" w:rsidRPr="00B33B90" w:rsidRDefault="00727AC2" w:rsidP="00237F2B">
            <w:pPr>
              <w:rPr>
                <w:rFonts w:ascii="Lucida Sans" w:hAnsi="Lucida Sans"/>
                <w:sz w:val="22"/>
                <w:szCs w:val="22"/>
              </w:rPr>
            </w:pPr>
            <w:r w:rsidRPr="00B33B90">
              <w:rPr>
                <w:rFonts w:ascii="Lucida Sans" w:hAnsi="Lucida Sans"/>
                <w:sz w:val="22"/>
                <w:szCs w:val="22"/>
              </w:rPr>
              <w:t>Text Type 1:</w:t>
            </w:r>
            <w:r w:rsidR="007A2EC3">
              <w:rPr>
                <w:rFonts w:ascii="Lucida Sans" w:hAnsi="Lucida Sans"/>
                <w:sz w:val="22"/>
                <w:szCs w:val="22"/>
              </w:rPr>
              <w:t xml:space="preserve"> </w:t>
            </w:r>
            <w:r w:rsidR="00237F2B">
              <w:rPr>
                <w:rFonts w:ascii="Lucida Sans" w:hAnsi="Lucida Sans"/>
                <w:sz w:val="22"/>
                <w:szCs w:val="22"/>
              </w:rPr>
              <w:t>Narrati</w:t>
            </w:r>
            <w:r w:rsidR="004A2D81">
              <w:rPr>
                <w:rFonts w:ascii="Lucida Sans" w:hAnsi="Lucida Sans"/>
                <w:sz w:val="22"/>
                <w:szCs w:val="22"/>
              </w:rPr>
              <w:t>ve</w:t>
            </w:r>
          </w:p>
        </w:tc>
        <w:tc>
          <w:tcPr>
            <w:tcW w:w="9990" w:type="dxa"/>
          </w:tcPr>
          <w:p w14:paraId="7173465E" w14:textId="47ED3DD4" w:rsidR="00C21CB9" w:rsidRPr="00012F99" w:rsidRDefault="00727AC2" w:rsidP="008C5F14">
            <w:pPr>
              <w:rPr>
                <w:rFonts w:ascii="Lucida Sans" w:hAnsi="Lucida Sans"/>
                <w:b/>
                <w:sz w:val="22"/>
                <w:szCs w:val="22"/>
              </w:rPr>
            </w:pPr>
            <w:r w:rsidRPr="00012F99">
              <w:rPr>
                <w:rFonts w:ascii="Lucida Sans" w:hAnsi="Lucida Sans"/>
                <w:b/>
                <w:sz w:val="22"/>
                <w:szCs w:val="22"/>
              </w:rPr>
              <w:t>Description of task</w:t>
            </w:r>
            <w:r w:rsidR="00060B79" w:rsidRPr="00012F99">
              <w:rPr>
                <w:rFonts w:ascii="Lucida Sans" w:hAnsi="Lucida Sans"/>
                <w:b/>
                <w:sz w:val="22"/>
                <w:szCs w:val="22"/>
              </w:rPr>
              <w:t>:</w:t>
            </w:r>
            <w:r w:rsidR="00C21CB9" w:rsidRPr="00012F99">
              <w:rPr>
                <w:rFonts w:ascii="Lucida Sans" w:hAnsi="Lucida Sans"/>
                <w:b/>
                <w:sz w:val="22"/>
                <w:szCs w:val="22"/>
              </w:rPr>
              <w:t xml:space="preserve"> </w:t>
            </w:r>
          </w:p>
          <w:p w14:paraId="5621A949" w14:textId="2D67E277" w:rsidR="00060B79" w:rsidRPr="00012F99" w:rsidRDefault="00E050EC" w:rsidP="008C5F14">
            <w:pPr>
              <w:rPr>
                <w:rFonts w:ascii="Lucida Sans" w:hAnsi="Lucida Sans"/>
                <w:sz w:val="20"/>
                <w:szCs w:val="20"/>
              </w:rPr>
            </w:pPr>
            <w:r w:rsidRPr="00012F99">
              <w:rPr>
                <w:rFonts w:ascii="Lucida Sans" w:hAnsi="Lucida Sans"/>
                <w:sz w:val="20"/>
                <w:szCs w:val="20"/>
              </w:rPr>
              <w:t>Imagine</w:t>
            </w:r>
            <w:r w:rsidR="00FC0704" w:rsidRPr="00012F99">
              <w:rPr>
                <w:rFonts w:ascii="Lucida Sans" w:hAnsi="Lucida Sans"/>
                <w:sz w:val="20"/>
                <w:szCs w:val="20"/>
              </w:rPr>
              <w:t xml:space="preserve"> you are a </w:t>
            </w:r>
            <w:r w:rsidR="00892402" w:rsidRPr="00012F99">
              <w:rPr>
                <w:rFonts w:ascii="Lucida Sans" w:hAnsi="Lucida Sans"/>
                <w:sz w:val="20"/>
                <w:szCs w:val="20"/>
              </w:rPr>
              <w:t xml:space="preserve">caterpillar that turns into a butterfly. </w:t>
            </w:r>
            <w:r w:rsidR="00FC0704" w:rsidRPr="00012F99">
              <w:rPr>
                <w:rFonts w:ascii="Lucida Sans" w:hAnsi="Lucida Sans"/>
                <w:sz w:val="20"/>
                <w:szCs w:val="20"/>
              </w:rPr>
              <w:t>Keep a diary of your experience</w:t>
            </w:r>
            <w:r w:rsidR="007136F2" w:rsidRPr="00012F99">
              <w:rPr>
                <w:rFonts w:ascii="Lucida Sans" w:hAnsi="Lucida Sans"/>
                <w:sz w:val="20"/>
                <w:szCs w:val="20"/>
              </w:rPr>
              <w:t xml:space="preserve"> from </w:t>
            </w:r>
            <w:r w:rsidR="00DC5F44">
              <w:rPr>
                <w:rFonts w:ascii="Lucida Sans" w:hAnsi="Lucida Sans"/>
                <w:sz w:val="20"/>
                <w:szCs w:val="20"/>
              </w:rPr>
              <w:t>beginning your cocoon</w:t>
            </w:r>
            <w:r w:rsidR="00FC0704" w:rsidRPr="00012F99">
              <w:rPr>
                <w:rFonts w:ascii="Lucida Sans" w:hAnsi="Lucida Sans"/>
                <w:sz w:val="20"/>
                <w:szCs w:val="20"/>
              </w:rPr>
              <w:t xml:space="preserve"> to flying as a butterfly. Be sure to</w:t>
            </w:r>
            <w:r w:rsidR="00060B79" w:rsidRPr="00012F99">
              <w:rPr>
                <w:rFonts w:ascii="Lucida Sans" w:hAnsi="Lucida Sans"/>
                <w:sz w:val="20"/>
                <w:szCs w:val="20"/>
              </w:rPr>
              <w:t>:</w:t>
            </w:r>
            <w:r w:rsidR="00FC0704" w:rsidRPr="00012F99">
              <w:rPr>
                <w:rFonts w:ascii="Lucida Sans" w:hAnsi="Lucida Sans"/>
                <w:sz w:val="20"/>
                <w:szCs w:val="20"/>
              </w:rPr>
              <w:t xml:space="preserve"> </w:t>
            </w:r>
          </w:p>
          <w:p w14:paraId="49C93367" w14:textId="485D251A" w:rsidR="00060B79" w:rsidRPr="001F6883" w:rsidRDefault="00060B79" w:rsidP="001F6883">
            <w:pPr>
              <w:pStyle w:val="ListParagraph"/>
              <w:numPr>
                <w:ilvl w:val="0"/>
                <w:numId w:val="15"/>
              </w:numPr>
              <w:rPr>
                <w:rFonts w:ascii="Lucida Sans" w:hAnsi="Lucida Sans"/>
                <w:sz w:val="20"/>
                <w:szCs w:val="20"/>
              </w:rPr>
            </w:pPr>
            <w:r w:rsidRPr="001F6883">
              <w:rPr>
                <w:rFonts w:ascii="Lucida Sans" w:hAnsi="Lucida Sans"/>
                <w:sz w:val="20"/>
                <w:szCs w:val="20"/>
              </w:rPr>
              <w:t>I</w:t>
            </w:r>
            <w:r w:rsidR="00FC0704" w:rsidRPr="001F6883">
              <w:rPr>
                <w:rFonts w:ascii="Lucida Sans" w:hAnsi="Lucida Sans"/>
                <w:sz w:val="20"/>
                <w:szCs w:val="20"/>
              </w:rPr>
              <w:t xml:space="preserve">nclude an </w:t>
            </w:r>
            <w:r w:rsidR="0056259D" w:rsidRPr="001F6883">
              <w:rPr>
                <w:rFonts w:ascii="Lucida Sans" w:hAnsi="Lucida Sans"/>
                <w:sz w:val="20"/>
                <w:szCs w:val="20"/>
              </w:rPr>
              <w:t>entry for</w:t>
            </w:r>
            <w:r w:rsidR="00FC0704" w:rsidRPr="001F6883">
              <w:rPr>
                <w:rFonts w:ascii="Lucida Sans" w:hAnsi="Lucida Sans"/>
                <w:sz w:val="20"/>
                <w:szCs w:val="20"/>
              </w:rPr>
              <w:t xml:space="preserve"> </w:t>
            </w:r>
            <w:r w:rsidR="00892402" w:rsidRPr="001F6883">
              <w:rPr>
                <w:rFonts w:ascii="Lucida Sans" w:hAnsi="Lucida Sans"/>
                <w:sz w:val="20"/>
                <w:szCs w:val="20"/>
              </w:rPr>
              <w:t xml:space="preserve">each of the phases of the life </w:t>
            </w:r>
            <w:r w:rsidR="000354B2" w:rsidRPr="001F6883">
              <w:rPr>
                <w:rFonts w:ascii="Lucida Sans" w:hAnsi="Lucida Sans"/>
                <w:sz w:val="20"/>
                <w:szCs w:val="20"/>
              </w:rPr>
              <w:t>cycle</w:t>
            </w:r>
            <w:r w:rsidR="008E311A" w:rsidRPr="001F6883">
              <w:rPr>
                <w:rFonts w:ascii="Lucida Sans" w:hAnsi="Lucida Sans"/>
                <w:sz w:val="20"/>
                <w:szCs w:val="20"/>
              </w:rPr>
              <w:t xml:space="preserve"> </w:t>
            </w:r>
          </w:p>
          <w:p w14:paraId="1D5DAC14" w14:textId="16E5963A" w:rsidR="00727AC2" w:rsidRPr="001F6883" w:rsidRDefault="008E311A" w:rsidP="001F6883">
            <w:pPr>
              <w:pStyle w:val="ListParagraph"/>
              <w:numPr>
                <w:ilvl w:val="0"/>
                <w:numId w:val="15"/>
              </w:numPr>
              <w:rPr>
                <w:rFonts w:ascii="Lucida Sans" w:hAnsi="Lucida Sans"/>
                <w:sz w:val="20"/>
                <w:szCs w:val="20"/>
              </w:rPr>
            </w:pPr>
            <w:r w:rsidRPr="001F6883">
              <w:rPr>
                <w:rFonts w:ascii="Lucida Sans" w:hAnsi="Lucida Sans"/>
                <w:sz w:val="20"/>
                <w:szCs w:val="20"/>
              </w:rPr>
              <w:t>Describe what you do and what happens to you</w:t>
            </w:r>
          </w:p>
          <w:p w14:paraId="372EFDBD" w14:textId="2ECFE8F4" w:rsidR="00DD10A3" w:rsidRPr="001F6883" w:rsidRDefault="000354B2" w:rsidP="001F6883">
            <w:pPr>
              <w:pStyle w:val="ListParagraph"/>
              <w:numPr>
                <w:ilvl w:val="0"/>
                <w:numId w:val="15"/>
              </w:numPr>
              <w:rPr>
                <w:rFonts w:ascii="Lucida Sans" w:hAnsi="Lucida Sans"/>
                <w:sz w:val="20"/>
                <w:szCs w:val="20"/>
              </w:rPr>
            </w:pPr>
            <w:r w:rsidRPr="001F6883">
              <w:rPr>
                <w:rFonts w:ascii="Lucida Sans" w:hAnsi="Lucida Sans"/>
                <w:sz w:val="20"/>
                <w:szCs w:val="20"/>
              </w:rPr>
              <w:t>Include your thoughts and feelings as you (as a caterpillar/butterfly) move through each phase</w:t>
            </w:r>
          </w:p>
          <w:p w14:paraId="5527035A" w14:textId="77777777" w:rsidR="00EA44BD" w:rsidRPr="00012F99" w:rsidRDefault="00EA44BD" w:rsidP="008C5F14">
            <w:pPr>
              <w:rPr>
                <w:rFonts w:ascii="Lucida Sans" w:hAnsi="Lucida Sans"/>
                <w:sz w:val="20"/>
                <w:szCs w:val="20"/>
              </w:rPr>
            </w:pPr>
          </w:p>
          <w:p w14:paraId="5153514A" w14:textId="77777777" w:rsidR="00A33E13" w:rsidRDefault="00EA44BD" w:rsidP="00D95D4F">
            <w:pPr>
              <w:rPr>
                <w:rFonts w:ascii="Lucida Sans" w:hAnsi="Lucida Sans"/>
                <w:i/>
                <w:sz w:val="20"/>
                <w:szCs w:val="20"/>
              </w:rPr>
            </w:pPr>
            <w:r w:rsidRPr="00012F99">
              <w:rPr>
                <w:rFonts w:ascii="Lucida Sans" w:hAnsi="Lucida Sans"/>
                <w:i/>
                <w:sz w:val="20"/>
                <w:szCs w:val="20"/>
              </w:rPr>
              <w:t>Teacher note: To provide more support, provide sentence frames for each day to help students get started.</w:t>
            </w:r>
            <w:r w:rsidR="00DD10A3" w:rsidRPr="00012F99">
              <w:rPr>
                <w:rFonts w:ascii="Lucida Sans" w:hAnsi="Lucida Sans"/>
                <w:i/>
                <w:sz w:val="20"/>
                <w:szCs w:val="20"/>
              </w:rPr>
              <w:t xml:space="preserve"> For students who are unfamiliar with a diary, consider reading Diary of a Worm first.</w:t>
            </w:r>
          </w:p>
          <w:p w14:paraId="5BDBD6CE" w14:textId="0B2CD0CF" w:rsidR="007470CC" w:rsidRPr="00012F99" w:rsidRDefault="007470CC" w:rsidP="00D95D4F">
            <w:pPr>
              <w:rPr>
                <w:rFonts w:ascii="Lucida Sans" w:hAnsi="Lucida Sans"/>
                <w:i/>
                <w:sz w:val="22"/>
                <w:szCs w:val="22"/>
              </w:rPr>
            </w:pPr>
          </w:p>
        </w:tc>
      </w:tr>
      <w:tr w:rsidR="00727AC2" w:rsidRPr="00B33B90" w14:paraId="523D28DE" w14:textId="77777777" w:rsidTr="004B7449">
        <w:tc>
          <w:tcPr>
            <w:tcW w:w="4410" w:type="dxa"/>
            <w:tcBorders>
              <w:bottom w:val="single" w:sz="4" w:space="0" w:color="auto"/>
            </w:tcBorders>
          </w:tcPr>
          <w:p w14:paraId="0FEE65A2" w14:textId="7BDA4C21" w:rsidR="00727AC2" w:rsidRPr="00B33B90" w:rsidRDefault="00727AC2" w:rsidP="00E45E31">
            <w:pPr>
              <w:rPr>
                <w:rFonts w:ascii="Lucida Sans" w:hAnsi="Lucida Sans"/>
                <w:sz w:val="22"/>
                <w:szCs w:val="22"/>
              </w:rPr>
            </w:pPr>
            <w:r w:rsidRPr="00B33B90">
              <w:rPr>
                <w:rFonts w:ascii="Lucida Sans" w:hAnsi="Lucida Sans"/>
                <w:sz w:val="22"/>
                <w:szCs w:val="22"/>
              </w:rPr>
              <w:t>Text Type 2:</w:t>
            </w:r>
            <w:r w:rsidR="00A33E13">
              <w:rPr>
                <w:rFonts w:ascii="Lucida Sans" w:hAnsi="Lucida Sans"/>
                <w:sz w:val="22"/>
                <w:szCs w:val="22"/>
              </w:rPr>
              <w:t xml:space="preserve"> </w:t>
            </w:r>
            <w:r w:rsidR="00E45E31">
              <w:rPr>
                <w:rFonts w:ascii="Lucida Sans" w:hAnsi="Lucida Sans"/>
                <w:sz w:val="22"/>
                <w:szCs w:val="22"/>
              </w:rPr>
              <w:t>Informational</w:t>
            </w:r>
          </w:p>
        </w:tc>
        <w:tc>
          <w:tcPr>
            <w:tcW w:w="9990" w:type="dxa"/>
            <w:tcBorders>
              <w:bottom w:val="single" w:sz="4" w:space="0" w:color="auto"/>
            </w:tcBorders>
          </w:tcPr>
          <w:p w14:paraId="066FEA15" w14:textId="72F31EF2" w:rsidR="00E45E31" w:rsidRPr="00012F99" w:rsidRDefault="00727AC2" w:rsidP="008C5F14">
            <w:pPr>
              <w:rPr>
                <w:rFonts w:ascii="Lucida Sans" w:hAnsi="Lucida Sans"/>
                <w:b/>
                <w:sz w:val="22"/>
                <w:szCs w:val="22"/>
              </w:rPr>
            </w:pPr>
            <w:r w:rsidRPr="00012F99">
              <w:rPr>
                <w:rFonts w:ascii="Lucida Sans" w:hAnsi="Lucida Sans"/>
                <w:b/>
                <w:sz w:val="22"/>
                <w:szCs w:val="22"/>
              </w:rPr>
              <w:t>Description of task</w:t>
            </w:r>
            <w:r w:rsidR="00060B79" w:rsidRPr="00012F99">
              <w:rPr>
                <w:rFonts w:ascii="Lucida Sans" w:hAnsi="Lucida Sans"/>
                <w:b/>
                <w:sz w:val="22"/>
                <w:szCs w:val="22"/>
              </w:rPr>
              <w:t>:</w:t>
            </w:r>
          </w:p>
          <w:p w14:paraId="7ED381FC" w14:textId="1F6A9407" w:rsidR="00467790" w:rsidRPr="00012F99" w:rsidRDefault="00C21CB9" w:rsidP="00C21CB9">
            <w:pPr>
              <w:rPr>
                <w:rFonts w:ascii="Lucida Sans" w:hAnsi="Lucida Sans"/>
                <w:sz w:val="20"/>
                <w:szCs w:val="20"/>
              </w:rPr>
            </w:pPr>
            <w:r w:rsidRPr="00012F99">
              <w:rPr>
                <w:rFonts w:ascii="Lucida Sans" w:hAnsi="Lucida Sans"/>
                <w:sz w:val="20"/>
                <w:szCs w:val="20"/>
              </w:rPr>
              <w:t xml:space="preserve">The author of </w:t>
            </w:r>
            <w:r w:rsidRPr="00012F99">
              <w:rPr>
                <w:rFonts w:ascii="Lucida Sans" w:hAnsi="Lucida Sans"/>
                <w:i/>
                <w:sz w:val="20"/>
                <w:szCs w:val="20"/>
              </w:rPr>
              <w:t xml:space="preserve">A Butterfly is Patient </w:t>
            </w:r>
            <w:r w:rsidRPr="00012F99">
              <w:rPr>
                <w:rFonts w:ascii="Lucida Sans" w:hAnsi="Lucida Sans"/>
                <w:sz w:val="20"/>
                <w:szCs w:val="20"/>
              </w:rPr>
              <w:t>would like to add</w:t>
            </w:r>
            <w:r w:rsidR="00467790" w:rsidRPr="00012F99">
              <w:rPr>
                <w:rFonts w:ascii="Lucida Sans" w:hAnsi="Lucida Sans"/>
                <w:sz w:val="20"/>
                <w:szCs w:val="20"/>
              </w:rPr>
              <w:t xml:space="preserve"> an additional page</w:t>
            </w:r>
            <w:r w:rsidRPr="00012F99">
              <w:rPr>
                <w:rFonts w:ascii="Lucida Sans" w:hAnsi="Lucida Sans"/>
                <w:sz w:val="20"/>
                <w:szCs w:val="20"/>
              </w:rPr>
              <w:t xml:space="preserve">. Complete this sentence: </w:t>
            </w:r>
            <w:r w:rsidRPr="00012F99">
              <w:rPr>
                <w:rFonts w:ascii="Lucida Sans" w:hAnsi="Lucida Sans"/>
                <w:i/>
                <w:sz w:val="20"/>
                <w:szCs w:val="20"/>
              </w:rPr>
              <w:t>A butterfly is _________</w:t>
            </w:r>
            <w:r w:rsidRPr="00012F99">
              <w:rPr>
                <w:rFonts w:ascii="Lucida Sans" w:hAnsi="Lucida Sans"/>
                <w:sz w:val="20"/>
                <w:szCs w:val="20"/>
              </w:rPr>
              <w:t>. Then us</w:t>
            </w:r>
            <w:r w:rsidR="00467790" w:rsidRPr="00012F99">
              <w:rPr>
                <w:rFonts w:ascii="Lucida Sans" w:hAnsi="Lucida Sans"/>
                <w:sz w:val="20"/>
                <w:szCs w:val="20"/>
              </w:rPr>
              <w:t xml:space="preserve">e what you have learned from your reading to explain why your sentence </w:t>
            </w:r>
            <w:r w:rsidR="0021304A" w:rsidRPr="00012F99">
              <w:rPr>
                <w:rFonts w:ascii="Lucida Sans" w:hAnsi="Lucida Sans"/>
                <w:sz w:val="20"/>
                <w:szCs w:val="20"/>
              </w:rPr>
              <w:t>is true.</w:t>
            </w:r>
          </w:p>
          <w:p w14:paraId="4C0F7CB7" w14:textId="35259BB7" w:rsidR="00C21CB9" w:rsidRPr="00012F99" w:rsidRDefault="00C21CB9" w:rsidP="00C21CB9">
            <w:pPr>
              <w:rPr>
                <w:rFonts w:ascii="Lucida Sans" w:hAnsi="Lucida Sans"/>
                <w:sz w:val="20"/>
                <w:szCs w:val="20"/>
              </w:rPr>
            </w:pPr>
            <w:r w:rsidRPr="00012F99">
              <w:rPr>
                <w:rFonts w:ascii="Lucida Sans" w:hAnsi="Lucida Sans"/>
                <w:sz w:val="20"/>
                <w:szCs w:val="20"/>
              </w:rPr>
              <w:t xml:space="preserve"> </w:t>
            </w:r>
          </w:p>
          <w:p w14:paraId="47BDAA5A" w14:textId="7ADAA25F" w:rsidR="007A2EC3" w:rsidRPr="00E45E31" w:rsidRDefault="00EA44BD" w:rsidP="00CB7DE4">
            <w:pPr>
              <w:rPr>
                <w:rFonts w:ascii="Lucida Sans" w:hAnsi="Lucida Sans"/>
                <w:i/>
                <w:sz w:val="22"/>
                <w:szCs w:val="22"/>
              </w:rPr>
            </w:pPr>
            <w:r w:rsidRPr="00012F99">
              <w:rPr>
                <w:rFonts w:ascii="Lucida Sans" w:hAnsi="Lucida Sans"/>
                <w:i/>
                <w:sz w:val="20"/>
                <w:szCs w:val="20"/>
              </w:rPr>
              <w:lastRenderedPageBreak/>
              <w:t xml:space="preserve">Teacher note: </w:t>
            </w:r>
            <w:r w:rsidR="00C21CB9" w:rsidRPr="00012F99">
              <w:rPr>
                <w:rFonts w:ascii="Lucida Sans" w:hAnsi="Lucida Sans"/>
                <w:i/>
                <w:sz w:val="20"/>
                <w:szCs w:val="20"/>
              </w:rPr>
              <w:t xml:space="preserve">To provide </w:t>
            </w:r>
            <w:r w:rsidR="00DC5F44">
              <w:rPr>
                <w:rFonts w:ascii="Lucida Sans" w:hAnsi="Lucida Sans"/>
                <w:i/>
                <w:sz w:val="20"/>
                <w:szCs w:val="20"/>
              </w:rPr>
              <w:t>additional</w:t>
            </w:r>
            <w:r w:rsidR="00467790" w:rsidRPr="00012F99">
              <w:rPr>
                <w:rFonts w:ascii="Lucida Sans" w:hAnsi="Lucida Sans"/>
                <w:i/>
                <w:sz w:val="20"/>
                <w:szCs w:val="20"/>
              </w:rPr>
              <w:t xml:space="preserve"> </w:t>
            </w:r>
            <w:r w:rsidR="00A90AC8" w:rsidRPr="00012F99">
              <w:rPr>
                <w:rFonts w:ascii="Lucida Sans" w:hAnsi="Lucida Sans"/>
                <w:i/>
                <w:sz w:val="20"/>
                <w:szCs w:val="20"/>
              </w:rPr>
              <w:t xml:space="preserve">support, brainstorm with students or give some </w:t>
            </w:r>
            <w:r w:rsidR="000B382B" w:rsidRPr="00012F99">
              <w:rPr>
                <w:rFonts w:ascii="Lucida Sans" w:hAnsi="Lucida Sans"/>
                <w:i/>
                <w:sz w:val="20"/>
                <w:szCs w:val="20"/>
              </w:rPr>
              <w:t xml:space="preserve">students </w:t>
            </w:r>
            <w:r w:rsidR="00C21CB9" w:rsidRPr="00012F99">
              <w:rPr>
                <w:rFonts w:ascii="Lucida Sans" w:hAnsi="Lucida Sans"/>
                <w:i/>
                <w:sz w:val="20"/>
                <w:szCs w:val="20"/>
              </w:rPr>
              <w:t>a word bank</w:t>
            </w:r>
            <w:r w:rsidR="00A90AC8" w:rsidRPr="00012F99">
              <w:rPr>
                <w:rFonts w:ascii="Lucida Sans" w:hAnsi="Lucida Sans"/>
                <w:i/>
                <w:sz w:val="20"/>
                <w:szCs w:val="20"/>
              </w:rPr>
              <w:t xml:space="preserve"> from whi</w:t>
            </w:r>
            <w:r w:rsidRPr="00012F99">
              <w:rPr>
                <w:rFonts w:ascii="Lucida Sans" w:hAnsi="Lucida Sans"/>
                <w:i/>
                <w:sz w:val="20"/>
                <w:szCs w:val="20"/>
              </w:rPr>
              <w:t>ch to choose. Consider words such as</w:t>
            </w:r>
            <w:r w:rsidR="00A90AC8" w:rsidRPr="00012F99">
              <w:rPr>
                <w:rFonts w:ascii="Lucida Sans" w:hAnsi="Lucida Sans"/>
                <w:i/>
                <w:sz w:val="20"/>
                <w:szCs w:val="20"/>
              </w:rPr>
              <w:t xml:space="preserve">: </w:t>
            </w:r>
            <w:r w:rsidR="00C21CB9" w:rsidRPr="00012F99">
              <w:rPr>
                <w:rFonts w:ascii="Lucida Sans" w:hAnsi="Lucida Sans"/>
                <w:i/>
                <w:sz w:val="20"/>
                <w:szCs w:val="20"/>
              </w:rPr>
              <w:t xml:space="preserve">determined, strong, colorful, smart, hungry, unique, needy, </w:t>
            </w:r>
            <w:r w:rsidR="00E45E31" w:rsidRPr="00012F99">
              <w:rPr>
                <w:rFonts w:ascii="Lucida Sans" w:hAnsi="Lucida Sans"/>
                <w:i/>
                <w:sz w:val="20"/>
                <w:szCs w:val="20"/>
              </w:rPr>
              <w:t>re</w:t>
            </w:r>
            <w:r w:rsidR="00CB7DE4" w:rsidRPr="00012F99">
              <w:rPr>
                <w:rFonts w:ascii="Lucida Sans" w:hAnsi="Lucida Sans"/>
                <w:i/>
                <w:sz w:val="20"/>
                <w:szCs w:val="20"/>
              </w:rPr>
              <w:t>made, changing</w:t>
            </w:r>
            <w:r w:rsidR="00012F99" w:rsidRPr="00012F99">
              <w:rPr>
                <w:rFonts w:ascii="Lucida Sans" w:hAnsi="Lucida Sans"/>
                <w:i/>
                <w:sz w:val="20"/>
                <w:szCs w:val="20"/>
              </w:rPr>
              <w:t>.</w:t>
            </w:r>
          </w:p>
        </w:tc>
      </w:tr>
      <w:tr w:rsidR="00D67A14" w:rsidRPr="00B33B90" w14:paraId="5270C450" w14:textId="77777777" w:rsidTr="004B7449">
        <w:tc>
          <w:tcPr>
            <w:tcW w:w="14400" w:type="dxa"/>
            <w:gridSpan w:val="2"/>
            <w:tcBorders>
              <w:top w:val="single" w:sz="4" w:space="0" w:color="auto"/>
              <w:left w:val="nil"/>
              <w:bottom w:val="nil"/>
              <w:right w:val="nil"/>
            </w:tcBorders>
          </w:tcPr>
          <w:p w14:paraId="7B6E52F0" w14:textId="4FE0F6D9" w:rsidR="00D67A14" w:rsidRPr="00012F99" w:rsidRDefault="00D67A14" w:rsidP="008C5F14">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132E9DD4" w:rsidR="00234994" w:rsidRPr="00B33B90" w:rsidRDefault="00234994" w:rsidP="00727AC2">
      <w:pPr>
        <w:rPr>
          <w:rFonts w:ascii="Lucida Sans" w:hAnsi="Lucida Sans"/>
          <w:sz w:val="2"/>
          <w:szCs w:val="2"/>
        </w:rPr>
      </w:pPr>
    </w:p>
    <w:sectPr w:rsidR="00234994" w:rsidRPr="00B33B90" w:rsidSect="00742D00">
      <w:headerReference w:type="default" r:id="rId16"/>
      <w:footerReference w:type="default" r:id="rId17"/>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462BDA" w14:textId="77777777" w:rsidR="00531AB1" w:rsidRDefault="00531AB1" w:rsidP="00200A83">
      <w:pPr>
        <w:spacing w:after="0" w:line="240" w:lineRule="auto"/>
      </w:pPr>
      <w:r>
        <w:separator/>
      </w:r>
    </w:p>
  </w:endnote>
  <w:endnote w:type="continuationSeparator" w:id="0">
    <w:p w14:paraId="59656569" w14:textId="77777777" w:rsidR="00531AB1" w:rsidRDefault="00531AB1"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9E714" w14:textId="3277211D" w:rsidR="00742D00" w:rsidRDefault="00742D00" w:rsidP="00742D00">
    <w:pPr>
      <w:pStyle w:val="Footer"/>
      <w:jc w:val="center"/>
    </w:pPr>
    <w:r w:rsidRPr="00732FB3">
      <w:rPr>
        <w:noProof/>
      </w:rPr>
      <w:drawing>
        <wp:inline distT="0" distB="0" distL="0" distR="0" wp14:anchorId="1F3E26E9" wp14:editId="2E677629">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BA6B4" w14:textId="77777777" w:rsidR="00531AB1" w:rsidRDefault="00531AB1" w:rsidP="00200A83">
      <w:pPr>
        <w:spacing w:after="0" w:line="240" w:lineRule="auto"/>
      </w:pPr>
      <w:r>
        <w:separator/>
      </w:r>
    </w:p>
  </w:footnote>
  <w:footnote w:type="continuationSeparator" w:id="0">
    <w:p w14:paraId="1BECAC34" w14:textId="77777777" w:rsidR="00531AB1" w:rsidRDefault="00531AB1"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0B4D3" w14:textId="77777777" w:rsidR="007470CC" w:rsidRDefault="007470CC" w:rsidP="007470CC">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58756670" w:rsidR="001D293E" w:rsidRPr="00B33B90" w:rsidRDefault="007470CC"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1D293E">
      <w:rPr>
        <w:rFonts w:ascii="Lucida Sans" w:eastAsia="Cambria" w:hAnsi="Lucida Sans" w:cs="Cambria"/>
      </w:rPr>
      <w:t>Text: A Butterfly is Patient</w:t>
    </w:r>
    <w:r w:rsidR="00012F99">
      <w:rPr>
        <w:rFonts w:ascii="Lucida Sans" w:eastAsia="Cambria" w:hAnsi="Lucida Sans" w:cs="Cambria"/>
      </w:rPr>
      <w:t xml:space="preserve"> | </w:t>
    </w:r>
    <w:r w:rsidR="001D293E" w:rsidRPr="00B33B90">
      <w:rPr>
        <w:rFonts w:ascii="Lucida Sans" w:eastAsia="Cambria" w:hAnsi="Lucida Sans" w:cs="Cambria"/>
      </w:rPr>
      <w:t>Grade:</w:t>
    </w:r>
    <w:r w:rsidR="001D293E">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86183"/>
    <w:multiLevelType w:val="multilevel"/>
    <w:tmpl w:val="66A8B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8641CF9"/>
    <w:multiLevelType w:val="hybridMultilevel"/>
    <w:tmpl w:val="4DB81346"/>
    <w:lvl w:ilvl="0" w:tplc="CDFA7A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996383"/>
    <w:multiLevelType w:val="hybridMultilevel"/>
    <w:tmpl w:val="BE1E0D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1"/>
  </w:num>
  <w:num w:numId="4">
    <w:abstractNumId w:val="11"/>
  </w:num>
  <w:num w:numId="5">
    <w:abstractNumId w:val="0"/>
  </w:num>
  <w:num w:numId="6">
    <w:abstractNumId w:val="9"/>
  </w:num>
  <w:num w:numId="7">
    <w:abstractNumId w:val="6"/>
  </w:num>
  <w:num w:numId="8">
    <w:abstractNumId w:val="12"/>
  </w:num>
  <w:num w:numId="9">
    <w:abstractNumId w:val="5"/>
  </w:num>
  <w:num w:numId="10">
    <w:abstractNumId w:val="4"/>
  </w:num>
  <w:num w:numId="11">
    <w:abstractNumId w:val="14"/>
  </w:num>
  <w:num w:numId="12">
    <w:abstractNumId w:val="15"/>
  </w:num>
  <w:num w:numId="13">
    <w:abstractNumId w:val="3"/>
  </w:num>
  <w:num w:numId="14">
    <w:abstractNumId w:val="2"/>
  </w:num>
  <w:num w:numId="15">
    <w:abstractNumId w:val="1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12F99"/>
    <w:rsid w:val="0002168D"/>
    <w:rsid w:val="000354B2"/>
    <w:rsid w:val="00036AB5"/>
    <w:rsid w:val="000573F5"/>
    <w:rsid w:val="00060B79"/>
    <w:rsid w:val="000904E4"/>
    <w:rsid w:val="000A463A"/>
    <w:rsid w:val="000B382B"/>
    <w:rsid w:val="000C7275"/>
    <w:rsid w:val="000D03E1"/>
    <w:rsid w:val="000D6B45"/>
    <w:rsid w:val="000F20CE"/>
    <w:rsid w:val="0012629D"/>
    <w:rsid w:val="00151230"/>
    <w:rsid w:val="001A6841"/>
    <w:rsid w:val="001A6D85"/>
    <w:rsid w:val="001B0C67"/>
    <w:rsid w:val="001B3D39"/>
    <w:rsid w:val="001C2576"/>
    <w:rsid w:val="001C5DCB"/>
    <w:rsid w:val="001D293E"/>
    <w:rsid w:val="001F6883"/>
    <w:rsid w:val="00200A83"/>
    <w:rsid w:val="00202D28"/>
    <w:rsid w:val="0021304A"/>
    <w:rsid w:val="0021601A"/>
    <w:rsid w:val="00234994"/>
    <w:rsid w:val="00237F2B"/>
    <w:rsid w:val="002620EB"/>
    <w:rsid w:val="00264485"/>
    <w:rsid w:val="00284786"/>
    <w:rsid w:val="00297D58"/>
    <w:rsid w:val="002C218A"/>
    <w:rsid w:val="00301041"/>
    <w:rsid w:val="003024BA"/>
    <w:rsid w:val="00312070"/>
    <w:rsid w:val="00327FAB"/>
    <w:rsid w:val="003741AC"/>
    <w:rsid w:val="003838FE"/>
    <w:rsid w:val="003B6411"/>
    <w:rsid w:val="003B72DF"/>
    <w:rsid w:val="003E220B"/>
    <w:rsid w:val="003E7B20"/>
    <w:rsid w:val="00400F37"/>
    <w:rsid w:val="0040164C"/>
    <w:rsid w:val="00416300"/>
    <w:rsid w:val="0044023F"/>
    <w:rsid w:val="004601A7"/>
    <w:rsid w:val="00467790"/>
    <w:rsid w:val="00490BDC"/>
    <w:rsid w:val="004A2AFF"/>
    <w:rsid w:val="004A2D81"/>
    <w:rsid w:val="004A50E9"/>
    <w:rsid w:val="004B7449"/>
    <w:rsid w:val="004F2F13"/>
    <w:rsid w:val="004F7284"/>
    <w:rsid w:val="005045B4"/>
    <w:rsid w:val="00516534"/>
    <w:rsid w:val="0053111A"/>
    <w:rsid w:val="00531AB1"/>
    <w:rsid w:val="0056259D"/>
    <w:rsid w:val="0056345E"/>
    <w:rsid w:val="005845DD"/>
    <w:rsid w:val="005A7100"/>
    <w:rsid w:val="005B303A"/>
    <w:rsid w:val="005B4743"/>
    <w:rsid w:val="005B5F55"/>
    <w:rsid w:val="005D17F1"/>
    <w:rsid w:val="00631AA3"/>
    <w:rsid w:val="006768F3"/>
    <w:rsid w:val="00676B44"/>
    <w:rsid w:val="006A4194"/>
    <w:rsid w:val="006B250A"/>
    <w:rsid w:val="007136F2"/>
    <w:rsid w:val="00727AC2"/>
    <w:rsid w:val="00742D00"/>
    <w:rsid w:val="007470CC"/>
    <w:rsid w:val="00781076"/>
    <w:rsid w:val="00790EA0"/>
    <w:rsid w:val="007A2EC3"/>
    <w:rsid w:val="007A6712"/>
    <w:rsid w:val="007C7575"/>
    <w:rsid w:val="007F086A"/>
    <w:rsid w:val="0082258A"/>
    <w:rsid w:val="00832B05"/>
    <w:rsid w:val="00860BC1"/>
    <w:rsid w:val="00863FA7"/>
    <w:rsid w:val="00872B1D"/>
    <w:rsid w:val="00892402"/>
    <w:rsid w:val="00893496"/>
    <w:rsid w:val="008B2B6F"/>
    <w:rsid w:val="008B2BBE"/>
    <w:rsid w:val="008C5F14"/>
    <w:rsid w:val="008D7FD7"/>
    <w:rsid w:val="008E311A"/>
    <w:rsid w:val="008E5118"/>
    <w:rsid w:val="00954B76"/>
    <w:rsid w:val="00964DEC"/>
    <w:rsid w:val="0097634E"/>
    <w:rsid w:val="00982CBD"/>
    <w:rsid w:val="009A78CD"/>
    <w:rsid w:val="009D0D35"/>
    <w:rsid w:val="009E20B5"/>
    <w:rsid w:val="009E230B"/>
    <w:rsid w:val="009E4353"/>
    <w:rsid w:val="00A11FD5"/>
    <w:rsid w:val="00A33E13"/>
    <w:rsid w:val="00A5544C"/>
    <w:rsid w:val="00A57E61"/>
    <w:rsid w:val="00A77BF5"/>
    <w:rsid w:val="00A81B5F"/>
    <w:rsid w:val="00A865AF"/>
    <w:rsid w:val="00A90AC8"/>
    <w:rsid w:val="00A9764E"/>
    <w:rsid w:val="00AB0664"/>
    <w:rsid w:val="00B02985"/>
    <w:rsid w:val="00B23897"/>
    <w:rsid w:val="00B33B90"/>
    <w:rsid w:val="00B42BF7"/>
    <w:rsid w:val="00B462F1"/>
    <w:rsid w:val="00B90F16"/>
    <w:rsid w:val="00BB17A6"/>
    <w:rsid w:val="00BB7153"/>
    <w:rsid w:val="00BF1455"/>
    <w:rsid w:val="00C21CB9"/>
    <w:rsid w:val="00C55CDE"/>
    <w:rsid w:val="00C63304"/>
    <w:rsid w:val="00C65F35"/>
    <w:rsid w:val="00C70D22"/>
    <w:rsid w:val="00CB7DE4"/>
    <w:rsid w:val="00CC0EFE"/>
    <w:rsid w:val="00CC4925"/>
    <w:rsid w:val="00CD0FC6"/>
    <w:rsid w:val="00CD6C30"/>
    <w:rsid w:val="00CE58DE"/>
    <w:rsid w:val="00CF54B1"/>
    <w:rsid w:val="00CF711F"/>
    <w:rsid w:val="00D43FDB"/>
    <w:rsid w:val="00D51B20"/>
    <w:rsid w:val="00D52E9D"/>
    <w:rsid w:val="00D57A2D"/>
    <w:rsid w:val="00D67A14"/>
    <w:rsid w:val="00D85C36"/>
    <w:rsid w:val="00D9201C"/>
    <w:rsid w:val="00D95D4F"/>
    <w:rsid w:val="00DC5F44"/>
    <w:rsid w:val="00DD10A3"/>
    <w:rsid w:val="00DD3D29"/>
    <w:rsid w:val="00DE3B8A"/>
    <w:rsid w:val="00E050EC"/>
    <w:rsid w:val="00E346A0"/>
    <w:rsid w:val="00E3755B"/>
    <w:rsid w:val="00E4410F"/>
    <w:rsid w:val="00E45E31"/>
    <w:rsid w:val="00E61116"/>
    <w:rsid w:val="00E717DC"/>
    <w:rsid w:val="00E71BB3"/>
    <w:rsid w:val="00E812B2"/>
    <w:rsid w:val="00E960CB"/>
    <w:rsid w:val="00E96249"/>
    <w:rsid w:val="00EA19D9"/>
    <w:rsid w:val="00EA44BD"/>
    <w:rsid w:val="00EA4A7B"/>
    <w:rsid w:val="00EC5757"/>
    <w:rsid w:val="00EE0829"/>
    <w:rsid w:val="00F25740"/>
    <w:rsid w:val="00F55317"/>
    <w:rsid w:val="00F951AD"/>
    <w:rsid w:val="00F9777C"/>
    <w:rsid w:val="00FB492F"/>
    <w:rsid w:val="00FC0704"/>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3960BD95-AB90-4B0A-A739-AF1761163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045B4"/>
    <w:pPr>
      <w:spacing w:before="100" w:beforeAutospacing="1" w:after="100" w:afterAutospacing="1" w:line="240" w:lineRule="auto"/>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Heading1Char">
    <w:name w:val="Heading 1 Char"/>
    <w:basedOn w:val="DefaultParagraphFont"/>
    <w:link w:val="Heading1"/>
    <w:uiPriority w:val="9"/>
    <w:rsid w:val="005045B4"/>
    <w:rPr>
      <w:rFonts w:ascii="Times" w:hAnsi="Times"/>
      <w:b/>
      <w:bCs/>
      <w:kern w:val="36"/>
      <w:sz w:val="48"/>
      <w:szCs w:val="48"/>
    </w:rPr>
  </w:style>
  <w:style w:type="paragraph" w:customStyle="1" w:styleId="Normal1">
    <w:name w:val="Normal1"/>
    <w:rsid w:val="005045B4"/>
    <w:pPr>
      <w:spacing w:after="200" w:line="276" w:lineRule="auto"/>
    </w:pPr>
    <w:rPr>
      <w:rFonts w:ascii="Calibri" w:eastAsia="Calibri" w:hAnsi="Calibri" w:cs="Calibri"/>
      <w:color w:val="000000"/>
    </w:rPr>
  </w:style>
  <w:style w:type="character" w:customStyle="1" w:styleId="UnresolvedMention1">
    <w:name w:val="Unresolved Mention1"/>
    <w:basedOn w:val="DefaultParagraphFont"/>
    <w:uiPriority w:val="99"/>
    <w:semiHidden/>
    <w:unhideWhenUsed/>
    <w:rsid w:val="00DC5F4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966832">
      <w:bodyDiv w:val="1"/>
      <w:marLeft w:val="0"/>
      <w:marRight w:val="0"/>
      <w:marTop w:val="0"/>
      <w:marBottom w:val="0"/>
      <w:divBdr>
        <w:top w:val="none" w:sz="0" w:space="0" w:color="auto"/>
        <w:left w:val="none" w:sz="0" w:space="0" w:color="auto"/>
        <w:bottom w:val="none" w:sz="0" w:space="0" w:color="auto"/>
        <w:right w:val="none" w:sz="0" w:space="0" w:color="auto"/>
      </w:divBdr>
    </w:div>
    <w:div w:id="1220629815">
      <w:bodyDiv w:val="1"/>
      <w:marLeft w:val="0"/>
      <w:marRight w:val="0"/>
      <w:marTop w:val="0"/>
      <w:marBottom w:val="0"/>
      <w:divBdr>
        <w:top w:val="none" w:sz="0" w:space="0" w:color="auto"/>
        <w:left w:val="none" w:sz="0" w:space="0" w:color="auto"/>
        <w:bottom w:val="none" w:sz="0" w:space="0" w:color="auto"/>
        <w:right w:val="none" w:sz="0" w:space="0" w:color="auto"/>
      </w:divBdr>
      <w:divsChild>
        <w:div w:id="1753624253">
          <w:marLeft w:val="0"/>
          <w:marRight w:val="0"/>
          <w:marTop w:val="0"/>
          <w:marBottom w:val="0"/>
          <w:divBdr>
            <w:top w:val="none" w:sz="0" w:space="0" w:color="auto"/>
            <w:left w:val="none" w:sz="0" w:space="0" w:color="auto"/>
            <w:bottom w:val="none" w:sz="0" w:space="0" w:color="auto"/>
            <w:right w:val="none" w:sz="0" w:space="0" w:color="auto"/>
          </w:divBdr>
          <w:divsChild>
            <w:div w:id="1740472088">
              <w:marLeft w:val="0"/>
              <w:marRight w:val="0"/>
              <w:marTop w:val="0"/>
              <w:marBottom w:val="0"/>
              <w:divBdr>
                <w:top w:val="none" w:sz="0" w:space="0" w:color="auto"/>
                <w:left w:val="none" w:sz="0" w:space="0" w:color="auto"/>
                <w:bottom w:val="none" w:sz="0" w:space="0" w:color="auto"/>
                <w:right w:val="none" w:sz="0" w:space="0" w:color="auto"/>
              </w:divBdr>
            </w:div>
          </w:divsChild>
        </w:div>
        <w:div w:id="1782989654">
          <w:marLeft w:val="0"/>
          <w:marRight w:val="0"/>
          <w:marTop w:val="0"/>
          <w:marBottom w:val="0"/>
          <w:divBdr>
            <w:top w:val="none" w:sz="0" w:space="0" w:color="auto"/>
            <w:left w:val="none" w:sz="0" w:space="0" w:color="auto"/>
            <w:bottom w:val="none" w:sz="0" w:space="0" w:color="auto"/>
            <w:right w:val="none" w:sz="0" w:space="0" w:color="auto"/>
          </w:divBdr>
          <w:divsChild>
            <w:div w:id="472021644">
              <w:marLeft w:val="0"/>
              <w:marRight w:val="0"/>
              <w:marTop w:val="0"/>
              <w:marBottom w:val="0"/>
              <w:divBdr>
                <w:top w:val="none" w:sz="0" w:space="0" w:color="auto"/>
                <w:left w:val="none" w:sz="0" w:space="0" w:color="auto"/>
                <w:bottom w:val="none" w:sz="0" w:space="0" w:color="auto"/>
                <w:right w:val="none" w:sz="0" w:space="0" w:color="auto"/>
              </w:divBdr>
              <w:divsChild>
                <w:div w:id="8335660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213039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435/a-butterfly-is-patient" TargetMode="External"/><Relationship Id="rId13" Type="http://schemas.openxmlformats.org/officeDocument/2006/relationships/hyperlink" Target="http://thekidshouldseethis.com/post/monarch-butterfly-metamorphosis-in-hd-the-monarch-manifest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newsela.com/articles/monarch-butterflies/id/1540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works.org/article/Butterfly-or-Moth/7ddca158-2404-4a8c-978f-ad823ecf0a93" TargetMode="External"/><Relationship Id="rId5" Type="http://schemas.openxmlformats.org/officeDocument/2006/relationships/footnotes" Target="footnotes.xml"/><Relationship Id="rId15" Type="http://schemas.openxmlformats.org/officeDocument/2006/relationships/hyperlink" Target="https://brightnest.com/posts/attract-butterflies-by-making-a-diy-feeder-in-6-simple-steps" TargetMode="External"/><Relationship Id="rId10" Type="http://schemas.openxmlformats.org/officeDocument/2006/relationships/hyperlink" Target="https://www.readworks.org/article/SummerReads-Moths---Caterpillars/abaa2939-ab98-402c-9af7-6f3dd604098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raz-plus.com/books/leveled-books/book/?id=2783&amp;lang=English" TargetMode="External"/><Relationship Id="rId14" Type="http://schemas.openxmlformats.org/officeDocument/2006/relationships/hyperlink" Target="https://www.bloglovin.com/blogs/cassie-stephens-3450122/in-art-room-2nd-grade-printed-chalked-butterflies-427600766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1052</Words>
  <Characters>5558</Characters>
  <Application>Microsoft Office Word</Application>
  <DocSecurity>0</DocSecurity>
  <Lines>191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4</cp:revision>
  <dcterms:created xsi:type="dcterms:W3CDTF">2018-02-08T18:28:00Z</dcterms:created>
  <dcterms:modified xsi:type="dcterms:W3CDTF">2018-02-09T17:28:00Z</dcterms:modified>
</cp:coreProperties>
</file>