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7A648D" w14:paraId="0E755A36" w14:textId="77777777" w:rsidTr="007A648D">
        <w:tc>
          <w:tcPr>
            <w:tcW w:w="14400" w:type="dxa"/>
          </w:tcPr>
          <w:p w14:paraId="56DF111C" w14:textId="77777777" w:rsidR="007A648D" w:rsidRPr="000B76AB" w:rsidRDefault="007A648D" w:rsidP="00E872DB">
            <w:pPr>
              <w:contextualSpacing/>
              <w:rPr>
                <w:rFonts w:ascii="Lucida Sans" w:hAnsi="Lucida Sans"/>
                <w:i/>
                <w:sz w:val="20"/>
                <w:szCs w:val="20"/>
              </w:rPr>
            </w:pPr>
            <w:r>
              <w:rPr>
                <w:rFonts w:ascii="Lucida Sans" w:hAnsi="Lucida Sans"/>
                <w:sz w:val="20"/>
                <w:szCs w:val="20"/>
              </w:rPr>
              <w:t>About this Resource:</w:t>
            </w:r>
          </w:p>
          <w:p w14:paraId="46A04B4B" w14:textId="3D0B0EA5" w:rsidR="007A648D" w:rsidRPr="000C5E90" w:rsidRDefault="008C12B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1691DFF" w14:textId="77777777" w:rsidR="007A648D" w:rsidRPr="00B33B90" w:rsidRDefault="007A648D" w:rsidP="00C777D0">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C777D0">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2E7DBB">
        <w:trPr>
          <w:trHeight w:val="1142"/>
        </w:trPr>
        <w:tc>
          <w:tcPr>
            <w:tcW w:w="4320" w:type="dxa"/>
            <w:tcBorders>
              <w:top w:val="single" w:sz="4" w:space="0" w:color="auto"/>
            </w:tcBorders>
            <w:shd w:val="clear" w:color="auto" w:fill="F2F2F2" w:themeFill="background1" w:themeFillShade="F2"/>
          </w:tcPr>
          <w:p w14:paraId="14D97734" w14:textId="180A94D6" w:rsidR="003024BA" w:rsidRDefault="003024BA" w:rsidP="000D6B45">
            <w:pPr>
              <w:rPr>
                <w:rFonts w:ascii="Lucida Sans" w:hAnsi="Lucida Sans"/>
                <w:sz w:val="22"/>
                <w:szCs w:val="22"/>
              </w:rPr>
            </w:pPr>
            <w:r w:rsidRPr="00B33B90">
              <w:rPr>
                <w:rFonts w:ascii="Lucida Sans" w:hAnsi="Lucida Sans"/>
                <w:sz w:val="22"/>
                <w:szCs w:val="22"/>
              </w:rPr>
              <w:t>Read Aloud</w:t>
            </w:r>
            <w:r w:rsidR="00C777D0">
              <w:rPr>
                <w:rFonts w:ascii="Lucida Sans" w:hAnsi="Lucida Sans"/>
                <w:sz w:val="22"/>
                <w:szCs w:val="22"/>
              </w:rPr>
              <w:t>:</w:t>
            </w:r>
          </w:p>
          <w:p w14:paraId="728A5209" w14:textId="3F7A0F8B" w:rsidR="00C777D0" w:rsidRDefault="00C777D0" w:rsidP="000D6B45">
            <w:pPr>
              <w:rPr>
                <w:rFonts w:ascii="Lucida Sans" w:hAnsi="Lucida Sans"/>
                <w:sz w:val="22"/>
                <w:szCs w:val="22"/>
              </w:rPr>
            </w:pPr>
            <w:r>
              <w:rPr>
                <w:rFonts w:ascii="Lucida Sans" w:hAnsi="Lucida Sans"/>
                <w:sz w:val="22"/>
                <w:szCs w:val="22"/>
              </w:rPr>
              <w:t>Moon Rooster</w:t>
            </w:r>
          </w:p>
          <w:p w14:paraId="48B30D1B" w14:textId="77777777" w:rsidR="00C777D0" w:rsidRPr="00B33B90" w:rsidRDefault="00C777D0" w:rsidP="000D6B45">
            <w:pPr>
              <w:rPr>
                <w:rFonts w:ascii="Lucida Sans" w:hAnsi="Lucida Sans"/>
                <w:sz w:val="22"/>
                <w:szCs w:val="22"/>
              </w:rPr>
            </w:pPr>
          </w:p>
          <w:p w14:paraId="7F874F80" w14:textId="77777777" w:rsidR="00BC2A16" w:rsidRDefault="0074624C" w:rsidP="00D15517">
            <w:pPr>
              <w:rPr>
                <w:rStyle w:val="Hyperlink"/>
                <w:rFonts w:ascii="Lucida Sans" w:hAnsi="Lucida Sans"/>
                <w:sz w:val="20"/>
                <w:szCs w:val="20"/>
              </w:rPr>
            </w:pPr>
            <w:hyperlink r:id="rId8" w:history="1">
              <w:r w:rsidR="00BC2A16" w:rsidRPr="00C777D0">
                <w:rPr>
                  <w:rStyle w:val="Hyperlink"/>
                  <w:rFonts w:ascii="Lucida Sans" w:hAnsi="Lucida Sans"/>
                  <w:sz w:val="20"/>
                  <w:szCs w:val="20"/>
                </w:rPr>
                <w:t>http://achievethecore.org/page/2541/moon-rooster</w:t>
              </w:r>
            </w:hyperlink>
          </w:p>
          <w:p w14:paraId="19EFBC9C" w14:textId="77777777" w:rsidR="00C777D0" w:rsidRDefault="00C777D0" w:rsidP="00D15517">
            <w:pPr>
              <w:rPr>
                <w:rFonts w:ascii="Lucida Sans" w:hAnsi="Lucida Sans"/>
                <w:sz w:val="20"/>
                <w:szCs w:val="20"/>
              </w:rPr>
            </w:pPr>
          </w:p>
          <w:p w14:paraId="30616241" w14:textId="3E59A536" w:rsidR="00C777D0" w:rsidRPr="00C777D0" w:rsidRDefault="00C777D0" w:rsidP="00D15517">
            <w:pPr>
              <w:rPr>
                <w:rFonts w:ascii="Lucida Sans" w:hAnsi="Lucida Sans"/>
                <w:sz w:val="20"/>
                <w:szCs w:val="20"/>
              </w:rPr>
            </w:pPr>
          </w:p>
        </w:tc>
        <w:tc>
          <w:tcPr>
            <w:tcW w:w="10080" w:type="dxa"/>
            <w:shd w:val="clear" w:color="auto" w:fill="F2F2F2" w:themeFill="background1" w:themeFillShade="F2"/>
          </w:tcPr>
          <w:p w14:paraId="30A17C99" w14:textId="77777777" w:rsidR="00C777D0" w:rsidRPr="00C777D0" w:rsidRDefault="00727AC2" w:rsidP="00D15517">
            <w:pPr>
              <w:rPr>
                <w:rFonts w:ascii="Miller" w:eastAsia="Times New Roman" w:hAnsi="Miller" w:cs="Times New Roman"/>
                <w:b/>
                <w:color w:val="50524F"/>
                <w:spacing w:val="2"/>
                <w:sz w:val="21"/>
                <w:szCs w:val="21"/>
                <w:shd w:val="clear" w:color="auto" w:fill="F8F8F8"/>
              </w:rPr>
            </w:pPr>
            <w:r w:rsidRPr="00C777D0">
              <w:rPr>
                <w:rFonts w:ascii="Lucida Sans" w:hAnsi="Lucida Sans"/>
                <w:b/>
                <w:sz w:val="22"/>
                <w:szCs w:val="22"/>
              </w:rPr>
              <w:t>Synopsis of Text:</w:t>
            </w:r>
            <w:r w:rsidR="00D15517" w:rsidRPr="00C777D0">
              <w:rPr>
                <w:rFonts w:ascii="Miller" w:eastAsia="Times New Roman" w:hAnsi="Miller" w:cs="Times New Roman"/>
                <w:b/>
                <w:color w:val="50524F"/>
                <w:spacing w:val="2"/>
                <w:sz w:val="21"/>
                <w:szCs w:val="21"/>
                <w:shd w:val="clear" w:color="auto" w:fill="F8F8F8"/>
              </w:rPr>
              <w:t xml:space="preserve"> </w:t>
            </w:r>
          </w:p>
          <w:p w14:paraId="480F72E5" w14:textId="7E49A578" w:rsidR="00D15517" w:rsidRPr="00C777D0" w:rsidRDefault="00D15517" w:rsidP="00D15517">
            <w:pPr>
              <w:rPr>
                <w:rFonts w:ascii="Lucida Sans" w:hAnsi="Lucida Sans"/>
                <w:sz w:val="20"/>
                <w:szCs w:val="20"/>
              </w:rPr>
            </w:pPr>
            <w:r w:rsidRPr="00C777D0">
              <w:rPr>
                <w:rFonts w:ascii="Lucida Sans" w:hAnsi="Lucida Sans"/>
                <w:sz w:val="20"/>
                <w:szCs w:val="20"/>
              </w:rPr>
              <w:t xml:space="preserve">In this literary text by David and Phillis </w:t>
            </w:r>
            <w:proofErr w:type="spellStart"/>
            <w:r w:rsidRPr="00C777D0">
              <w:rPr>
                <w:rFonts w:ascii="Lucida Sans" w:hAnsi="Lucida Sans"/>
                <w:sz w:val="20"/>
                <w:szCs w:val="20"/>
              </w:rPr>
              <w:t>Gershator</w:t>
            </w:r>
            <w:proofErr w:type="spellEnd"/>
            <w:r w:rsidRPr="00C777D0">
              <w:rPr>
                <w:rFonts w:ascii="Lucida Sans" w:hAnsi="Lucida Sans"/>
                <w:sz w:val="20"/>
                <w:szCs w:val="20"/>
              </w:rPr>
              <w:t>, a rooster notices that the sky is dark and rea</w:t>
            </w:r>
            <w:r w:rsidR="00B30F6B">
              <w:rPr>
                <w:rFonts w:ascii="Lucida Sans" w:hAnsi="Lucida Sans"/>
                <w:sz w:val="20"/>
                <w:szCs w:val="20"/>
              </w:rPr>
              <w:t>lizes there is no one to help the moon</w:t>
            </w:r>
            <w:r w:rsidRPr="00C777D0">
              <w:rPr>
                <w:rFonts w:ascii="Lucida Sans" w:hAnsi="Lucida Sans"/>
                <w:sz w:val="20"/>
                <w:szCs w:val="20"/>
              </w:rPr>
              <w:t xml:space="preserve"> come up.  He then takes on the task of </w:t>
            </w:r>
            <w:proofErr w:type="spellStart"/>
            <w:r w:rsidRPr="00C777D0">
              <w:rPr>
                <w:rFonts w:ascii="Lucida Sans" w:hAnsi="Lucida Sans"/>
                <w:sz w:val="20"/>
                <w:szCs w:val="20"/>
              </w:rPr>
              <w:t>cockadoodledooing</w:t>
            </w:r>
            <w:proofErr w:type="spellEnd"/>
            <w:r w:rsidRPr="00C777D0">
              <w:rPr>
                <w:rFonts w:ascii="Lucida Sans" w:hAnsi="Lucida Sans"/>
                <w:sz w:val="20"/>
                <w:szCs w:val="20"/>
              </w:rPr>
              <w:t xml:space="preserve"> each night to raise the moon.</w:t>
            </w:r>
          </w:p>
          <w:p w14:paraId="267DFBF1" w14:textId="25777190" w:rsidR="00A11FD5" w:rsidRPr="00B33B90" w:rsidRDefault="00A11FD5" w:rsidP="00727AC2">
            <w:pPr>
              <w:rPr>
                <w:rFonts w:ascii="Lucida Sans" w:hAnsi="Lucida Sans"/>
                <w:sz w:val="22"/>
                <w:szCs w:val="22"/>
              </w:rPr>
            </w:pPr>
          </w:p>
        </w:tc>
      </w:tr>
      <w:tr w:rsidR="003024BA" w:rsidRPr="00B33B90" w14:paraId="61E678C1" w14:textId="77777777" w:rsidTr="00C777D0">
        <w:trPr>
          <w:trHeight w:val="1007"/>
        </w:trPr>
        <w:tc>
          <w:tcPr>
            <w:tcW w:w="4320" w:type="dxa"/>
            <w:tcBorders>
              <w:top w:val="single" w:sz="4" w:space="0" w:color="auto"/>
              <w:bottom w:val="single" w:sz="4" w:space="0" w:color="auto"/>
            </w:tcBorders>
          </w:tcPr>
          <w:p w14:paraId="25AAC6AB" w14:textId="4B262E72" w:rsidR="00C777D0" w:rsidRDefault="00727AC2" w:rsidP="00F55317">
            <w:pPr>
              <w:rPr>
                <w:rFonts w:ascii="Lucida Sans" w:hAnsi="Lucida Sans"/>
                <w:sz w:val="22"/>
                <w:szCs w:val="22"/>
              </w:rPr>
            </w:pPr>
            <w:r w:rsidRPr="00B33B90">
              <w:rPr>
                <w:rFonts w:ascii="Lucida Sans" w:hAnsi="Lucida Sans"/>
                <w:sz w:val="22"/>
                <w:szCs w:val="22"/>
              </w:rPr>
              <w:t>Related Text 1:</w:t>
            </w:r>
            <w:r w:rsidR="00C777D0">
              <w:rPr>
                <w:rFonts w:ascii="Lucida Sans" w:hAnsi="Lucida Sans"/>
                <w:sz w:val="22"/>
                <w:szCs w:val="22"/>
              </w:rPr>
              <w:t xml:space="preserve"> </w:t>
            </w:r>
          </w:p>
          <w:p w14:paraId="77A240EE" w14:textId="0AB0B03B" w:rsidR="003024BA" w:rsidRDefault="00C777D0" w:rsidP="00F55317">
            <w:pPr>
              <w:rPr>
                <w:rFonts w:ascii="Lucida Sans" w:hAnsi="Lucida Sans"/>
                <w:sz w:val="22"/>
                <w:szCs w:val="22"/>
              </w:rPr>
            </w:pPr>
            <w:r>
              <w:rPr>
                <w:rFonts w:ascii="Lucida Sans" w:hAnsi="Lucida Sans"/>
                <w:sz w:val="22"/>
                <w:szCs w:val="22"/>
              </w:rPr>
              <w:t>Chicks Grow Up</w:t>
            </w:r>
          </w:p>
          <w:p w14:paraId="37657AD6" w14:textId="77777777" w:rsidR="00C777D0" w:rsidRPr="00B33B90" w:rsidRDefault="00C777D0" w:rsidP="00F55317">
            <w:pPr>
              <w:rPr>
                <w:rFonts w:ascii="Lucida Sans" w:hAnsi="Lucida Sans"/>
                <w:sz w:val="22"/>
                <w:szCs w:val="22"/>
              </w:rPr>
            </w:pPr>
          </w:p>
          <w:p w14:paraId="0501CE00" w14:textId="77777777" w:rsidR="00BC2A16" w:rsidRDefault="0074624C" w:rsidP="00F55317">
            <w:pPr>
              <w:rPr>
                <w:rStyle w:val="Hyperlink"/>
                <w:rFonts w:ascii="Lucida Sans" w:hAnsi="Lucida Sans"/>
                <w:sz w:val="20"/>
                <w:szCs w:val="20"/>
              </w:rPr>
            </w:pPr>
            <w:hyperlink r:id="rId9" w:anchor="!articleTab:content/" w:history="1">
              <w:r w:rsidR="00BC2A16" w:rsidRPr="00C777D0">
                <w:rPr>
                  <w:rStyle w:val="Hyperlink"/>
                  <w:rFonts w:ascii="Lucida Sans" w:hAnsi="Lucida Sans"/>
                  <w:sz w:val="20"/>
                  <w:szCs w:val="20"/>
                </w:rPr>
                <w:t>https://www.readworks.org/article/Chicks-Grow-Up/6c97f8eb-db6d-46f1-bc24-3bc8f6a150c8#!articleTab:content/</w:t>
              </w:r>
            </w:hyperlink>
          </w:p>
          <w:p w14:paraId="7B80DEC9" w14:textId="77777777" w:rsidR="00C777D0" w:rsidRDefault="00C777D0" w:rsidP="00F55317">
            <w:pPr>
              <w:rPr>
                <w:rStyle w:val="Hyperlink"/>
                <w:rFonts w:ascii="Lucida Sans" w:hAnsi="Lucida Sans"/>
                <w:sz w:val="20"/>
                <w:szCs w:val="20"/>
              </w:rPr>
            </w:pPr>
          </w:p>
          <w:p w14:paraId="0534F223" w14:textId="50EA0F4C" w:rsidR="00C777D0" w:rsidRPr="00C777D0" w:rsidRDefault="00C777D0" w:rsidP="00F55317">
            <w:pPr>
              <w:rPr>
                <w:rFonts w:ascii="Lucida Sans" w:hAnsi="Lucida Sans"/>
                <w:sz w:val="20"/>
                <w:szCs w:val="20"/>
              </w:rPr>
            </w:pPr>
          </w:p>
        </w:tc>
        <w:tc>
          <w:tcPr>
            <w:tcW w:w="10080" w:type="dxa"/>
          </w:tcPr>
          <w:p w14:paraId="2F8CE3F9" w14:textId="77777777" w:rsidR="00C777D0" w:rsidRPr="00C777D0" w:rsidRDefault="00727AC2" w:rsidP="00727AC2">
            <w:pPr>
              <w:rPr>
                <w:rFonts w:ascii="Lucida Sans" w:hAnsi="Lucida Sans"/>
                <w:b/>
                <w:sz w:val="22"/>
                <w:szCs w:val="22"/>
              </w:rPr>
            </w:pPr>
            <w:r w:rsidRPr="00C777D0">
              <w:rPr>
                <w:rFonts w:ascii="Lucida Sans" w:hAnsi="Lucida Sans"/>
                <w:b/>
                <w:sz w:val="22"/>
                <w:szCs w:val="22"/>
              </w:rPr>
              <w:t>Synopsis, highlighting related learning</w:t>
            </w:r>
            <w:r w:rsidR="00D15517" w:rsidRPr="00C777D0">
              <w:rPr>
                <w:rFonts w:ascii="Lucida Sans" w:hAnsi="Lucida Sans"/>
                <w:b/>
                <w:sz w:val="22"/>
                <w:szCs w:val="22"/>
              </w:rPr>
              <w:t xml:space="preserve">: </w:t>
            </w:r>
          </w:p>
          <w:p w14:paraId="6501661B" w14:textId="0890281C" w:rsidR="001A6D85" w:rsidRPr="00C777D0" w:rsidRDefault="00D15517" w:rsidP="00727AC2">
            <w:pPr>
              <w:rPr>
                <w:rFonts w:ascii="Lucida Sans" w:hAnsi="Lucida Sans"/>
                <w:i/>
                <w:sz w:val="20"/>
                <w:szCs w:val="20"/>
              </w:rPr>
            </w:pPr>
            <w:r w:rsidRPr="00C777D0">
              <w:rPr>
                <w:rFonts w:ascii="Lucida Sans" w:hAnsi="Lucida Sans"/>
                <w:sz w:val="20"/>
                <w:szCs w:val="20"/>
              </w:rPr>
              <w:t>In this s</w:t>
            </w:r>
            <w:r w:rsidR="00B30F6B">
              <w:rPr>
                <w:rFonts w:ascii="Lucida Sans" w:hAnsi="Lucida Sans"/>
                <w:sz w:val="20"/>
                <w:szCs w:val="20"/>
              </w:rPr>
              <w:t>h</w:t>
            </w:r>
            <w:r w:rsidRPr="00C777D0">
              <w:rPr>
                <w:rFonts w:ascii="Lucida Sans" w:hAnsi="Lucida Sans"/>
                <w:sz w:val="20"/>
                <w:szCs w:val="20"/>
              </w:rPr>
              <w:t xml:space="preserve">ort passage, students learn that chicks grown up to become roosters or hens. This information helps students to understand the different characters in </w:t>
            </w:r>
            <w:r w:rsidRPr="00C777D0">
              <w:rPr>
                <w:rFonts w:ascii="Lucida Sans" w:hAnsi="Lucida Sans"/>
                <w:i/>
                <w:sz w:val="20"/>
                <w:szCs w:val="20"/>
              </w:rPr>
              <w:t xml:space="preserve">Moon Rooster. </w:t>
            </w:r>
          </w:p>
          <w:p w14:paraId="267B43D8" w14:textId="0C3E602C" w:rsidR="00790EA0" w:rsidRPr="00B33B90" w:rsidRDefault="00790EA0" w:rsidP="000D6B45">
            <w:pPr>
              <w:rPr>
                <w:rFonts w:ascii="Lucida Sans" w:hAnsi="Lucida Sans"/>
                <w:sz w:val="22"/>
                <w:szCs w:val="22"/>
              </w:rPr>
            </w:pPr>
          </w:p>
        </w:tc>
      </w:tr>
      <w:tr w:rsidR="00BF4B6C" w:rsidRPr="00B33B90" w14:paraId="48B04D31" w14:textId="77777777" w:rsidTr="00C777D0">
        <w:trPr>
          <w:trHeight w:val="1007"/>
        </w:trPr>
        <w:tc>
          <w:tcPr>
            <w:tcW w:w="4320" w:type="dxa"/>
            <w:tcBorders>
              <w:top w:val="single" w:sz="4" w:space="0" w:color="auto"/>
              <w:bottom w:val="single" w:sz="4" w:space="0" w:color="auto"/>
            </w:tcBorders>
          </w:tcPr>
          <w:p w14:paraId="416A6C08" w14:textId="77777777" w:rsidR="00BF4B6C" w:rsidRDefault="00BF4B6C" w:rsidP="00F55317">
            <w:pPr>
              <w:rPr>
                <w:rFonts w:ascii="Lucida Sans" w:hAnsi="Lucida Sans"/>
              </w:rPr>
            </w:pPr>
            <w:r>
              <w:rPr>
                <w:rFonts w:ascii="Lucida Sans" w:hAnsi="Lucida Sans"/>
              </w:rPr>
              <w:t xml:space="preserve">Related Text 2: </w:t>
            </w:r>
          </w:p>
          <w:p w14:paraId="378BC7AF" w14:textId="77777777" w:rsidR="00BF4B6C" w:rsidRDefault="00BF4B6C" w:rsidP="00F55317">
            <w:pPr>
              <w:rPr>
                <w:rFonts w:ascii="Lucida Sans" w:hAnsi="Lucida Sans"/>
                <w:sz w:val="22"/>
              </w:rPr>
            </w:pPr>
            <w:r w:rsidRPr="00BF4B6C">
              <w:rPr>
                <w:rFonts w:ascii="Lucida Sans" w:hAnsi="Lucida Sans"/>
                <w:sz w:val="22"/>
              </w:rPr>
              <w:t xml:space="preserve">Cockerels </w:t>
            </w:r>
          </w:p>
          <w:p w14:paraId="0C3E0085" w14:textId="77777777" w:rsidR="00BF4B6C" w:rsidRDefault="00BF4B6C" w:rsidP="00F55317">
            <w:pPr>
              <w:rPr>
                <w:rFonts w:ascii="Lucida Sans" w:hAnsi="Lucida Sans"/>
              </w:rPr>
            </w:pPr>
          </w:p>
          <w:p w14:paraId="29ECCCB8" w14:textId="77777777" w:rsidR="00BF4B6C" w:rsidRDefault="0074624C" w:rsidP="00F55317">
            <w:pPr>
              <w:rPr>
                <w:rFonts w:ascii="Lucida Sans" w:hAnsi="Lucida Sans"/>
                <w:sz w:val="22"/>
              </w:rPr>
            </w:pPr>
            <w:hyperlink r:id="rId10" w:history="1">
              <w:r w:rsidR="00BF4B6C" w:rsidRPr="00BF4B6C">
                <w:rPr>
                  <w:rStyle w:val="Hyperlink"/>
                  <w:rFonts w:ascii="Lucida Sans" w:hAnsi="Lucida Sans"/>
                  <w:sz w:val="22"/>
                </w:rPr>
                <w:t>https://www.dkfindout.com/us/animals-and-nature/domesticated-animals/cockerels/#</w:t>
              </w:r>
            </w:hyperlink>
            <w:r w:rsidR="00BF4B6C" w:rsidRPr="00BF4B6C">
              <w:rPr>
                <w:rFonts w:ascii="Lucida Sans" w:hAnsi="Lucida Sans"/>
                <w:sz w:val="22"/>
              </w:rPr>
              <w:t xml:space="preserve">! </w:t>
            </w:r>
          </w:p>
          <w:p w14:paraId="75B884A9" w14:textId="7EBCBEB3" w:rsidR="00BF4B6C" w:rsidRPr="00B33B90" w:rsidRDefault="00BF4B6C" w:rsidP="00F55317">
            <w:pPr>
              <w:rPr>
                <w:rFonts w:ascii="Lucida Sans" w:hAnsi="Lucida Sans"/>
              </w:rPr>
            </w:pPr>
          </w:p>
        </w:tc>
        <w:tc>
          <w:tcPr>
            <w:tcW w:w="10080" w:type="dxa"/>
          </w:tcPr>
          <w:p w14:paraId="64488944" w14:textId="77777777" w:rsidR="00BF4B6C" w:rsidRPr="00C777D0" w:rsidRDefault="00BF4B6C" w:rsidP="00BF4B6C">
            <w:pPr>
              <w:rPr>
                <w:rFonts w:ascii="Lucida Sans" w:hAnsi="Lucida Sans"/>
                <w:b/>
                <w:sz w:val="22"/>
                <w:szCs w:val="22"/>
              </w:rPr>
            </w:pPr>
            <w:r w:rsidRPr="00C777D0">
              <w:rPr>
                <w:rFonts w:ascii="Lucida Sans" w:hAnsi="Lucida Sans"/>
                <w:b/>
                <w:sz w:val="22"/>
                <w:szCs w:val="22"/>
              </w:rPr>
              <w:t xml:space="preserve">Synopsis, highlighting related learning: </w:t>
            </w:r>
          </w:p>
          <w:p w14:paraId="42C63371" w14:textId="0E075A76" w:rsidR="00BF4B6C" w:rsidRPr="00C777D0" w:rsidRDefault="00BF4B6C" w:rsidP="00727AC2">
            <w:pPr>
              <w:rPr>
                <w:rFonts w:ascii="Lucida Sans" w:hAnsi="Lucida Sans"/>
                <w:b/>
              </w:rPr>
            </w:pPr>
            <w:r>
              <w:rPr>
                <w:rFonts w:ascii="Lucida Sans" w:hAnsi="Lucida Sans"/>
                <w:sz w:val="20"/>
                <w:szCs w:val="20"/>
              </w:rPr>
              <w:t xml:space="preserve">This virtual encyclopedia page includes information about roosters, which are also called cockerels. Students will learn about cockerel body parts and behavior. </w:t>
            </w:r>
          </w:p>
        </w:tc>
      </w:tr>
      <w:tr w:rsidR="00727AC2" w:rsidRPr="00B33B90" w14:paraId="177ACD21" w14:textId="77777777" w:rsidTr="00C777D0">
        <w:trPr>
          <w:trHeight w:val="1007"/>
        </w:trPr>
        <w:tc>
          <w:tcPr>
            <w:tcW w:w="4320" w:type="dxa"/>
            <w:tcBorders>
              <w:top w:val="single" w:sz="4" w:space="0" w:color="auto"/>
              <w:bottom w:val="single" w:sz="4" w:space="0" w:color="auto"/>
            </w:tcBorders>
          </w:tcPr>
          <w:p w14:paraId="69ED59F2" w14:textId="2073B6D4" w:rsidR="00C777D0" w:rsidRDefault="00727AC2" w:rsidP="00727AC2">
            <w:pPr>
              <w:rPr>
                <w:rFonts w:ascii="Lucida Sans" w:hAnsi="Lucida Sans"/>
                <w:sz w:val="22"/>
                <w:szCs w:val="22"/>
              </w:rPr>
            </w:pPr>
            <w:r w:rsidRPr="00B33B90">
              <w:rPr>
                <w:rFonts w:ascii="Lucida Sans" w:hAnsi="Lucida Sans"/>
                <w:sz w:val="22"/>
                <w:szCs w:val="22"/>
              </w:rPr>
              <w:t xml:space="preserve">Related Text </w:t>
            </w:r>
            <w:r w:rsidR="00BF4B6C">
              <w:rPr>
                <w:rFonts w:ascii="Lucida Sans" w:hAnsi="Lucida Sans"/>
                <w:sz w:val="22"/>
                <w:szCs w:val="22"/>
              </w:rPr>
              <w:t>3</w:t>
            </w:r>
            <w:r w:rsidRPr="00B33B90">
              <w:rPr>
                <w:rFonts w:ascii="Lucida Sans" w:hAnsi="Lucida Sans"/>
                <w:sz w:val="22"/>
                <w:szCs w:val="22"/>
              </w:rPr>
              <w:t>:</w:t>
            </w:r>
            <w:r w:rsidR="00C777D0">
              <w:rPr>
                <w:rFonts w:ascii="Lucida Sans" w:hAnsi="Lucida Sans"/>
                <w:sz w:val="22"/>
                <w:szCs w:val="22"/>
              </w:rPr>
              <w:t xml:space="preserve"> </w:t>
            </w:r>
          </w:p>
          <w:p w14:paraId="5CC8B50E" w14:textId="178997CF" w:rsidR="00727AC2" w:rsidRDefault="00892141" w:rsidP="00727AC2">
            <w:pPr>
              <w:rPr>
                <w:rFonts w:ascii="Lucida Sans" w:hAnsi="Lucida Sans"/>
                <w:sz w:val="22"/>
                <w:szCs w:val="22"/>
              </w:rPr>
            </w:pPr>
            <w:r>
              <w:rPr>
                <w:rFonts w:ascii="Lucida Sans" w:hAnsi="Lucida Sans"/>
                <w:sz w:val="22"/>
                <w:szCs w:val="22"/>
              </w:rPr>
              <w:t>All About Chickens</w:t>
            </w:r>
          </w:p>
          <w:p w14:paraId="149198D9" w14:textId="77777777" w:rsidR="00C777D0" w:rsidRPr="00B33B90" w:rsidRDefault="00C777D0" w:rsidP="00727AC2">
            <w:pPr>
              <w:rPr>
                <w:rFonts w:ascii="Lucida Sans" w:hAnsi="Lucida Sans"/>
                <w:sz w:val="22"/>
                <w:szCs w:val="22"/>
              </w:rPr>
            </w:pPr>
          </w:p>
          <w:p w14:paraId="31488A14" w14:textId="77777777" w:rsidR="00BC2A16" w:rsidRDefault="0074624C" w:rsidP="00714497">
            <w:pPr>
              <w:rPr>
                <w:rStyle w:val="Hyperlink"/>
                <w:rFonts w:ascii="Lucida Sans" w:hAnsi="Lucida Sans"/>
                <w:sz w:val="20"/>
                <w:szCs w:val="20"/>
              </w:rPr>
            </w:pPr>
            <w:hyperlink r:id="rId11" w:history="1">
              <w:r w:rsidR="00BC2A16" w:rsidRPr="00C777D0">
                <w:rPr>
                  <w:rStyle w:val="Hyperlink"/>
                  <w:rFonts w:ascii="Lucida Sans" w:hAnsi="Lucida Sans"/>
                  <w:sz w:val="20"/>
                  <w:szCs w:val="20"/>
                </w:rPr>
                <w:t>http://www.kiddyhouse.com/Farm/Chicken/</w:t>
              </w:r>
            </w:hyperlink>
          </w:p>
          <w:p w14:paraId="4F5D2D72" w14:textId="6C3D9F23" w:rsidR="00C777D0" w:rsidRPr="00C777D0" w:rsidRDefault="00C777D0" w:rsidP="00714497">
            <w:pPr>
              <w:rPr>
                <w:rFonts w:ascii="Lucida Sans" w:hAnsi="Lucida Sans"/>
                <w:sz w:val="20"/>
                <w:szCs w:val="20"/>
              </w:rPr>
            </w:pPr>
          </w:p>
        </w:tc>
        <w:tc>
          <w:tcPr>
            <w:tcW w:w="10080" w:type="dxa"/>
          </w:tcPr>
          <w:p w14:paraId="20BAC0B6" w14:textId="77777777" w:rsidR="00C777D0" w:rsidRPr="00C777D0" w:rsidRDefault="00727AC2" w:rsidP="00727AC2">
            <w:pPr>
              <w:rPr>
                <w:rFonts w:ascii="Lucida Sans" w:hAnsi="Lucida Sans"/>
                <w:b/>
                <w:sz w:val="22"/>
                <w:szCs w:val="22"/>
              </w:rPr>
            </w:pPr>
            <w:r w:rsidRPr="00C777D0">
              <w:rPr>
                <w:rFonts w:ascii="Lucida Sans" w:hAnsi="Lucida Sans"/>
                <w:b/>
                <w:sz w:val="22"/>
                <w:szCs w:val="22"/>
              </w:rPr>
              <w:t>Synopsis, highlighting related learning</w:t>
            </w:r>
            <w:r w:rsidR="00892141" w:rsidRPr="00C777D0">
              <w:rPr>
                <w:rFonts w:ascii="Lucida Sans" w:hAnsi="Lucida Sans"/>
                <w:b/>
                <w:sz w:val="22"/>
                <w:szCs w:val="22"/>
              </w:rPr>
              <w:t xml:space="preserve">: </w:t>
            </w:r>
          </w:p>
          <w:p w14:paraId="44A560AE" w14:textId="783D250F" w:rsidR="00727AC2" w:rsidRPr="00C777D0" w:rsidRDefault="00892141" w:rsidP="00727AC2">
            <w:pPr>
              <w:rPr>
                <w:rFonts w:ascii="Lucida Sans" w:hAnsi="Lucida Sans"/>
                <w:sz w:val="20"/>
                <w:szCs w:val="20"/>
              </w:rPr>
            </w:pPr>
            <w:r w:rsidRPr="00C777D0">
              <w:rPr>
                <w:rFonts w:ascii="Lucida Sans" w:hAnsi="Lucida Sans"/>
                <w:sz w:val="20"/>
                <w:szCs w:val="20"/>
              </w:rPr>
              <w:t>This web page sh</w:t>
            </w:r>
            <w:r w:rsidR="00B30F6B">
              <w:rPr>
                <w:rFonts w:ascii="Lucida Sans" w:hAnsi="Lucida Sans"/>
                <w:sz w:val="20"/>
                <w:szCs w:val="20"/>
              </w:rPr>
              <w:t>ares information about chickens</w:t>
            </w:r>
            <w:r w:rsidRPr="00C777D0">
              <w:rPr>
                <w:rFonts w:ascii="Lucida Sans" w:hAnsi="Lucida Sans"/>
                <w:sz w:val="20"/>
                <w:szCs w:val="20"/>
              </w:rPr>
              <w:t xml:space="preserve"> and includes a section highlighting roosters. Facts include physical appearance, diet, breeds, and life cycle. This resource includes factual information about </w:t>
            </w:r>
            <w:r w:rsidR="00B30F6B">
              <w:rPr>
                <w:rFonts w:ascii="Lucida Sans" w:hAnsi="Lucida Sans"/>
                <w:sz w:val="20"/>
                <w:szCs w:val="20"/>
              </w:rPr>
              <w:t xml:space="preserve">roosters to supplement </w:t>
            </w:r>
            <w:r w:rsidRPr="00C777D0">
              <w:rPr>
                <w:rFonts w:ascii="Lucida Sans" w:hAnsi="Lucida Sans"/>
                <w:i/>
                <w:sz w:val="20"/>
                <w:szCs w:val="20"/>
              </w:rPr>
              <w:t>Moon Rooster</w:t>
            </w:r>
            <w:r w:rsidR="00BC2A16" w:rsidRPr="00C777D0">
              <w:rPr>
                <w:rFonts w:ascii="Lucida Sans" w:hAnsi="Lucida Sans"/>
                <w:sz w:val="20"/>
                <w:szCs w:val="20"/>
              </w:rPr>
              <w:t xml:space="preserve">.  </w:t>
            </w:r>
          </w:p>
        </w:tc>
      </w:tr>
    </w:tbl>
    <w:p w14:paraId="18F761C4" w14:textId="77777777" w:rsidR="00C777D0" w:rsidRPr="00B33B90" w:rsidRDefault="00C777D0" w:rsidP="00C777D0">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C777D0">
        <w:trPr>
          <w:trHeight w:val="432"/>
        </w:trPr>
        <w:tc>
          <w:tcPr>
            <w:tcW w:w="14400" w:type="dxa"/>
            <w:gridSpan w:val="2"/>
            <w:shd w:val="clear" w:color="auto" w:fill="22A469"/>
            <w:vAlign w:val="center"/>
          </w:tcPr>
          <w:p w14:paraId="2C3532D0" w14:textId="23943E9E" w:rsidR="00727AC2" w:rsidRPr="00B33B90" w:rsidRDefault="00727AC2" w:rsidP="00C777D0">
            <w:pPr>
              <w:jc w:val="center"/>
              <w:rPr>
                <w:rFonts w:ascii="Lucida Sans" w:hAnsi="Lucida Sans"/>
                <w:b/>
              </w:rPr>
            </w:pPr>
            <w:r w:rsidRPr="00B33B90">
              <w:rPr>
                <w:rFonts w:ascii="Lucida Sans" w:hAnsi="Lucida Sans"/>
                <w:b/>
              </w:rPr>
              <w:t>Optional Supporting Resources</w:t>
            </w:r>
          </w:p>
        </w:tc>
      </w:tr>
      <w:tr w:rsidR="0083739D" w:rsidRPr="00B33B90" w14:paraId="6A4CA011" w14:textId="77777777" w:rsidTr="007A648D">
        <w:tc>
          <w:tcPr>
            <w:tcW w:w="4320" w:type="dxa"/>
          </w:tcPr>
          <w:p w14:paraId="7D740185" w14:textId="666B35A3" w:rsidR="00C777D0" w:rsidRDefault="00064160">
            <w:pPr>
              <w:rPr>
                <w:rFonts w:ascii="Lucida Sans" w:hAnsi="Lucida Sans"/>
                <w:sz w:val="22"/>
                <w:szCs w:val="22"/>
              </w:rPr>
            </w:pPr>
            <w:r>
              <w:rPr>
                <w:rFonts w:ascii="Lucida Sans" w:hAnsi="Lucida Sans"/>
                <w:sz w:val="22"/>
                <w:szCs w:val="22"/>
              </w:rPr>
              <w:t>Rooster Cro</w:t>
            </w:r>
            <w:r w:rsidR="00C777D0">
              <w:rPr>
                <w:rFonts w:ascii="Lucida Sans" w:hAnsi="Lucida Sans"/>
                <w:sz w:val="22"/>
                <w:szCs w:val="22"/>
              </w:rPr>
              <w:t>wing in the Morning: Full Video</w:t>
            </w:r>
          </w:p>
          <w:p w14:paraId="39F5A4D4" w14:textId="77777777" w:rsidR="00C777D0" w:rsidRDefault="00C777D0">
            <w:pPr>
              <w:rPr>
                <w:rFonts w:ascii="Lucida Sans" w:hAnsi="Lucida Sans"/>
                <w:sz w:val="22"/>
                <w:szCs w:val="22"/>
              </w:rPr>
            </w:pPr>
          </w:p>
          <w:p w14:paraId="07F1DE8C" w14:textId="77777777" w:rsidR="00BC2A16" w:rsidRPr="00C777D0" w:rsidRDefault="0074624C">
            <w:pPr>
              <w:rPr>
                <w:rStyle w:val="Hyperlink"/>
                <w:rFonts w:ascii="Lucida Sans" w:hAnsi="Lucida Sans"/>
                <w:sz w:val="20"/>
                <w:szCs w:val="20"/>
              </w:rPr>
            </w:pPr>
            <w:hyperlink r:id="rId12" w:history="1">
              <w:r w:rsidR="00BC2A16" w:rsidRPr="00C777D0">
                <w:rPr>
                  <w:rStyle w:val="Hyperlink"/>
                  <w:rFonts w:ascii="Lucida Sans" w:hAnsi="Lucida Sans"/>
                  <w:sz w:val="20"/>
                  <w:szCs w:val="20"/>
                </w:rPr>
                <w:t>https://www.youtube.com/watch?v=WV-t-cB6K-8</w:t>
              </w:r>
            </w:hyperlink>
          </w:p>
          <w:p w14:paraId="084385AE" w14:textId="34CED2A6" w:rsidR="00C777D0" w:rsidRPr="00B33B90" w:rsidRDefault="00C777D0">
            <w:pPr>
              <w:rPr>
                <w:rFonts w:ascii="Lucida Sans" w:hAnsi="Lucida Sans"/>
                <w:sz w:val="22"/>
                <w:szCs w:val="22"/>
              </w:rPr>
            </w:pPr>
          </w:p>
        </w:tc>
        <w:tc>
          <w:tcPr>
            <w:tcW w:w="10080" w:type="dxa"/>
          </w:tcPr>
          <w:p w14:paraId="422C52A0" w14:textId="77777777" w:rsidR="00C777D0" w:rsidRPr="00C777D0" w:rsidRDefault="00727AC2">
            <w:pPr>
              <w:rPr>
                <w:rFonts w:ascii="Lucida Sans" w:hAnsi="Lucida Sans"/>
                <w:b/>
                <w:sz w:val="22"/>
                <w:szCs w:val="22"/>
              </w:rPr>
            </w:pPr>
            <w:r w:rsidRPr="00C777D0">
              <w:rPr>
                <w:rFonts w:ascii="Lucida Sans" w:hAnsi="Lucida Sans"/>
                <w:b/>
                <w:sz w:val="22"/>
                <w:szCs w:val="22"/>
              </w:rPr>
              <w:t>Description/rationale for inclusion</w:t>
            </w:r>
            <w:r w:rsidR="00064160" w:rsidRPr="00C777D0">
              <w:rPr>
                <w:rFonts w:ascii="Lucida Sans" w:hAnsi="Lucida Sans"/>
                <w:b/>
                <w:sz w:val="22"/>
                <w:szCs w:val="22"/>
              </w:rPr>
              <w:t xml:space="preserve">: </w:t>
            </w:r>
          </w:p>
          <w:p w14:paraId="4B0DC508" w14:textId="396AA4C9" w:rsidR="00727AC2" w:rsidRPr="00C777D0" w:rsidRDefault="00064160">
            <w:pPr>
              <w:rPr>
                <w:rFonts w:ascii="Lucida Sans" w:hAnsi="Lucida Sans"/>
                <w:sz w:val="20"/>
                <w:szCs w:val="20"/>
              </w:rPr>
            </w:pPr>
            <w:r w:rsidRPr="00C777D0">
              <w:rPr>
                <w:rFonts w:ascii="Lucida Sans" w:hAnsi="Lucida Sans"/>
                <w:sz w:val="20"/>
                <w:szCs w:val="20"/>
              </w:rPr>
              <w:t xml:space="preserve">This video features a rooster crowing in the morning. </w:t>
            </w:r>
          </w:p>
        </w:tc>
      </w:tr>
      <w:tr w:rsidR="0083739D" w:rsidRPr="00B33B90" w14:paraId="171901A7" w14:textId="77777777" w:rsidTr="007A648D">
        <w:tc>
          <w:tcPr>
            <w:tcW w:w="4320" w:type="dxa"/>
          </w:tcPr>
          <w:p w14:paraId="28D7A31A" w14:textId="058911D3" w:rsidR="00727AC2" w:rsidRDefault="00C777D0">
            <w:pPr>
              <w:rPr>
                <w:rFonts w:ascii="Lucida Sans" w:hAnsi="Lucida Sans"/>
                <w:sz w:val="22"/>
                <w:szCs w:val="22"/>
              </w:rPr>
            </w:pPr>
            <w:r>
              <w:rPr>
                <w:rFonts w:ascii="Lucida Sans" w:hAnsi="Lucida Sans"/>
                <w:sz w:val="22"/>
                <w:szCs w:val="22"/>
              </w:rPr>
              <w:t>3 Fun Facts About Roosters</w:t>
            </w:r>
          </w:p>
          <w:p w14:paraId="4F1F8BE1" w14:textId="084621BD" w:rsidR="00C777D0" w:rsidRDefault="00C777D0">
            <w:pPr>
              <w:rPr>
                <w:rFonts w:ascii="Lucida Sans" w:hAnsi="Lucida Sans"/>
                <w:sz w:val="22"/>
                <w:szCs w:val="22"/>
              </w:rPr>
            </w:pPr>
          </w:p>
          <w:p w14:paraId="64F3675D" w14:textId="77777777" w:rsidR="00BC2A16" w:rsidRPr="00C777D0" w:rsidRDefault="0074624C">
            <w:pPr>
              <w:rPr>
                <w:rStyle w:val="Hyperlink"/>
                <w:rFonts w:ascii="Lucida Sans" w:hAnsi="Lucida Sans"/>
                <w:sz w:val="20"/>
                <w:szCs w:val="20"/>
              </w:rPr>
            </w:pPr>
            <w:hyperlink r:id="rId13" w:history="1">
              <w:r w:rsidR="00BC2A16" w:rsidRPr="00C777D0">
                <w:rPr>
                  <w:rStyle w:val="Hyperlink"/>
                  <w:rFonts w:ascii="Lucida Sans" w:hAnsi="Lucida Sans"/>
                  <w:sz w:val="20"/>
                  <w:szCs w:val="20"/>
                </w:rPr>
                <w:t>http://www.cbc.ca/kidscbc2/the-feed/3-fun-facts-about-roosters</w:t>
              </w:r>
            </w:hyperlink>
          </w:p>
          <w:p w14:paraId="47E49DC3" w14:textId="7E80CD46" w:rsidR="00C777D0" w:rsidRPr="00B33B90" w:rsidRDefault="00C777D0">
            <w:pPr>
              <w:rPr>
                <w:rFonts w:ascii="Lucida Sans" w:hAnsi="Lucida Sans"/>
                <w:sz w:val="22"/>
                <w:szCs w:val="22"/>
              </w:rPr>
            </w:pPr>
          </w:p>
        </w:tc>
        <w:tc>
          <w:tcPr>
            <w:tcW w:w="10080" w:type="dxa"/>
          </w:tcPr>
          <w:p w14:paraId="4B4072A2" w14:textId="77777777" w:rsidR="00C777D0" w:rsidRPr="00C777D0" w:rsidRDefault="00727AC2">
            <w:pPr>
              <w:rPr>
                <w:rFonts w:ascii="Lucida Sans" w:hAnsi="Lucida Sans"/>
                <w:b/>
                <w:sz w:val="22"/>
                <w:szCs w:val="22"/>
              </w:rPr>
            </w:pPr>
            <w:r w:rsidRPr="00C777D0">
              <w:rPr>
                <w:rFonts w:ascii="Lucida Sans" w:hAnsi="Lucida Sans"/>
                <w:b/>
                <w:sz w:val="22"/>
                <w:szCs w:val="22"/>
              </w:rPr>
              <w:t>Description/rationale for inclusion</w:t>
            </w:r>
            <w:r w:rsidR="00AC2A5F" w:rsidRPr="00C777D0">
              <w:rPr>
                <w:rFonts w:ascii="Lucida Sans" w:hAnsi="Lucida Sans"/>
                <w:b/>
                <w:sz w:val="22"/>
                <w:szCs w:val="22"/>
              </w:rPr>
              <w:t xml:space="preserve">: </w:t>
            </w:r>
          </w:p>
          <w:p w14:paraId="2885263F" w14:textId="027A92DD" w:rsidR="00727AC2" w:rsidRPr="00B33B90" w:rsidRDefault="00AC2A5F">
            <w:pPr>
              <w:rPr>
                <w:rFonts w:ascii="Lucida Sans" w:hAnsi="Lucida Sans"/>
                <w:sz w:val="22"/>
                <w:szCs w:val="22"/>
              </w:rPr>
            </w:pPr>
            <w:r w:rsidRPr="00C777D0">
              <w:rPr>
                <w:rFonts w:ascii="Lucida Sans" w:hAnsi="Lucida Sans"/>
                <w:sz w:val="20"/>
                <w:szCs w:val="20"/>
              </w:rPr>
              <w:t xml:space="preserve">This website includes fun facts about roosters. This site includes information about how some roosters actually crow at night, just like the rooster in </w:t>
            </w:r>
            <w:r w:rsidRPr="00C777D0">
              <w:rPr>
                <w:rFonts w:ascii="Lucida Sans" w:hAnsi="Lucida Sans"/>
                <w:i/>
                <w:sz w:val="20"/>
                <w:szCs w:val="20"/>
              </w:rPr>
              <w:t>Moon Rooster</w:t>
            </w:r>
            <w:r w:rsidRPr="00C777D0">
              <w:rPr>
                <w:rFonts w:ascii="Lucida Sans" w:hAnsi="Lucida Sans"/>
                <w:sz w:val="20"/>
                <w:szCs w:val="20"/>
              </w:rPr>
              <w:t xml:space="preserve">. </w:t>
            </w:r>
          </w:p>
        </w:tc>
      </w:tr>
      <w:tr w:rsidR="0083739D" w:rsidRPr="00B33B90" w14:paraId="67E84CC2" w14:textId="77777777" w:rsidTr="007A648D">
        <w:tc>
          <w:tcPr>
            <w:tcW w:w="4320" w:type="dxa"/>
          </w:tcPr>
          <w:p w14:paraId="167AB778" w14:textId="13EBF661" w:rsidR="00C777D0" w:rsidRDefault="0083739D">
            <w:pPr>
              <w:rPr>
                <w:rFonts w:ascii="Lucida Sans" w:hAnsi="Lucida Sans"/>
                <w:sz w:val="22"/>
                <w:szCs w:val="22"/>
              </w:rPr>
            </w:pPr>
            <w:r>
              <w:rPr>
                <w:rFonts w:ascii="Lucida Sans" w:hAnsi="Lucida Sans"/>
                <w:sz w:val="22"/>
                <w:szCs w:val="22"/>
              </w:rPr>
              <w:t>Alphabet Roa</w:t>
            </w:r>
            <w:r w:rsidR="00B30F6B">
              <w:rPr>
                <w:rFonts w:ascii="Lucida Sans" w:hAnsi="Lucida Sans"/>
                <w:sz w:val="22"/>
                <w:szCs w:val="22"/>
              </w:rPr>
              <w:t>d—Farm Animals- “F”</w:t>
            </w:r>
            <w:r w:rsidR="00C777D0">
              <w:rPr>
                <w:rFonts w:ascii="Lucida Sans" w:hAnsi="Lucida Sans"/>
                <w:sz w:val="22"/>
                <w:szCs w:val="22"/>
              </w:rPr>
              <w:t xml:space="preserve"> is for Farm</w:t>
            </w:r>
            <w:r>
              <w:rPr>
                <w:rFonts w:ascii="Lucida Sans" w:hAnsi="Lucida Sans"/>
                <w:sz w:val="22"/>
                <w:szCs w:val="22"/>
              </w:rPr>
              <w:t xml:space="preserve"> </w:t>
            </w:r>
          </w:p>
          <w:p w14:paraId="2DBC2F8F" w14:textId="7CDD33F5" w:rsidR="0083739D" w:rsidRDefault="0083739D">
            <w:pPr>
              <w:rPr>
                <w:rFonts w:ascii="Lucida Sans" w:hAnsi="Lucida Sans"/>
                <w:sz w:val="22"/>
                <w:szCs w:val="22"/>
              </w:rPr>
            </w:pPr>
            <w:r w:rsidRPr="00C777D0">
              <w:rPr>
                <w:rFonts w:ascii="Lucida Sans" w:hAnsi="Lucida Sans"/>
                <w:i/>
                <w:sz w:val="22"/>
                <w:szCs w:val="22"/>
              </w:rPr>
              <w:t>(watch excerpt: 0:00-2:13 min)</w:t>
            </w:r>
          </w:p>
          <w:p w14:paraId="4D1F3524" w14:textId="77777777" w:rsidR="00C777D0" w:rsidRDefault="00C777D0"/>
          <w:p w14:paraId="68D15810" w14:textId="77777777" w:rsidR="0083739D" w:rsidRPr="00C777D0" w:rsidRDefault="0074624C">
            <w:pPr>
              <w:rPr>
                <w:rStyle w:val="Hyperlink"/>
                <w:rFonts w:ascii="Lucida Sans" w:hAnsi="Lucida Sans"/>
                <w:sz w:val="20"/>
                <w:szCs w:val="20"/>
              </w:rPr>
            </w:pPr>
            <w:hyperlink r:id="rId14" w:history="1">
              <w:r w:rsidR="00BC2A16" w:rsidRPr="00C777D0">
                <w:rPr>
                  <w:rStyle w:val="Hyperlink"/>
                  <w:rFonts w:ascii="Lucida Sans" w:hAnsi="Lucida Sans"/>
                  <w:sz w:val="20"/>
                  <w:szCs w:val="20"/>
                </w:rPr>
                <w:t>http://www.watchknowlearn.org/Video.aspx?VideoID=36932&amp;CategoryID=7920</w:t>
              </w:r>
            </w:hyperlink>
          </w:p>
          <w:p w14:paraId="444911AA" w14:textId="2E2FE56A" w:rsidR="00C777D0" w:rsidRPr="00BC2A16" w:rsidRDefault="00C777D0">
            <w:pPr>
              <w:rPr>
                <w:rFonts w:ascii="Lucida Sans" w:hAnsi="Lucida Sans"/>
                <w:sz w:val="22"/>
                <w:szCs w:val="22"/>
              </w:rPr>
            </w:pPr>
          </w:p>
        </w:tc>
        <w:tc>
          <w:tcPr>
            <w:tcW w:w="10080" w:type="dxa"/>
          </w:tcPr>
          <w:p w14:paraId="7F535622" w14:textId="77777777" w:rsidR="00C777D0" w:rsidRPr="00C777D0" w:rsidRDefault="0083739D">
            <w:pPr>
              <w:rPr>
                <w:rFonts w:ascii="Lucida Sans" w:hAnsi="Lucida Sans"/>
                <w:b/>
                <w:sz w:val="22"/>
                <w:szCs w:val="22"/>
              </w:rPr>
            </w:pPr>
            <w:r w:rsidRPr="00C777D0">
              <w:rPr>
                <w:rFonts w:ascii="Lucida Sans" w:hAnsi="Lucida Sans"/>
                <w:b/>
                <w:sz w:val="22"/>
                <w:szCs w:val="22"/>
              </w:rPr>
              <w:t xml:space="preserve">Description/rationale for inclusion: </w:t>
            </w:r>
          </w:p>
          <w:p w14:paraId="42378B50" w14:textId="3B1C40FA" w:rsidR="00E96922" w:rsidRPr="00C777D0" w:rsidRDefault="0083739D">
            <w:pPr>
              <w:rPr>
                <w:rFonts w:ascii="Lucida Sans" w:hAnsi="Lucida Sans"/>
                <w:sz w:val="20"/>
                <w:szCs w:val="20"/>
              </w:rPr>
            </w:pPr>
            <w:r w:rsidRPr="00C777D0">
              <w:rPr>
                <w:rFonts w:ascii="Lucida Sans" w:hAnsi="Lucida Sans"/>
                <w:sz w:val="20"/>
                <w:szCs w:val="20"/>
              </w:rPr>
              <w:t xml:space="preserve">In this excerpt of a video about farm animals, the farmer introduces and gives information about the roosters on his farm. </w:t>
            </w:r>
          </w:p>
        </w:tc>
      </w:tr>
      <w:tr w:rsidR="00727AC2" w:rsidRPr="00B33B90" w14:paraId="36E0CED4" w14:textId="77777777" w:rsidTr="00C777D0">
        <w:trPr>
          <w:trHeight w:val="432"/>
        </w:trPr>
        <w:tc>
          <w:tcPr>
            <w:tcW w:w="14400" w:type="dxa"/>
            <w:gridSpan w:val="2"/>
            <w:shd w:val="clear" w:color="auto" w:fill="22A469"/>
            <w:vAlign w:val="center"/>
          </w:tcPr>
          <w:p w14:paraId="605EFB70" w14:textId="75B917B9" w:rsidR="00727AC2" w:rsidRPr="00B33B90" w:rsidRDefault="00C777D0" w:rsidP="00C777D0">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83739D" w:rsidRPr="00B33B90" w14:paraId="1BCC83F1" w14:textId="77777777" w:rsidTr="007A648D">
        <w:tc>
          <w:tcPr>
            <w:tcW w:w="4320" w:type="dxa"/>
          </w:tcPr>
          <w:p w14:paraId="696B7E5E" w14:textId="037B345C"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C4507D">
              <w:rPr>
                <w:rFonts w:ascii="Lucida Sans" w:hAnsi="Lucida Sans"/>
                <w:sz w:val="22"/>
                <w:szCs w:val="22"/>
              </w:rPr>
              <w:t xml:space="preserve"> Opinion</w:t>
            </w:r>
          </w:p>
        </w:tc>
        <w:tc>
          <w:tcPr>
            <w:tcW w:w="10080" w:type="dxa"/>
          </w:tcPr>
          <w:p w14:paraId="2894573C" w14:textId="77777777" w:rsidR="00727AC2" w:rsidRPr="00C777D0" w:rsidRDefault="00727AC2" w:rsidP="005C3615">
            <w:pPr>
              <w:rPr>
                <w:rFonts w:ascii="Lucida Sans" w:hAnsi="Lucida Sans"/>
                <w:b/>
                <w:sz w:val="22"/>
                <w:szCs w:val="22"/>
              </w:rPr>
            </w:pPr>
            <w:r w:rsidRPr="00C777D0">
              <w:rPr>
                <w:rFonts w:ascii="Lucida Sans" w:hAnsi="Lucida Sans"/>
                <w:b/>
                <w:sz w:val="22"/>
                <w:szCs w:val="22"/>
              </w:rPr>
              <w:t>Description of task</w:t>
            </w:r>
            <w:r w:rsidR="00C4507D" w:rsidRPr="00C777D0">
              <w:rPr>
                <w:rFonts w:ascii="Lucida Sans" w:hAnsi="Lucida Sans"/>
                <w:b/>
                <w:sz w:val="22"/>
                <w:szCs w:val="22"/>
              </w:rPr>
              <w:t>:</w:t>
            </w:r>
          </w:p>
          <w:p w14:paraId="41B562C8" w14:textId="77777777" w:rsidR="0095290C" w:rsidRPr="00C777D0" w:rsidRDefault="0095290C" w:rsidP="0095290C">
            <w:pPr>
              <w:rPr>
                <w:rFonts w:ascii="Lucida Sans" w:hAnsi="Lucida Sans"/>
                <w:sz w:val="20"/>
                <w:szCs w:val="20"/>
              </w:rPr>
            </w:pPr>
            <w:r>
              <w:rPr>
                <w:rFonts w:ascii="Lucida Sans" w:hAnsi="Lucida Sans"/>
                <w:sz w:val="20"/>
                <w:szCs w:val="20"/>
              </w:rPr>
              <w:t>Would you like to have a pet rooster?  Why or why not?  Be sure to use facts that you learned about roosters to make your case.</w:t>
            </w:r>
          </w:p>
          <w:p w14:paraId="5BDBD6CE" w14:textId="47923875" w:rsidR="00C777D0" w:rsidRPr="00B33B90" w:rsidRDefault="00C777D0" w:rsidP="00892141">
            <w:pPr>
              <w:rPr>
                <w:rFonts w:ascii="Lucida Sans" w:hAnsi="Lucida Sans"/>
                <w:sz w:val="22"/>
                <w:szCs w:val="22"/>
              </w:rPr>
            </w:pPr>
          </w:p>
        </w:tc>
      </w:tr>
      <w:tr w:rsidR="0083739D" w:rsidRPr="00B33B90" w14:paraId="523D28DE" w14:textId="77777777" w:rsidTr="00B42770">
        <w:tc>
          <w:tcPr>
            <w:tcW w:w="4320" w:type="dxa"/>
            <w:tcBorders>
              <w:bottom w:val="single" w:sz="4" w:space="0" w:color="auto"/>
            </w:tcBorders>
          </w:tcPr>
          <w:p w14:paraId="0FEE65A2" w14:textId="0F34EE5A"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C4507D">
              <w:rPr>
                <w:rFonts w:ascii="Lucida Sans" w:hAnsi="Lucida Sans"/>
                <w:sz w:val="22"/>
                <w:szCs w:val="22"/>
              </w:rPr>
              <w:t xml:space="preserve"> Informational </w:t>
            </w:r>
          </w:p>
        </w:tc>
        <w:tc>
          <w:tcPr>
            <w:tcW w:w="10080" w:type="dxa"/>
            <w:tcBorders>
              <w:bottom w:val="single" w:sz="4" w:space="0" w:color="auto"/>
            </w:tcBorders>
          </w:tcPr>
          <w:p w14:paraId="0B82AC92" w14:textId="77777777" w:rsidR="00727AC2" w:rsidRPr="00C777D0" w:rsidRDefault="00727AC2" w:rsidP="005C3615">
            <w:pPr>
              <w:rPr>
                <w:rFonts w:ascii="Lucida Sans" w:hAnsi="Lucida Sans"/>
                <w:b/>
                <w:sz w:val="22"/>
                <w:szCs w:val="22"/>
              </w:rPr>
            </w:pPr>
            <w:r w:rsidRPr="00C777D0">
              <w:rPr>
                <w:rFonts w:ascii="Lucida Sans" w:hAnsi="Lucida Sans"/>
                <w:b/>
                <w:sz w:val="22"/>
                <w:szCs w:val="22"/>
              </w:rPr>
              <w:t>Description of task</w:t>
            </w:r>
            <w:r w:rsidR="00C4507D" w:rsidRPr="00C777D0">
              <w:rPr>
                <w:rFonts w:ascii="Lucida Sans" w:hAnsi="Lucida Sans"/>
                <w:b/>
                <w:sz w:val="22"/>
                <w:szCs w:val="22"/>
              </w:rPr>
              <w:t xml:space="preserve">: </w:t>
            </w:r>
          </w:p>
          <w:p w14:paraId="47BDAA5A" w14:textId="0FBFBAF3" w:rsidR="00BF4B6C" w:rsidRPr="00B33B90" w:rsidRDefault="00AC2A5F" w:rsidP="00B42770">
            <w:pPr>
              <w:rPr>
                <w:rFonts w:ascii="Lucida Sans" w:hAnsi="Lucida Sans"/>
                <w:sz w:val="22"/>
                <w:szCs w:val="22"/>
              </w:rPr>
            </w:pPr>
            <w:r w:rsidRPr="00C777D0">
              <w:rPr>
                <w:rFonts w:ascii="Lucida Sans" w:hAnsi="Lucida Sans"/>
                <w:sz w:val="20"/>
                <w:szCs w:val="20"/>
              </w:rPr>
              <w:t xml:space="preserve">Using pictures and words, </w:t>
            </w:r>
            <w:r w:rsidR="00BF4B6C">
              <w:rPr>
                <w:rFonts w:ascii="Lucida Sans" w:hAnsi="Lucida Sans"/>
                <w:sz w:val="20"/>
                <w:szCs w:val="20"/>
              </w:rPr>
              <w:t xml:space="preserve">write and draw about what </w:t>
            </w:r>
            <w:r w:rsidRPr="00C777D0">
              <w:rPr>
                <w:rFonts w:ascii="Lucida Sans" w:hAnsi="Lucida Sans"/>
                <w:sz w:val="20"/>
                <w:szCs w:val="20"/>
              </w:rPr>
              <w:t xml:space="preserve">you learned about roosters. Think about what you learned from </w:t>
            </w:r>
            <w:r w:rsidR="00BF4B6C">
              <w:rPr>
                <w:rFonts w:ascii="Lucida Sans" w:hAnsi="Lucida Sans"/>
                <w:sz w:val="20"/>
                <w:szCs w:val="20"/>
              </w:rPr>
              <w:t>the</w:t>
            </w:r>
            <w:r w:rsidRPr="00C777D0">
              <w:rPr>
                <w:rFonts w:ascii="Lucida Sans" w:hAnsi="Lucida Sans"/>
                <w:sz w:val="20"/>
                <w:szCs w:val="20"/>
              </w:rPr>
              <w:t xml:space="preserve"> </w:t>
            </w:r>
            <w:r w:rsidR="00BF4B6C">
              <w:rPr>
                <w:rFonts w:ascii="Lucida Sans" w:hAnsi="Lucida Sans"/>
                <w:sz w:val="20"/>
                <w:szCs w:val="20"/>
              </w:rPr>
              <w:t xml:space="preserve">resources </w:t>
            </w:r>
            <w:r w:rsidRPr="00C777D0">
              <w:rPr>
                <w:rFonts w:ascii="Lucida Sans" w:hAnsi="Lucida Sans"/>
                <w:sz w:val="20"/>
                <w:szCs w:val="20"/>
              </w:rPr>
              <w:t>about rooster</w:t>
            </w:r>
            <w:r w:rsidR="00BF4B6C">
              <w:rPr>
                <w:rFonts w:ascii="Lucida Sans" w:hAnsi="Lucida Sans"/>
                <w:sz w:val="20"/>
                <w:szCs w:val="20"/>
              </w:rPr>
              <w:t xml:space="preserve">s and include at least three rooster facts. </w:t>
            </w:r>
          </w:p>
        </w:tc>
      </w:tr>
      <w:tr w:rsidR="00B42770" w:rsidRPr="00B33B90" w14:paraId="0F3FC881" w14:textId="77777777" w:rsidTr="00B42770">
        <w:tc>
          <w:tcPr>
            <w:tcW w:w="14400" w:type="dxa"/>
            <w:gridSpan w:val="2"/>
            <w:tcBorders>
              <w:top w:val="single" w:sz="4" w:space="0" w:color="auto"/>
              <w:left w:val="nil"/>
              <w:bottom w:val="nil"/>
              <w:right w:val="nil"/>
            </w:tcBorders>
          </w:tcPr>
          <w:p w14:paraId="08ADD136" w14:textId="014A5CB7" w:rsidR="00B42770" w:rsidRPr="00C777D0" w:rsidRDefault="00B42770" w:rsidP="005C361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7A648D">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702A8" w14:textId="77777777" w:rsidR="0074624C" w:rsidRDefault="0074624C" w:rsidP="00200A83">
      <w:pPr>
        <w:spacing w:after="0" w:line="240" w:lineRule="auto"/>
      </w:pPr>
      <w:r>
        <w:separator/>
      </w:r>
    </w:p>
  </w:endnote>
  <w:endnote w:type="continuationSeparator" w:id="0">
    <w:p w14:paraId="753B8DB2" w14:textId="77777777" w:rsidR="0074624C" w:rsidRDefault="0074624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ille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B8D9" w14:textId="191710A2" w:rsidR="007A648D" w:rsidRDefault="007A648D" w:rsidP="007A648D">
    <w:pPr>
      <w:pStyle w:val="Footer"/>
      <w:jc w:val="center"/>
    </w:pPr>
    <w:r w:rsidRPr="00732FB3">
      <w:rPr>
        <w:noProof/>
      </w:rPr>
      <w:drawing>
        <wp:inline distT="0" distB="0" distL="0" distR="0" wp14:anchorId="24E5D93D" wp14:editId="20CBD07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1B521" w14:textId="77777777" w:rsidR="0074624C" w:rsidRDefault="0074624C" w:rsidP="00200A83">
      <w:pPr>
        <w:spacing w:after="0" w:line="240" w:lineRule="auto"/>
      </w:pPr>
      <w:r>
        <w:separator/>
      </w:r>
    </w:p>
  </w:footnote>
  <w:footnote w:type="continuationSeparator" w:id="0">
    <w:p w14:paraId="38424413" w14:textId="77777777" w:rsidR="0074624C" w:rsidRDefault="0074624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32EEB" w14:textId="77777777" w:rsidR="008C12B3" w:rsidRDefault="008C12B3" w:rsidP="008C12B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2094C4D2" w:rsidR="009A78CD" w:rsidRPr="00B33B90" w:rsidRDefault="008C12B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D15517">
      <w:rPr>
        <w:rFonts w:ascii="Lucida Sans" w:eastAsia="Cambria" w:hAnsi="Lucida Sans" w:cs="Cambria"/>
      </w:rPr>
      <w:t xml:space="preserve">Text: </w:t>
    </w:r>
    <w:r w:rsidR="00D15517" w:rsidRPr="00C777D0">
      <w:rPr>
        <w:rFonts w:ascii="Lucida Sans" w:eastAsia="Cambria" w:hAnsi="Lucida Sans" w:cs="Cambria"/>
      </w:rPr>
      <w:t>Moon Rooster</w:t>
    </w:r>
    <w:r w:rsidR="00C777D0">
      <w:rPr>
        <w:rFonts w:ascii="Lucida Sans" w:eastAsia="Cambria" w:hAnsi="Lucida Sans" w:cs="Cambria"/>
      </w:rPr>
      <w:t xml:space="preserve"> |</w:t>
    </w:r>
    <w:r w:rsidR="00727AC2" w:rsidRPr="00B33B90">
      <w:rPr>
        <w:rFonts w:ascii="Lucida Sans" w:eastAsia="Cambria" w:hAnsi="Lucida Sans" w:cs="Cambria"/>
      </w:rPr>
      <w:t xml:space="preserve"> Grade:</w:t>
    </w:r>
    <w:r w:rsidR="00D15517">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62AE7"/>
    <w:rsid w:val="00064160"/>
    <w:rsid w:val="000D6B45"/>
    <w:rsid w:val="000F20CE"/>
    <w:rsid w:val="00114422"/>
    <w:rsid w:val="001223B4"/>
    <w:rsid w:val="0012629D"/>
    <w:rsid w:val="00151230"/>
    <w:rsid w:val="001A6D85"/>
    <w:rsid w:val="001C2576"/>
    <w:rsid w:val="001C5DCB"/>
    <w:rsid w:val="001F02CB"/>
    <w:rsid w:val="00200A83"/>
    <w:rsid w:val="00202D28"/>
    <w:rsid w:val="0021601A"/>
    <w:rsid w:val="00234994"/>
    <w:rsid w:val="00264485"/>
    <w:rsid w:val="00297D58"/>
    <w:rsid w:val="002C218A"/>
    <w:rsid w:val="002E7DBB"/>
    <w:rsid w:val="00301041"/>
    <w:rsid w:val="003024BA"/>
    <w:rsid w:val="003741AC"/>
    <w:rsid w:val="003838FE"/>
    <w:rsid w:val="003B6411"/>
    <w:rsid w:val="003E220B"/>
    <w:rsid w:val="003E7737"/>
    <w:rsid w:val="003E7B20"/>
    <w:rsid w:val="00490BDC"/>
    <w:rsid w:val="00502BD2"/>
    <w:rsid w:val="00516534"/>
    <w:rsid w:val="0053111A"/>
    <w:rsid w:val="005346BE"/>
    <w:rsid w:val="0056345E"/>
    <w:rsid w:val="00572730"/>
    <w:rsid w:val="005845DD"/>
    <w:rsid w:val="005A7100"/>
    <w:rsid w:val="00631AA3"/>
    <w:rsid w:val="00670A7F"/>
    <w:rsid w:val="006B250A"/>
    <w:rsid w:val="00714497"/>
    <w:rsid w:val="00727AC2"/>
    <w:rsid w:val="0074624C"/>
    <w:rsid w:val="00781076"/>
    <w:rsid w:val="00790EA0"/>
    <w:rsid w:val="007A648D"/>
    <w:rsid w:val="007A6712"/>
    <w:rsid w:val="007C7575"/>
    <w:rsid w:val="007E3E10"/>
    <w:rsid w:val="0083739D"/>
    <w:rsid w:val="00860BC1"/>
    <w:rsid w:val="00863FA7"/>
    <w:rsid w:val="00872B1D"/>
    <w:rsid w:val="00892141"/>
    <w:rsid w:val="00893496"/>
    <w:rsid w:val="008B2B6F"/>
    <w:rsid w:val="008C12B3"/>
    <w:rsid w:val="008D7FD7"/>
    <w:rsid w:val="008E5118"/>
    <w:rsid w:val="0095290C"/>
    <w:rsid w:val="00954B76"/>
    <w:rsid w:val="0097634E"/>
    <w:rsid w:val="009A05E3"/>
    <w:rsid w:val="009A78CD"/>
    <w:rsid w:val="009E230B"/>
    <w:rsid w:val="009F6CBC"/>
    <w:rsid w:val="00A11FD5"/>
    <w:rsid w:val="00A2640D"/>
    <w:rsid w:val="00A5147C"/>
    <w:rsid w:val="00A77BF5"/>
    <w:rsid w:val="00A81B5F"/>
    <w:rsid w:val="00A9764E"/>
    <w:rsid w:val="00AC2A5F"/>
    <w:rsid w:val="00B30F6B"/>
    <w:rsid w:val="00B33B90"/>
    <w:rsid w:val="00B42770"/>
    <w:rsid w:val="00B462F1"/>
    <w:rsid w:val="00B73670"/>
    <w:rsid w:val="00BC2A16"/>
    <w:rsid w:val="00BF4B6C"/>
    <w:rsid w:val="00C12C35"/>
    <w:rsid w:val="00C4507D"/>
    <w:rsid w:val="00C777D0"/>
    <w:rsid w:val="00CA541A"/>
    <w:rsid w:val="00CD0FC6"/>
    <w:rsid w:val="00CD6C30"/>
    <w:rsid w:val="00CE58DE"/>
    <w:rsid w:val="00D15517"/>
    <w:rsid w:val="00D43FDB"/>
    <w:rsid w:val="00D52E9D"/>
    <w:rsid w:val="00D71AF0"/>
    <w:rsid w:val="00D9201C"/>
    <w:rsid w:val="00DD3D29"/>
    <w:rsid w:val="00DE3B8A"/>
    <w:rsid w:val="00DF50A8"/>
    <w:rsid w:val="00E3755B"/>
    <w:rsid w:val="00E4410F"/>
    <w:rsid w:val="00E71BB3"/>
    <w:rsid w:val="00E812B2"/>
    <w:rsid w:val="00E96922"/>
    <w:rsid w:val="00EE0829"/>
    <w:rsid w:val="00F55317"/>
    <w:rsid w:val="00FB492F"/>
    <w:rsid w:val="00FC4B00"/>
    <w:rsid w:val="00FD5551"/>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BF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685422">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41/moon-rooster" TargetMode="External"/><Relationship Id="rId13" Type="http://schemas.openxmlformats.org/officeDocument/2006/relationships/hyperlink" Target="http://www.cbc.ca/kidscbc2/the-feed/3-fun-facts-about-roost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WV-t-cB6K-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ddyhouse.com/Farm/Chick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dkfindout.com/us/animals-and-nature/domesticated-animals/cockerels/" TargetMode="External"/><Relationship Id="rId4" Type="http://schemas.openxmlformats.org/officeDocument/2006/relationships/webSettings" Target="webSettings.xml"/><Relationship Id="rId9" Type="http://schemas.openxmlformats.org/officeDocument/2006/relationships/hyperlink" Target="https://www.readworks.org/article/Chicks-Grow-Up/6c97f8eb-db6d-46f1-bc24-3bc8f6a150c8" TargetMode="External"/><Relationship Id="rId14" Type="http://schemas.openxmlformats.org/officeDocument/2006/relationships/hyperlink" Target="http://www.watchknowlearn.org/Video.aspx?VideoID=36932&amp;CategoryID=79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3954</Characters>
  <Application>Microsoft Office Word</Application>
  <DocSecurity>0</DocSecurity>
  <Lines>136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2018-02-08T18:05:00Z</dcterms:created>
  <dcterms:modified xsi:type="dcterms:W3CDTF">2018-02-09T17:16:00Z</dcterms:modified>
</cp:coreProperties>
</file>