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5" w:type="dxa"/>
        <w:tblLook w:val="04A0" w:firstRow="1" w:lastRow="0" w:firstColumn="1" w:lastColumn="0" w:noHBand="0" w:noVBand="1"/>
      </w:tblPr>
      <w:tblGrid>
        <w:gridCol w:w="14400"/>
      </w:tblGrid>
      <w:tr w:rsidR="00964B1C" w14:paraId="14406143" w14:textId="77777777" w:rsidTr="00964B1C">
        <w:tc>
          <w:tcPr>
            <w:tcW w:w="14400" w:type="dxa"/>
          </w:tcPr>
          <w:p w14:paraId="11D19D27" w14:textId="77777777" w:rsidR="00964B1C" w:rsidRPr="000B76AB" w:rsidRDefault="00964B1C" w:rsidP="00E872DB">
            <w:pPr>
              <w:contextualSpacing/>
              <w:rPr>
                <w:rFonts w:ascii="Lucida Sans" w:hAnsi="Lucida Sans"/>
                <w:i/>
                <w:sz w:val="20"/>
                <w:szCs w:val="20"/>
              </w:rPr>
            </w:pPr>
            <w:r>
              <w:rPr>
                <w:rFonts w:ascii="Lucida Sans" w:hAnsi="Lucida Sans"/>
                <w:sz w:val="20"/>
                <w:szCs w:val="20"/>
              </w:rPr>
              <w:t>About this Resource:</w:t>
            </w:r>
          </w:p>
          <w:p w14:paraId="31869CF6" w14:textId="7DF0F34B" w:rsidR="00964B1C" w:rsidRPr="000C5E90" w:rsidRDefault="00E90AB6"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2A7CA5E" w14:textId="65C7D064" w:rsidR="00FD64EE" w:rsidRDefault="00FD64EE" w:rsidP="001F1496">
      <w:pPr>
        <w:spacing w:after="0" w:line="240" w:lineRule="auto"/>
        <w:contextualSpacing/>
        <w:rPr>
          <w:rFonts w:ascii="Lucida Sans" w:hAnsi="Lucida Sans"/>
          <w:sz w:val="20"/>
          <w:szCs w:val="20"/>
          <w:u w:val="single"/>
        </w:rPr>
      </w:pPr>
    </w:p>
    <w:tbl>
      <w:tblPr>
        <w:tblStyle w:val="TableGrid"/>
        <w:tblW w:w="14580" w:type="dxa"/>
        <w:tblInd w:w="-95" w:type="dxa"/>
        <w:tblLayout w:type="fixed"/>
        <w:tblLook w:val="04A0" w:firstRow="1" w:lastRow="0" w:firstColumn="1" w:lastColumn="0" w:noHBand="0" w:noVBand="1"/>
      </w:tblPr>
      <w:tblGrid>
        <w:gridCol w:w="4410"/>
        <w:gridCol w:w="90"/>
        <w:gridCol w:w="10080"/>
      </w:tblGrid>
      <w:tr w:rsidR="008E5118" w:rsidRPr="00B33B90" w14:paraId="0DD200B4" w14:textId="77777777" w:rsidTr="00964B1C">
        <w:trPr>
          <w:trHeight w:val="432"/>
        </w:trPr>
        <w:tc>
          <w:tcPr>
            <w:tcW w:w="14580" w:type="dxa"/>
            <w:gridSpan w:val="3"/>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F15350" w:rsidRPr="00B33B90" w14:paraId="4A370559" w14:textId="77777777" w:rsidTr="00964B1C">
        <w:trPr>
          <w:trHeight w:val="1268"/>
        </w:trPr>
        <w:tc>
          <w:tcPr>
            <w:tcW w:w="4410" w:type="dxa"/>
            <w:tcBorders>
              <w:top w:val="single" w:sz="4" w:space="0" w:color="auto"/>
            </w:tcBorders>
            <w:shd w:val="clear" w:color="auto" w:fill="F2F2F2" w:themeFill="background1" w:themeFillShade="F2"/>
          </w:tcPr>
          <w:p w14:paraId="14D97734" w14:textId="5D2AA2A5" w:rsidR="003024BA" w:rsidRDefault="003024BA" w:rsidP="000D6B45">
            <w:pPr>
              <w:rPr>
                <w:rFonts w:ascii="Lucida Sans" w:hAnsi="Lucida Sans"/>
                <w:sz w:val="22"/>
                <w:szCs w:val="22"/>
              </w:rPr>
            </w:pPr>
            <w:r w:rsidRPr="00B33B90">
              <w:rPr>
                <w:rFonts w:ascii="Lucida Sans" w:hAnsi="Lucida Sans"/>
                <w:sz w:val="22"/>
                <w:szCs w:val="22"/>
              </w:rPr>
              <w:t>Read Aloud</w:t>
            </w:r>
            <w:r w:rsidR="001F1496">
              <w:rPr>
                <w:rFonts w:ascii="Lucida Sans" w:hAnsi="Lucida Sans"/>
                <w:sz w:val="22"/>
                <w:szCs w:val="22"/>
              </w:rPr>
              <w:t>:</w:t>
            </w:r>
          </w:p>
          <w:p w14:paraId="03659229" w14:textId="51FD6EA6" w:rsidR="001F1496" w:rsidRDefault="001F1496" w:rsidP="000D6B45">
            <w:pPr>
              <w:rPr>
                <w:rFonts w:ascii="Lucida Sans" w:hAnsi="Lucida Sans"/>
                <w:sz w:val="22"/>
                <w:szCs w:val="22"/>
              </w:rPr>
            </w:pPr>
            <w:r>
              <w:rPr>
                <w:rFonts w:ascii="Lucida Sans" w:hAnsi="Lucida Sans"/>
                <w:sz w:val="22"/>
                <w:szCs w:val="22"/>
              </w:rPr>
              <w:t>Too Many Tamales</w:t>
            </w:r>
          </w:p>
          <w:p w14:paraId="4028065C" w14:textId="6FC3AA0F" w:rsidR="003024BA" w:rsidRPr="00964B1C" w:rsidRDefault="003024BA" w:rsidP="00727AC2">
            <w:pPr>
              <w:rPr>
                <w:rFonts w:ascii="Lucida Sans" w:hAnsi="Lucida Sans"/>
                <w:sz w:val="16"/>
                <w:szCs w:val="16"/>
              </w:rPr>
            </w:pPr>
          </w:p>
          <w:p w14:paraId="30616241" w14:textId="4DE7D839" w:rsidR="00567319" w:rsidRPr="00964B1C" w:rsidRDefault="00FB7F59" w:rsidP="00727AC2">
            <w:pPr>
              <w:rPr>
                <w:rFonts w:ascii="Lucida Sans" w:hAnsi="Lucida Sans"/>
                <w:sz w:val="20"/>
                <w:szCs w:val="20"/>
              </w:rPr>
            </w:pPr>
            <w:hyperlink r:id="rId8" w:history="1">
              <w:r w:rsidR="00567319" w:rsidRPr="001F1496">
                <w:rPr>
                  <w:rStyle w:val="Hyperlink"/>
                  <w:rFonts w:ascii="Lucida Sans" w:hAnsi="Lucida Sans"/>
                  <w:sz w:val="20"/>
                  <w:szCs w:val="20"/>
                </w:rPr>
                <w:t>http://achievethecore.org/page/2556/too-many-tamales</w:t>
              </w:r>
            </w:hyperlink>
          </w:p>
        </w:tc>
        <w:tc>
          <w:tcPr>
            <w:tcW w:w="10170" w:type="dxa"/>
            <w:gridSpan w:val="2"/>
            <w:shd w:val="clear" w:color="auto" w:fill="F2F2F2" w:themeFill="background1" w:themeFillShade="F2"/>
          </w:tcPr>
          <w:p w14:paraId="050AFE5A" w14:textId="77777777" w:rsidR="00A11FD5" w:rsidRPr="001F1496" w:rsidRDefault="00727AC2" w:rsidP="00964B1C">
            <w:pPr>
              <w:contextualSpacing/>
              <w:rPr>
                <w:rFonts w:ascii="Lucida Sans" w:hAnsi="Lucida Sans"/>
                <w:b/>
                <w:sz w:val="22"/>
                <w:szCs w:val="22"/>
              </w:rPr>
            </w:pPr>
            <w:r w:rsidRPr="001F1496">
              <w:rPr>
                <w:rFonts w:ascii="Lucida Sans" w:hAnsi="Lucida Sans"/>
                <w:b/>
                <w:sz w:val="22"/>
                <w:szCs w:val="22"/>
              </w:rPr>
              <w:t>Synopsis of Text:</w:t>
            </w:r>
          </w:p>
          <w:p w14:paraId="267DFBF1" w14:textId="490809A7" w:rsidR="00125B74" w:rsidRPr="001F1496" w:rsidRDefault="00125B74" w:rsidP="00964B1C">
            <w:pPr>
              <w:contextualSpacing/>
              <w:rPr>
                <w:rFonts w:ascii="Lucida Sans" w:hAnsi="Lucida Sans" w:cstheme="minorHAnsi"/>
                <w:sz w:val="20"/>
                <w:szCs w:val="20"/>
              </w:rPr>
            </w:pPr>
            <w:r w:rsidRPr="001F1496">
              <w:rPr>
                <w:rFonts w:ascii="Lucida Sans" w:hAnsi="Lucida Sans" w:cstheme="minorHAnsi"/>
                <w:sz w:val="20"/>
                <w:szCs w:val="20"/>
              </w:rPr>
              <w:t>This is a literary text about a little girl named Maria who instead of telling the truth, panics and tries to cover up a problem.  In this story, Maria’s family makes tamales for Christmas.  While making the tamales, Maria thinks she loses her mother’s ring in the masa.  Unable to find the ring, Maria tells her mother that she lost the ring and learns her mother had it all along.</w:t>
            </w:r>
          </w:p>
        </w:tc>
      </w:tr>
      <w:tr w:rsidR="00F15350" w:rsidRPr="00B33B90" w14:paraId="61E678C1" w14:textId="77777777" w:rsidTr="00964B1C">
        <w:trPr>
          <w:trHeight w:val="1502"/>
        </w:trPr>
        <w:tc>
          <w:tcPr>
            <w:tcW w:w="4410" w:type="dxa"/>
            <w:tcBorders>
              <w:top w:val="single" w:sz="4" w:space="0" w:color="auto"/>
              <w:bottom w:val="single" w:sz="4" w:space="0" w:color="auto"/>
            </w:tcBorders>
          </w:tcPr>
          <w:p w14:paraId="77A240EE" w14:textId="26A1CF64" w:rsidR="003024BA" w:rsidRPr="00B33B90" w:rsidRDefault="00727AC2" w:rsidP="00F55317">
            <w:pPr>
              <w:rPr>
                <w:rFonts w:ascii="Lucida Sans" w:hAnsi="Lucida Sans"/>
                <w:sz w:val="22"/>
                <w:szCs w:val="22"/>
              </w:rPr>
            </w:pPr>
            <w:r w:rsidRPr="00B33B90">
              <w:rPr>
                <w:rFonts w:ascii="Lucida Sans" w:hAnsi="Lucida Sans"/>
                <w:sz w:val="22"/>
                <w:szCs w:val="22"/>
              </w:rPr>
              <w:t>Related Text 1:</w:t>
            </w:r>
          </w:p>
          <w:p w14:paraId="6EDC4808" w14:textId="0E7CB958" w:rsidR="00830F9C" w:rsidRDefault="00830F9C" w:rsidP="00830F9C">
            <w:pPr>
              <w:rPr>
                <w:rFonts w:ascii="Lucida Sans" w:hAnsi="Lucida Sans"/>
                <w:sz w:val="22"/>
                <w:szCs w:val="22"/>
              </w:rPr>
            </w:pPr>
            <w:r>
              <w:rPr>
                <w:rFonts w:ascii="Lucida Sans" w:hAnsi="Lucida Sans"/>
                <w:sz w:val="22"/>
                <w:szCs w:val="22"/>
              </w:rPr>
              <w:t>What’s Cooking</w:t>
            </w:r>
            <w:r w:rsidR="00107532">
              <w:rPr>
                <w:rFonts w:ascii="Lucida Sans" w:hAnsi="Lucida Sans"/>
                <w:sz w:val="22"/>
                <w:szCs w:val="22"/>
              </w:rPr>
              <w:t>?</w:t>
            </w:r>
          </w:p>
          <w:p w14:paraId="1FFB46D0" w14:textId="77777777" w:rsidR="001F1496" w:rsidRPr="00964B1C" w:rsidRDefault="001F1496" w:rsidP="00830F9C">
            <w:pPr>
              <w:rPr>
                <w:rFonts w:ascii="Lucida Sans" w:hAnsi="Lucida Sans"/>
                <w:sz w:val="16"/>
                <w:szCs w:val="16"/>
              </w:rPr>
            </w:pPr>
          </w:p>
          <w:p w14:paraId="0534F223" w14:textId="11BF9C1B" w:rsidR="004967FB" w:rsidRPr="001F1496" w:rsidRDefault="00FB7F59" w:rsidP="00830F9C">
            <w:pPr>
              <w:rPr>
                <w:rFonts w:ascii="Lucida Sans" w:hAnsi="Lucida Sans"/>
                <w:sz w:val="20"/>
                <w:szCs w:val="20"/>
              </w:rPr>
            </w:pPr>
            <w:hyperlink r:id="rId9" w:anchor="!articleTab:content/" w:history="1">
              <w:r w:rsidR="00830F9C" w:rsidRPr="001F1496">
                <w:rPr>
                  <w:rStyle w:val="Hyperlink"/>
                  <w:rFonts w:ascii="Lucida Sans" w:hAnsi="Lucida Sans"/>
                  <w:sz w:val="20"/>
                  <w:szCs w:val="20"/>
                </w:rPr>
                <w:t>https://www.readworks.org/article/Whats-Cooking/658f286f-154b-44a3-8bee-e0a3c5dfb8c7#!articleTab:content/</w:t>
              </w:r>
            </w:hyperlink>
          </w:p>
        </w:tc>
        <w:tc>
          <w:tcPr>
            <w:tcW w:w="10170" w:type="dxa"/>
            <w:gridSpan w:val="2"/>
          </w:tcPr>
          <w:p w14:paraId="6501661B" w14:textId="569A4419" w:rsidR="001A6D85" w:rsidRPr="001F1496" w:rsidRDefault="00727AC2" w:rsidP="00964B1C">
            <w:pPr>
              <w:contextualSpacing/>
              <w:rPr>
                <w:rFonts w:ascii="Lucida Sans" w:hAnsi="Lucida Sans"/>
                <w:b/>
                <w:sz w:val="22"/>
                <w:szCs w:val="22"/>
              </w:rPr>
            </w:pPr>
            <w:r w:rsidRPr="001F1496">
              <w:rPr>
                <w:rFonts w:ascii="Lucida Sans" w:hAnsi="Lucida Sans"/>
                <w:b/>
                <w:sz w:val="22"/>
                <w:szCs w:val="22"/>
              </w:rPr>
              <w:t>Synopsis, highlighting related learning</w:t>
            </w:r>
            <w:r w:rsidR="001F1496" w:rsidRPr="001F1496">
              <w:rPr>
                <w:rFonts w:ascii="Lucida Sans" w:hAnsi="Lucida Sans"/>
                <w:b/>
                <w:sz w:val="22"/>
                <w:szCs w:val="22"/>
              </w:rPr>
              <w:t>:</w:t>
            </w:r>
          </w:p>
          <w:p w14:paraId="267B43D8" w14:textId="0EA4E664" w:rsidR="004967FB" w:rsidRPr="001F1496" w:rsidRDefault="00830F9C" w:rsidP="00964B1C">
            <w:pPr>
              <w:contextualSpacing/>
              <w:rPr>
                <w:rFonts w:ascii="Lucida Sans" w:hAnsi="Lucida Sans"/>
                <w:sz w:val="20"/>
                <w:szCs w:val="20"/>
              </w:rPr>
            </w:pPr>
            <w:r w:rsidRPr="001F1496">
              <w:rPr>
                <w:rFonts w:ascii="Lucida Sans" w:hAnsi="Lucida Sans"/>
                <w:sz w:val="20"/>
                <w:szCs w:val="20"/>
              </w:rPr>
              <w:t xml:space="preserve">This short article provides some different holiday foods that are enjoyed around the world. This article shows children that different cultures and families enjoy different food traditions than </w:t>
            </w:r>
            <w:r w:rsidR="00107532">
              <w:rPr>
                <w:rFonts w:ascii="Lucida Sans" w:hAnsi="Lucida Sans"/>
                <w:sz w:val="20"/>
                <w:szCs w:val="20"/>
              </w:rPr>
              <w:t>the family in the read-</w:t>
            </w:r>
            <w:r w:rsidRPr="001F1496">
              <w:rPr>
                <w:rFonts w:ascii="Lucida Sans" w:hAnsi="Lucida Sans"/>
                <w:sz w:val="20"/>
                <w:szCs w:val="20"/>
              </w:rPr>
              <w:t>aloud text</w:t>
            </w:r>
            <w:r w:rsidR="00107532">
              <w:rPr>
                <w:rFonts w:ascii="Lucida Sans" w:hAnsi="Lucida Sans"/>
                <w:sz w:val="20"/>
                <w:szCs w:val="20"/>
              </w:rPr>
              <w:t xml:space="preserve"> or even they do themselves at home</w:t>
            </w:r>
            <w:r w:rsidRPr="001F1496">
              <w:rPr>
                <w:rFonts w:ascii="Lucida Sans" w:hAnsi="Lucida Sans"/>
                <w:sz w:val="20"/>
                <w:szCs w:val="20"/>
              </w:rPr>
              <w:t>.</w:t>
            </w:r>
          </w:p>
        </w:tc>
      </w:tr>
      <w:tr w:rsidR="00F15350" w:rsidRPr="00B33B90" w14:paraId="177ACD21" w14:textId="77777777" w:rsidTr="00964B1C">
        <w:trPr>
          <w:trHeight w:val="1007"/>
        </w:trPr>
        <w:tc>
          <w:tcPr>
            <w:tcW w:w="4410" w:type="dxa"/>
            <w:tcBorders>
              <w:top w:val="single" w:sz="4" w:space="0" w:color="auto"/>
              <w:bottom w:val="single" w:sz="4" w:space="0" w:color="auto"/>
            </w:tcBorders>
          </w:tcPr>
          <w:p w14:paraId="5CC8B50E" w14:textId="02BC1BA8" w:rsidR="00727AC2" w:rsidRDefault="00727AC2" w:rsidP="00727AC2">
            <w:pPr>
              <w:rPr>
                <w:rFonts w:ascii="Lucida Sans" w:hAnsi="Lucida Sans"/>
                <w:sz w:val="22"/>
                <w:szCs w:val="22"/>
              </w:rPr>
            </w:pPr>
            <w:r w:rsidRPr="00B33B90">
              <w:rPr>
                <w:rFonts w:ascii="Lucida Sans" w:hAnsi="Lucida Sans"/>
                <w:sz w:val="22"/>
                <w:szCs w:val="22"/>
              </w:rPr>
              <w:t>Related Text 2:</w:t>
            </w:r>
          </w:p>
          <w:p w14:paraId="0D4ADFF4" w14:textId="77777777" w:rsidR="00830F9C" w:rsidRDefault="00830F9C" w:rsidP="00830F9C">
            <w:pPr>
              <w:rPr>
                <w:rFonts w:ascii="Lucida Sans" w:hAnsi="Lucida Sans"/>
                <w:sz w:val="22"/>
                <w:szCs w:val="22"/>
              </w:rPr>
            </w:pPr>
            <w:r>
              <w:rPr>
                <w:rFonts w:ascii="Lucida Sans" w:hAnsi="Lucida Sans"/>
                <w:sz w:val="22"/>
                <w:szCs w:val="22"/>
              </w:rPr>
              <w:t>Kids’ Guide to Recipe Writing</w:t>
            </w:r>
          </w:p>
          <w:p w14:paraId="05D850A4" w14:textId="77777777" w:rsidR="001F1496" w:rsidRPr="00964B1C" w:rsidRDefault="001F1496" w:rsidP="00830F9C">
            <w:pPr>
              <w:rPr>
                <w:sz w:val="16"/>
                <w:szCs w:val="16"/>
              </w:rPr>
            </w:pPr>
          </w:p>
          <w:p w14:paraId="0C7E4A1E" w14:textId="77777777" w:rsidR="00830F9C" w:rsidRPr="001F1496" w:rsidRDefault="00FB7F59" w:rsidP="00830F9C">
            <w:pPr>
              <w:rPr>
                <w:rFonts w:ascii="Lucida Sans" w:hAnsi="Lucida Sans"/>
                <w:sz w:val="20"/>
                <w:szCs w:val="20"/>
              </w:rPr>
            </w:pPr>
            <w:hyperlink r:id="rId10" w:history="1">
              <w:r w:rsidR="00830F9C" w:rsidRPr="001F1496">
                <w:rPr>
                  <w:rStyle w:val="Hyperlink"/>
                  <w:rFonts w:ascii="Lucida Sans" w:hAnsi="Lucida Sans"/>
                  <w:sz w:val="20"/>
                  <w:szCs w:val="20"/>
                </w:rPr>
                <w:t>https://ediblelegacies.wordpress.com/kids-guide-to-recipe-writing/</w:t>
              </w:r>
            </w:hyperlink>
          </w:p>
          <w:p w14:paraId="057DAD7D" w14:textId="41754365" w:rsidR="00830F9C" w:rsidRDefault="00830F9C" w:rsidP="00727AC2">
            <w:pPr>
              <w:rPr>
                <w:rFonts w:ascii="Lucida Sans" w:hAnsi="Lucida Sans"/>
                <w:sz w:val="22"/>
                <w:szCs w:val="22"/>
              </w:rPr>
            </w:pPr>
          </w:p>
          <w:p w14:paraId="4AA73FE4" w14:textId="77777777" w:rsidR="00830F9C" w:rsidRPr="00B33B90" w:rsidRDefault="00830F9C" w:rsidP="00727AC2">
            <w:pPr>
              <w:rPr>
                <w:rFonts w:ascii="Lucida Sans" w:hAnsi="Lucida Sans"/>
                <w:sz w:val="22"/>
                <w:szCs w:val="22"/>
              </w:rPr>
            </w:pPr>
          </w:p>
          <w:p w14:paraId="4F5D2D72" w14:textId="7272501F" w:rsidR="004967FB" w:rsidRPr="00B33B90" w:rsidRDefault="004967FB" w:rsidP="00830F9C">
            <w:pPr>
              <w:rPr>
                <w:rFonts w:ascii="Lucida Sans" w:hAnsi="Lucida Sans"/>
                <w:sz w:val="22"/>
                <w:szCs w:val="22"/>
              </w:rPr>
            </w:pPr>
          </w:p>
        </w:tc>
        <w:tc>
          <w:tcPr>
            <w:tcW w:w="10170" w:type="dxa"/>
            <w:gridSpan w:val="2"/>
          </w:tcPr>
          <w:p w14:paraId="12D9AF66" w14:textId="77334679" w:rsidR="00727AC2" w:rsidRPr="001F1496" w:rsidRDefault="00727AC2" w:rsidP="00964B1C">
            <w:pPr>
              <w:contextualSpacing/>
              <w:rPr>
                <w:rFonts w:ascii="Lucida Sans" w:hAnsi="Lucida Sans"/>
                <w:b/>
                <w:sz w:val="22"/>
                <w:szCs w:val="22"/>
              </w:rPr>
            </w:pPr>
            <w:r w:rsidRPr="001F1496">
              <w:rPr>
                <w:rFonts w:ascii="Lucida Sans" w:hAnsi="Lucida Sans"/>
                <w:b/>
                <w:sz w:val="22"/>
                <w:szCs w:val="22"/>
              </w:rPr>
              <w:t>Synopsis, highlighting related learning</w:t>
            </w:r>
            <w:r w:rsidR="001F1496" w:rsidRPr="001F1496">
              <w:rPr>
                <w:rFonts w:ascii="Lucida Sans" w:hAnsi="Lucida Sans"/>
                <w:b/>
                <w:sz w:val="22"/>
                <w:szCs w:val="22"/>
              </w:rPr>
              <w:t>:</w:t>
            </w:r>
          </w:p>
          <w:p w14:paraId="646DEF57" w14:textId="0AAFA87A" w:rsidR="007922E8" w:rsidRPr="001F1496" w:rsidRDefault="00830F9C" w:rsidP="00964B1C">
            <w:pPr>
              <w:contextualSpacing/>
              <w:rPr>
                <w:rFonts w:ascii="Lucida Sans" w:hAnsi="Lucida Sans"/>
                <w:sz w:val="20"/>
                <w:szCs w:val="20"/>
              </w:rPr>
            </w:pPr>
            <w:r w:rsidRPr="001F1496">
              <w:rPr>
                <w:rFonts w:ascii="Lucida Sans" w:hAnsi="Lucida Sans"/>
                <w:sz w:val="20"/>
                <w:szCs w:val="20"/>
              </w:rPr>
              <w:t>Similar to the import</w:t>
            </w:r>
            <w:r w:rsidR="00107532">
              <w:rPr>
                <w:rFonts w:ascii="Lucida Sans" w:hAnsi="Lucida Sans"/>
                <w:sz w:val="20"/>
                <w:szCs w:val="20"/>
              </w:rPr>
              <w:t>ance of the tamales in the read-</w:t>
            </w:r>
            <w:r w:rsidRPr="001F1496">
              <w:rPr>
                <w:rFonts w:ascii="Lucida Sans" w:hAnsi="Lucida Sans"/>
                <w:sz w:val="20"/>
                <w:szCs w:val="20"/>
              </w:rPr>
              <w:t xml:space="preserve">aloud text, this website highlights that family recipes can preserve special foods to be passed on to others. This text could be read to students to gain knowledge about why recipe writing is important, as well as the parts of a recipe. </w:t>
            </w:r>
          </w:p>
          <w:p w14:paraId="20E99A5B" w14:textId="77777777" w:rsidR="007922E8" w:rsidRPr="001F1496" w:rsidRDefault="007922E8" w:rsidP="00964B1C">
            <w:pPr>
              <w:contextualSpacing/>
              <w:rPr>
                <w:rFonts w:ascii="Lucida Sans" w:hAnsi="Lucida Sans"/>
                <w:sz w:val="20"/>
                <w:szCs w:val="20"/>
              </w:rPr>
            </w:pPr>
            <w:r w:rsidRPr="001F1496">
              <w:rPr>
                <w:rFonts w:ascii="Lucida Sans" w:hAnsi="Lucida Sans"/>
                <w:sz w:val="20"/>
                <w:szCs w:val="20"/>
              </w:rPr>
              <w:t xml:space="preserve">Suggested Section Uses: </w:t>
            </w:r>
          </w:p>
          <w:p w14:paraId="10FCDCA9" w14:textId="0FDF0034" w:rsidR="007922E8" w:rsidRPr="001F1496" w:rsidRDefault="007922E8" w:rsidP="00964B1C">
            <w:pPr>
              <w:pStyle w:val="ListParagraph"/>
              <w:numPr>
                <w:ilvl w:val="0"/>
                <w:numId w:val="15"/>
              </w:numPr>
              <w:rPr>
                <w:rFonts w:ascii="Lucida Sans" w:hAnsi="Lucida Sans"/>
                <w:sz w:val="20"/>
                <w:szCs w:val="20"/>
              </w:rPr>
            </w:pPr>
            <w:r w:rsidRPr="001F1496">
              <w:rPr>
                <w:rFonts w:ascii="Lucida Sans" w:hAnsi="Lucida Sans"/>
                <w:sz w:val="20"/>
                <w:szCs w:val="20"/>
              </w:rPr>
              <w:t xml:space="preserve">The first section, </w:t>
            </w:r>
            <w:r w:rsidR="001F1496">
              <w:rPr>
                <w:rFonts w:ascii="Lucida Sans" w:hAnsi="Lucida Sans"/>
                <w:sz w:val="20"/>
                <w:szCs w:val="20"/>
              </w:rPr>
              <w:t>“</w:t>
            </w:r>
            <w:r w:rsidRPr="001F1496">
              <w:rPr>
                <w:rFonts w:ascii="Lucida Sans" w:hAnsi="Lucida Sans"/>
                <w:sz w:val="20"/>
                <w:szCs w:val="20"/>
              </w:rPr>
              <w:t>How to Write a Great Recipe</w:t>
            </w:r>
            <w:r w:rsidR="00107532">
              <w:rPr>
                <w:rFonts w:ascii="Lucida Sans" w:hAnsi="Lucida Sans"/>
                <w:sz w:val="20"/>
                <w:szCs w:val="20"/>
              </w:rPr>
              <w:t>,</w:t>
            </w:r>
            <w:r w:rsidR="001F1496">
              <w:rPr>
                <w:rFonts w:ascii="Lucida Sans" w:hAnsi="Lucida Sans"/>
                <w:sz w:val="20"/>
                <w:szCs w:val="20"/>
              </w:rPr>
              <w:t>”</w:t>
            </w:r>
            <w:r w:rsidRPr="001F1496">
              <w:rPr>
                <w:rFonts w:ascii="Lucida Sans" w:hAnsi="Lucida Sans"/>
                <w:sz w:val="20"/>
                <w:szCs w:val="20"/>
              </w:rPr>
              <w:t xml:space="preserve"> is short and gives a purpose to recipe writing. </w:t>
            </w:r>
          </w:p>
          <w:p w14:paraId="50208536" w14:textId="475AAEB2" w:rsidR="00830F9C" w:rsidRPr="001F1496" w:rsidRDefault="007922E8" w:rsidP="00964B1C">
            <w:pPr>
              <w:pStyle w:val="ListParagraph"/>
              <w:numPr>
                <w:ilvl w:val="0"/>
                <w:numId w:val="15"/>
              </w:numPr>
              <w:rPr>
                <w:rFonts w:ascii="Lucida Sans" w:hAnsi="Lucida Sans"/>
                <w:sz w:val="20"/>
                <w:szCs w:val="20"/>
              </w:rPr>
            </w:pPr>
            <w:r w:rsidRPr="001F1496">
              <w:rPr>
                <w:rFonts w:ascii="Lucida Sans" w:hAnsi="Lucida Sans"/>
                <w:sz w:val="20"/>
                <w:szCs w:val="20"/>
              </w:rPr>
              <w:t xml:space="preserve">The second section, </w:t>
            </w:r>
            <w:r w:rsidR="001F1496">
              <w:rPr>
                <w:rFonts w:ascii="Lucida Sans" w:hAnsi="Lucida Sans"/>
                <w:sz w:val="20"/>
                <w:szCs w:val="20"/>
              </w:rPr>
              <w:t>“Start w</w:t>
            </w:r>
            <w:r w:rsidRPr="001F1496">
              <w:rPr>
                <w:rFonts w:ascii="Lucida Sans" w:hAnsi="Lucida Sans"/>
                <w:sz w:val="20"/>
                <w:szCs w:val="20"/>
              </w:rPr>
              <w:t>ith a Great Headnote</w:t>
            </w:r>
            <w:r w:rsidR="00107532">
              <w:rPr>
                <w:rFonts w:ascii="Lucida Sans" w:hAnsi="Lucida Sans"/>
                <w:sz w:val="20"/>
                <w:szCs w:val="20"/>
              </w:rPr>
              <w:t>,</w:t>
            </w:r>
            <w:r w:rsidR="001F1496">
              <w:rPr>
                <w:rFonts w:ascii="Lucida Sans" w:hAnsi="Lucida Sans"/>
                <w:sz w:val="20"/>
                <w:szCs w:val="20"/>
              </w:rPr>
              <w:t>”</w:t>
            </w:r>
            <w:r w:rsidRPr="001F1496">
              <w:rPr>
                <w:rFonts w:ascii="Lucida Sans" w:hAnsi="Lucida Sans"/>
                <w:sz w:val="20"/>
                <w:szCs w:val="20"/>
              </w:rPr>
              <w:t xml:space="preserve"> gives lots of detail. The teacher may wish to simply use the </w:t>
            </w:r>
            <w:r w:rsidR="00107532">
              <w:rPr>
                <w:rFonts w:ascii="Lucida Sans" w:hAnsi="Lucida Sans"/>
                <w:sz w:val="20"/>
                <w:szCs w:val="20"/>
              </w:rPr>
              <w:t>first paragraph of this section</w:t>
            </w:r>
            <w:r w:rsidRPr="001F1496">
              <w:rPr>
                <w:rFonts w:ascii="Lucida Sans" w:hAnsi="Lucida Sans"/>
                <w:sz w:val="20"/>
                <w:szCs w:val="20"/>
              </w:rPr>
              <w:t xml:space="preserve"> and skip the detailed bullets.</w:t>
            </w:r>
          </w:p>
          <w:p w14:paraId="0CD8D3DE" w14:textId="733B3896" w:rsidR="007922E8" w:rsidRPr="001F1496" w:rsidRDefault="007922E8" w:rsidP="00964B1C">
            <w:pPr>
              <w:pStyle w:val="ListParagraph"/>
              <w:numPr>
                <w:ilvl w:val="0"/>
                <w:numId w:val="15"/>
              </w:numPr>
              <w:rPr>
                <w:rFonts w:ascii="Lucida Sans" w:hAnsi="Lucida Sans"/>
                <w:sz w:val="20"/>
                <w:szCs w:val="20"/>
              </w:rPr>
            </w:pPr>
            <w:r w:rsidRPr="001F1496">
              <w:rPr>
                <w:rFonts w:ascii="Lucida Sans" w:hAnsi="Lucida Sans"/>
                <w:sz w:val="20"/>
                <w:szCs w:val="20"/>
              </w:rPr>
              <w:t xml:space="preserve">The third section, </w:t>
            </w:r>
            <w:r w:rsidR="001F1496">
              <w:rPr>
                <w:rFonts w:ascii="Lucida Sans" w:hAnsi="Lucida Sans"/>
                <w:sz w:val="20"/>
                <w:szCs w:val="20"/>
              </w:rPr>
              <w:t>“Now o</w:t>
            </w:r>
            <w:r w:rsidRPr="001F1496">
              <w:rPr>
                <w:rFonts w:ascii="Lucida Sans" w:hAnsi="Lucida Sans"/>
                <w:sz w:val="20"/>
                <w:szCs w:val="20"/>
              </w:rPr>
              <w:t>n the Recipe</w:t>
            </w:r>
            <w:r w:rsidR="00107532">
              <w:rPr>
                <w:rFonts w:ascii="Lucida Sans" w:hAnsi="Lucida Sans"/>
                <w:sz w:val="20"/>
                <w:szCs w:val="20"/>
              </w:rPr>
              <w:t>,</w:t>
            </w:r>
            <w:r w:rsidR="001F1496">
              <w:rPr>
                <w:rFonts w:ascii="Lucida Sans" w:hAnsi="Lucida Sans"/>
                <w:sz w:val="20"/>
                <w:szCs w:val="20"/>
              </w:rPr>
              <w:t>”</w:t>
            </w:r>
            <w:r w:rsidRPr="001F1496">
              <w:rPr>
                <w:rFonts w:ascii="Lucida Sans" w:hAnsi="Lucida Sans"/>
                <w:sz w:val="20"/>
                <w:szCs w:val="20"/>
              </w:rPr>
              <w:t xml:space="preserve"> discusses writing about ingredients. Bullets that could be skipped are bullets 6 and 7. </w:t>
            </w:r>
            <w:r w:rsidR="00107532">
              <w:rPr>
                <w:rFonts w:ascii="Lucida Sans" w:hAnsi="Lucida Sans"/>
                <w:sz w:val="20"/>
                <w:szCs w:val="20"/>
              </w:rPr>
              <w:t>For b</w:t>
            </w:r>
            <w:r w:rsidRPr="001F1496">
              <w:rPr>
                <w:rFonts w:ascii="Lucida Sans" w:hAnsi="Lucida Sans"/>
                <w:sz w:val="20"/>
                <w:szCs w:val="20"/>
              </w:rPr>
              <w:t>ullet 1, the teacher may just wish to focus on the first part</w:t>
            </w:r>
            <w:r w:rsidR="001F1496">
              <w:rPr>
                <w:rFonts w:ascii="Lucida Sans" w:hAnsi="Lucida Sans"/>
                <w:sz w:val="20"/>
                <w:szCs w:val="20"/>
              </w:rPr>
              <w:t>.</w:t>
            </w:r>
          </w:p>
          <w:p w14:paraId="45EB45C7" w14:textId="7563FBE8" w:rsidR="007922E8" w:rsidRPr="001F1496" w:rsidRDefault="007922E8" w:rsidP="00964B1C">
            <w:pPr>
              <w:pStyle w:val="ListParagraph"/>
              <w:numPr>
                <w:ilvl w:val="0"/>
                <w:numId w:val="15"/>
              </w:numPr>
              <w:rPr>
                <w:rFonts w:ascii="Lucida Sans" w:hAnsi="Lucida Sans"/>
                <w:sz w:val="20"/>
                <w:szCs w:val="20"/>
              </w:rPr>
            </w:pPr>
            <w:r w:rsidRPr="001F1496">
              <w:rPr>
                <w:rFonts w:ascii="Lucida Sans" w:hAnsi="Lucida Sans"/>
                <w:sz w:val="20"/>
                <w:szCs w:val="20"/>
              </w:rPr>
              <w:t xml:space="preserve">The fourth and final step would also be useful. </w:t>
            </w:r>
          </w:p>
          <w:p w14:paraId="543CA28C" w14:textId="77777777" w:rsidR="00F15350" w:rsidRPr="001F1496" w:rsidRDefault="00F15350" w:rsidP="00964B1C">
            <w:pPr>
              <w:contextualSpacing/>
              <w:rPr>
                <w:rFonts w:ascii="Lucida Sans" w:hAnsi="Lucida Sans"/>
                <w:i/>
                <w:sz w:val="16"/>
                <w:szCs w:val="16"/>
              </w:rPr>
            </w:pPr>
          </w:p>
          <w:p w14:paraId="44A560AE" w14:textId="64F6CA31" w:rsidR="00107532" w:rsidRPr="001F1496" w:rsidRDefault="00F15350" w:rsidP="00964B1C">
            <w:pPr>
              <w:contextualSpacing/>
              <w:rPr>
                <w:rFonts w:ascii="Lucida Sans" w:hAnsi="Lucida Sans"/>
                <w:sz w:val="20"/>
                <w:szCs w:val="20"/>
              </w:rPr>
            </w:pPr>
            <w:r w:rsidRPr="001F1496">
              <w:rPr>
                <w:rFonts w:ascii="Lucida Sans" w:hAnsi="Lucida Sans"/>
                <w:i/>
                <w:sz w:val="20"/>
                <w:szCs w:val="20"/>
              </w:rPr>
              <w:t>Teacher n</w:t>
            </w:r>
            <w:r w:rsidR="00830F9C" w:rsidRPr="001F1496">
              <w:rPr>
                <w:rFonts w:ascii="Lucida Sans" w:hAnsi="Lucida Sans"/>
                <w:i/>
                <w:sz w:val="20"/>
                <w:szCs w:val="20"/>
              </w:rPr>
              <w:t xml:space="preserve">ote: The teacher may </w:t>
            </w:r>
            <w:r w:rsidRPr="001F1496">
              <w:rPr>
                <w:rFonts w:ascii="Lucida Sans" w:hAnsi="Lucida Sans"/>
                <w:i/>
                <w:sz w:val="20"/>
                <w:szCs w:val="20"/>
              </w:rPr>
              <w:t>decide</w:t>
            </w:r>
            <w:r w:rsidR="00830F9C" w:rsidRPr="001F1496">
              <w:rPr>
                <w:rFonts w:ascii="Lucida Sans" w:hAnsi="Lucida Sans"/>
                <w:i/>
                <w:sz w:val="20"/>
                <w:szCs w:val="20"/>
              </w:rPr>
              <w:t xml:space="preserve"> to shorten what they read to students, and may select the portions they think are beneficial</w:t>
            </w:r>
            <w:r w:rsidR="007922E8" w:rsidRPr="001F1496">
              <w:rPr>
                <w:rFonts w:ascii="Lucida Sans" w:hAnsi="Lucida Sans"/>
                <w:i/>
                <w:sz w:val="20"/>
                <w:szCs w:val="20"/>
              </w:rPr>
              <w:t xml:space="preserve"> or follow the suggested section uses (above)</w:t>
            </w:r>
            <w:r w:rsidR="00830F9C" w:rsidRPr="001F1496">
              <w:rPr>
                <w:rFonts w:ascii="Lucida Sans" w:hAnsi="Lucida Sans"/>
                <w:sz w:val="20"/>
                <w:szCs w:val="20"/>
              </w:rPr>
              <w:t>.</w:t>
            </w:r>
            <w:r w:rsidR="007922E8" w:rsidRPr="001F1496">
              <w:rPr>
                <w:rFonts w:ascii="Lucida Sans" w:hAnsi="Lucida Sans"/>
                <w:sz w:val="20"/>
                <w:szCs w:val="20"/>
              </w:rPr>
              <w:t xml:space="preserve"> </w:t>
            </w:r>
          </w:p>
        </w:tc>
      </w:tr>
      <w:tr w:rsidR="00F15350" w:rsidRPr="00B33B90" w14:paraId="13CB8A7A" w14:textId="77777777" w:rsidTr="00964B1C">
        <w:trPr>
          <w:trHeight w:val="593"/>
        </w:trPr>
        <w:tc>
          <w:tcPr>
            <w:tcW w:w="4410" w:type="dxa"/>
            <w:tcBorders>
              <w:top w:val="single" w:sz="4" w:space="0" w:color="auto"/>
            </w:tcBorders>
          </w:tcPr>
          <w:p w14:paraId="7FDB2FE2" w14:textId="4F1516E2" w:rsidR="00727AC2" w:rsidRPr="00B33B90" w:rsidRDefault="00727AC2" w:rsidP="00727AC2">
            <w:pPr>
              <w:rPr>
                <w:rFonts w:ascii="Lucida Sans" w:hAnsi="Lucida Sans"/>
                <w:sz w:val="22"/>
                <w:szCs w:val="22"/>
              </w:rPr>
            </w:pPr>
            <w:r w:rsidRPr="00B33B90">
              <w:rPr>
                <w:rFonts w:ascii="Lucida Sans" w:hAnsi="Lucida Sans"/>
                <w:sz w:val="22"/>
                <w:szCs w:val="22"/>
              </w:rPr>
              <w:t>Related Text 3:</w:t>
            </w:r>
          </w:p>
          <w:p w14:paraId="2CC98AED" w14:textId="0D431781" w:rsidR="00727AC2" w:rsidRDefault="007865C2" w:rsidP="00727AC2">
            <w:pPr>
              <w:rPr>
                <w:rFonts w:ascii="Lucida Sans" w:hAnsi="Lucida Sans"/>
                <w:sz w:val="22"/>
                <w:szCs w:val="22"/>
              </w:rPr>
            </w:pPr>
            <w:r>
              <w:rPr>
                <w:rFonts w:ascii="Lucida Sans" w:hAnsi="Lucida Sans"/>
                <w:sz w:val="22"/>
                <w:szCs w:val="22"/>
              </w:rPr>
              <w:t>Recipes</w:t>
            </w:r>
          </w:p>
          <w:p w14:paraId="05D54E6D" w14:textId="77777777" w:rsidR="00964B1C" w:rsidRDefault="00964B1C" w:rsidP="00727AC2">
            <w:r>
              <w:fldChar w:fldCharType="begin"/>
            </w:r>
            <w:r>
              <w:instrText xml:space="preserve"> HYPERLINK "</w:instrText>
            </w:r>
          </w:p>
          <w:p w14:paraId="632E5063" w14:textId="77777777" w:rsidR="00964B1C" w:rsidRPr="00D6209B" w:rsidRDefault="00964B1C" w:rsidP="00727AC2">
            <w:pPr>
              <w:rPr>
                <w:rStyle w:val="Hyperlink"/>
              </w:rPr>
            </w:pPr>
            <w:r w:rsidRPr="00964B1C">
              <w:rPr>
                <w:rFonts w:ascii="Lucida Sans" w:hAnsi="Lucida Sans"/>
                <w:sz w:val="20"/>
                <w:szCs w:val="20"/>
              </w:rPr>
              <w:instrText>http://kids.nationalgeographic.com/search-results/?q=recipes</w:instrText>
            </w:r>
            <w:r>
              <w:instrText xml:space="preserve">" </w:instrText>
            </w:r>
            <w:r>
              <w:rPr>
                <w:rFonts w:eastAsiaTheme="minorHAnsi"/>
                <w:sz w:val="22"/>
                <w:szCs w:val="22"/>
              </w:rPr>
              <w:fldChar w:fldCharType="separate"/>
            </w:r>
          </w:p>
          <w:p w14:paraId="4090152D" w14:textId="51B22739" w:rsidR="004967FB" w:rsidRPr="00964B1C" w:rsidRDefault="00964B1C" w:rsidP="00727AC2">
            <w:pPr>
              <w:rPr>
                <w:rFonts w:ascii="Lucida Sans" w:hAnsi="Lucida Sans"/>
                <w:color w:val="0563C1" w:themeColor="hyperlink"/>
                <w:sz w:val="20"/>
                <w:szCs w:val="20"/>
                <w:u w:val="single"/>
              </w:rPr>
            </w:pPr>
            <w:r w:rsidRPr="00D6209B">
              <w:rPr>
                <w:rStyle w:val="Hyperlink"/>
                <w:rFonts w:ascii="Lucida Sans" w:hAnsi="Lucida Sans"/>
                <w:sz w:val="20"/>
                <w:szCs w:val="20"/>
              </w:rPr>
              <w:lastRenderedPageBreak/>
              <w:t>http://kids.nationalgeographic.com/search-results/?q=recipes</w:t>
            </w:r>
            <w:r>
              <w:fldChar w:fldCharType="end"/>
            </w:r>
          </w:p>
        </w:tc>
        <w:tc>
          <w:tcPr>
            <w:tcW w:w="10170" w:type="dxa"/>
            <w:gridSpan w:val="2"/>
          </w:tcPr>
          <w:p w14:paraId="34FDD92C" w14:textId="05239688" w:rsidR="00727AC2" w:rsidRPr="001F1496" w:rsidRDefault="00727AC2" w:rsidP="00964B1C">
            <w:pPr>
              <w:contextualSpacing/>
              <w:rPr>
                <w:rFonts w:ascii="Lucida Sans" w:hAnsi="Lucida Sans"/>
                <w:b/>
                <w:sz w:val="22"/>
                <w:szCs w:val="22"/>
              </w:rPr>
            </w:pPr>
            <w:r w:rsidRPr="001F1496">
              <w:rPr>
                <w:rFonts w:ascii="Lucida Sans" w:hAnsi="Lucida Sans"/>
                <w:b/>
                <w:sz w:val="22"/>
                <w:szCs w:val="22"/>
              </w:rPr>
              <w:lastRenderedPageBreak/>
              <w:t>Synopsis, highlighting related learning</w:t>
            </w:r>
            <w:r w:rsidR="001F1496" w:rsidRPr="001F1496">
              <w:rPr>
                <w:rFonts w:ascii="Lucida Sans" w:hAnsi="Lucida Sans"/>
                <w:b/>
                <w:sz w:val="22"/>
                <w:szCs w:val="22"/>
              </w:rPr>
              <w:t>:</w:t>
            </w:r>
          </w:p>
          <w:p w14:paraId="72892E8B" w14:textId="5EB1AD3C" w:rsidR="00727AC2" w:rsidRPr="001F1496" w:rsidRDefault="00704F4C" w:rsidP="00964B1C">
            <w:pPr>
              <w:contextualSpacing/>
              <w:rPr>
                <w:rFonts w:ascii="Lucida Sans" w:hAnsi="Lucida Sans"/>
                <w:sz w:val="20"/>
                <w:szCs w:val="20"/>
              </w:rPr>
            </w:pPr>
            <w:r w:rsidRPr="001F1496">
              <w:rPr>
                <w:rFonts w:ascii="Lucida Sans" w:hAnsi="Lucida Sans"/>
                <w:sz w:val="20"/>
                <w:szCs w:val="20"/>
              </w:rPr>
              <w:t xml:space="preserve">This resource offers some samples of different recipes that shows the </w:t>
            </w:r>
            <w:r w:rsidR="00107532">
              <w:rPr>
                <w:rFonts w:ascii="Lucida Sans" w:hAnsi="Lucida Sans"/>
                <w:sz w:val="20"/>
                <w:szCs w:val="20"/>
              </w:rPr>
              <w:t>various</w:t>
            </w:r>
            <w:r w:rsidR="007865C2" w:rsidRPr="001F1496">
              <w:rPr>
                <w:rFonts w:ascii="Lucida Sans" w:hAnsi="Lucida Sans"/>
                <w:sz w:val="20"/>
                <w:szCs w:val="20"/>
              </w:rPr>
              <w:t xml:space="preserve"> com</w:t>
            </w:r>
            <w:r w:rsidR="00107532">
              <w:rPr>
                <w:rFonts w:ascii="Lucida Sans" w:hAnsi="Lucida Sans"/>
                <w:sz w:val="20"/>
                <w:szCs w:val="20"/>
              </w:rPr>
              <w:t>ponents of a recipe. The first five</w:t>
            </w:r>
            <w:r w:rsidR="007865C2" w:rsidRPr="001F1496">
              <w:rPr>
                <w:rFonts w:ascii="Lucida Sans" w:hAnsi="Lucida Sans"/>
                <w:sz w:val="20"/>
                <w:szCs w:val="20"/>
              </w:rPr>
              <w:t xml:space="preserve"> sections/links</w:t>
            </w:r>
            <w:r w:rsidR="00107532">
              <w:rPr>
                <w:rFonts w:ascii="Lucida Sans" w:hAnsi="Lucida Sans"/>
                <w:sz w:val="20"/>
                <w:szCs w:val="20"/>
              </w:rPr>
              <w:t xml:space="preserve"> would be related to this topic</w:t>
            </w:r>
            <w:r w:rsidR="007865C2" w:rsidRPr="001F1496">
              <w:rPr>
                <w:rFonts w:ascii="Lucida Sans" w:hAnsi="Lucida Sans"/>
                <w:sz w:val="20"/>
                <w:szCs w:val="20"/>
              </w:rPr>
              <w:t xml:space="preserve"> and could be used as the teacher desires. Cookbook-Recipes,</w:t>
            </w:r>
            <w:r w:rsidRPr="001F1496">
              <w:rPr>
                <w:rFonts w:ascii="Lucida Sans" w:hAnsi="Lucida Sans"/>
                <w:sz w:val="20"/>
                <w:szCs w:val="20"/>
              </w:rPr>
              <w:t xml:space="preserve"> could be used as samples, and the teacher could select one or two </w:t>
            </w:r>
            <w:r w:rsidRPr="001F1496">
              <w:rPr>
                <w:rFonts w:ascii="Lucida Sans" w:hAnsi="Lucida Sans"/>
                <w:sz w:val="20"/>
                <w:szCs w:val="20"/>
              </w:rPr>
              <w:lastRenderedPageBreak/>
              <w:t>examples to use with students.</w:t>
            </w:r>
            <w:r w:rsidR="007865C2" w:rsidRPr="001F1496">
              <w:rPr>
                <w:rFonts w:ascii="Lucida Sans" w:hAnsi="Lucida Sans"/>
                <w:sz w:val="20"/>
                <w:szCs w:val="20"/>
              </w:rPr>
              <w:t xml:space="preserve"> The next section offers an article featuring Michelle Obama </w:t>
            </w:r>
            <w:r w:rsidR="00107532">
              <w:rPr>
                <w:rFonts w:ascii="Lucida Sans" w:hAnsi="Lucida Sans"/>
                <w:sz w:val="20"/>
                <w:szCs w:val="20"/>
              </w:rPr>
              <w:t>and f</w:t>
            </w:r>
            <w:r w:rsidR="007865C2" w:rsidRPr="001F1496">
              <w:rPr>
                <w:rFonts w:ascii="Lucida Sans" w:hAnsi="Lucida Sans"/>
                <w:sz w:val="20"/>
                <w:szCs w:val="20"/>
              </w:rPr>
              <w:t>ood an</w:t>
            </w:r>
            <w:r w:rsidR="00107532">
              <w:rPr>
                <w:rFonts w:ascii="Lucida Sans" w:hAnsi="Lucida Sans"/>
                <w:sz w:val="20"/>
                <w:szCs w:val="20"/>
              </w:rPr>
              <w:t>d healthy eating, and the next three</w:t>
            </w:r>
            <w:r w:rsidR="007865C2" w:rsidRPr="001F1496">
              <w:rPr>
                <w:rFonts w:ascii="Lucida Sans" w:hAnsi="Lucida Sans"/>
                <w:sz w:val="20"/>
                <w:szCs w:val="20"/>
              </w:rPr>
              <w:t xml:space="preserve"> sections provide additional food and recipe ideas.</w:t>
            </w:r>
          </w:p>
        </w:tc>
      </w:tr>
      <w:tr w:rsidR="00727AC2" w:rsidRPr="00B33B90" w14:paraId="0FEB2597" w14:textId="77777777" w:rsidTr="00964B1C">
        <w:trPr>
          <w:trHeight w:val="432"/>
        </w:trPr>
        <w:tc>
          <w:tcPr>
            <w:tcW w:w="14580" w:type="dxa"/>
            <w:gridSpan w:val="3"/>
            <w:shd w:val="clear" w:color="auto" w:fill="22A469"/>
            <w:vAlign w:val="center"/>
          </w:tcPr>
          <w:p w14:paraId="2C3532D0" w14:textId="23943E9E" w:rsidR="00727AC2" w:rsidRPr="00B33B90" w:rsidRDefault="00727AC2" w:rsidP="00F632F8">
            <w:pPr>
              <w:jc w:val="center"/>
              <w:rPr>
                <w:rFonts w:ascii="Lucida Sans" w:hAnsi="Lucida Sans"/>
                <w:b/>
              </w:rPr>
            </w:pPr>
            <w:r w:rsidRPr="00B33B90">
              <w:rPr>
                <w:rFonts w:ascii="Lucida Sans" w:hAnsi="Lucida Sans"/>
                <w:b/>
              </w:rPr>
              <w:lastRenderedPageBreak/>
              <w:t>Optional Supporting Resources</w:t>
            </w:r>
          </w:p>
        </w:tc>
      </w:tr>
      <w:tr w:rsidR="00727AC2" w:rsidRPr="00B33B90" w14:paraId="6A4CA011" w14:textId="77777777" w:rsidTr="00964B1C">
        <w:tc>
          <w:tcPr>
            <w:tcW w:w="4500" w:type="dxa"/>
            <w:gridSpan w:val="2"/>
          </w:tcPr>
          <w:p w14:paraId="27EA41B9" w14:textId="5D880EC6" w:rsidR="00727AC2" w:rsidRDefault="00291DD8">
            <w:pPr>
              <w:rPr>
                <w:rFonts w:ascii="Lucida Sans" w:hAnsi="Lucida Sans"/>
                <w:sz w:val="22"/>
                <w:szCs w:val="22"/>
              </w:rPr>
            </w:pPr>
            <w:r>
              <w:rPr>
                <w:rFonts w:ascii="Lucida Sans" w:hAnsi="Lucida Sans"/>
                <w:sz w:val="22"/>
                <w:szCs w:val="22"/>
              </w:rPr>
              <w:t>Recipe Template</w:t>
            </w:r>
          </w:p>
          <w:p w14:paraId="504438B4" w14:textId="77777777" w:rsidR="00FE5D4B" w:rsidRDefault="00FE5D4B">
            <w:pPr>
              <w:rPr>
                <w:rFonts w:ascii="Lucida Sans" w:hAnsi="Lucida Sans"/>
                <w:sz w:val="22"/>
                <w:szCs w:val="22"/>
              </w:rPr>
            </w:pPr>
          </w:p>
          <w:p w14:paraId="5ACC5583" w14:textId="4E74DC6B" w:rsidR="007C144F" w:rsidRPr="00F632F8" w:rsidRDefault="00FB7F59">
            <w:pPr>
              <w:rPr>
                <w:rFonts w:ascii="Lucida Sans" w:hAnsi="Lucida Sans"/>
                <w:sz w:val="20"/>
                <w:szCs w:val="20"/>
              </w:rPr>
            </w:pPr>
            <w:hyperlink r:id="rId11" w:history="1">
              <w:r w:rsidR="007C144F" w:rsidRPr="00F632F8">
                <w:rPr>
                  <w:rStyle w:val="Hyperlink"/>
                  <w:rFonts w:ascii="Lucida Sans" w:hAnsi="Lucida Sans"/>
                  <w:sz w:val="20"/>
                  <w:szCs w:val="20"/>
                </w:rPr>
                <w:t>http://www.twinkl.com/resource/t-t-1176-recipe-template</w:t>
              </w:r>
            </w:hyperlink>
          </w:p>
          <w:p w14:paraId="084385AE" w14:textId="0292F4F7" w:rsidR="007C144F" w:rsidRPr="00B33B90" w:rsidRDefault="007C144F">
            <w:pPr>
              <w:rPr>
                <w:rFonts w:ascii="Lucida Sans" w:hAnsi="Lucida Sans"/>
                <w:sz w:val="22"/>
                <w:szCs w:val="22"/>
              </w:rPr>
            </w:pPr>
          </w:p>
        </w:tc>
        <w:tc>
          <w:tcPr>
            <w:tcW w:w="10080" w:type="dxa"/>
          </w:tcPr>
          <w:p w14:paraId="330923DA" w14:textId="2119C393" w:rsidR="00727AC2" w:rsidRPr="00F632F8" w:rsidRDefault="00727AC2" w:rsidP="001F1496">
            <w:pPr>
              <w:spacing w:line="264" w:lineRule="auto"/>
              <w:contextualSpacing/>
              <w:rPr>
                <w:rFonts w:ascii="Lucida Sans" w:hAnsi="Lucida Sans"/>
                <w:b/>
                <w:sz w:val="22"/>
                <w:szCs w:val="22"/>
              </w:rPr>
            </w:pPr>
            <w:r w:rsidRPr="00F632F8">
              <w:rPr>
                <w:rFonts w:ascii="Lucida Sans" w:hAnsi="Lucida Sans"/>
                <w:b/>
                <w:sz w:val="22"/>
                <w:szCs w:val="22"/>
              </w:rPr>
              <w:t>Description/rationale for inclusion</w:t>
            </w:r>
            <w:r w:rsidR="00F632F8" w:rsidRPr="00F632F8">
              <w:rPr>
                <w:rFonts w:ascii="Lucida Sans" w:hAnsi="Lucida Sans"/>
                <w:b/>
                <w:sz w:val="22"/>
                <w:szCs w:val="22"/>
              </w:rPr>
              <w:t>:</w:t>
            </w:r>
          </w:p>
          <w:p w14:paraId="4B0DC508" w14:textId="0830B22A" w:rsidR="007C144F" w:rsidRPr="00F632F8" w:rsidRDefault="00317A5E" w:rsidP="001F1496">
            <w:pPr>
              <w:spacing w:line="264" w:lineRule="auto"/>
              <w:contextualSpacing/>
              <w:rPr>
                <w:rFonts w:ascii="Lucida Sans" w:hAnsi="Lucida Sans"/>
                <w:sz w:val="20"/>
                <w:szCs w:val="20"/>
              </w:rPr>
            </w:pPr>
            <w:r>
              <w:rPr>
                <w:rFonts w:ascii="Lucida Sans" w:hAnsi="Lucida Sans"/>
                <w:sz w:val="20"/>
                <w:szCs w:val="20"/>
              </w:rPr>
              <w:t xml:space="preserve">This resource </w:t>
            </w:r>
            <w:r w:rsidR="007C144F" w:rsidRPr="00F632F8">
              <w:rPr>
                <w:rFonts w:ascii="Lucida Sans" w:hAnsi="Lucida Sans"/>
                <w:sz w:val="20"/>
                <w:szCs w:val="20"/>
              </w:rPr>
              <w:t>provides a printable recipe template for students to use if needed. Though the website is free, download</w:t>
            </w:r>
            <w:r w:rsidR="00515D46">
              <w:rPr>
                <w:rFonts w:ascii="Lucida Sans" w:hAnsi="Lucida Sans"/>
                <w:sz w:val="20"/>
                <w:szCs w:val="20"/>
              </w:rPr>
              <w:t>ing</w:t>
            </w:r>
            <w:r w:rsidR="007C144F" w:rsidRPr="00F632F8">
              <w:rPr>
                <w:rFonts w:ascii="Lucida Sans" w:hAnsi="Lucida Sans"/>
                <w:sz w:val="20"/>
                <w:szCs w:val="20"/>
              </w:rPr>
              <w:t xml:space="preserve"> the template</w:t>
            </w:r>
            <w:r w:rsidR="00515D46">
              <w:rPr>
                <w:rFonts w:ascii="Lucida Sans" w:hAnsi="Lucida Sans"/>
                <w:sz w:val="20"/>
                <w:szCs w:val="20"/>
              </w:rPr>
              <w:t xml:space="preserve"> requires an account</w:t>
            </w:r>
            <w:r w:rsidR="007C144F" w:rsidRPr="00F632F8">
              <w:rPr>
                <w:rFonts w:ascii="Lucida Sans" w:hAnsi="Lucida Sans"/>
                <w:sz w:val="20"/>
                <w:szCs w:val="20"/>
              </w:rPr>
              <w:t>.</w:t>
            </w:r>
          </w:p>
        </w:tc>
      </w:tr>
      <w:tr w:rsidR="00727AC2" w:rsidRPr="00B33B90" w14:paraId="171901A7" w14:textId="77777777" w:rsidTr="00964B1C">
        <w:tc>
          <w:tcPr>
            <w:tcW w:w="4500" w:type="dxa"/>
            <w:gridSpan w:val="2"/>
          </w:tcPr>
          <w:p w14:paraId="6E6C6984" w14:textId="004B1635" w:rsidR="00727AC2" w:rsidRDefault="00291DD8">
            <w:pPr>
              <w:rPr>
                <w:rFonts w:ascii="Lucida Sans" w:hAnsi="Lucida Sans"/>
                <w:sz w:val="22"/>
                <w:szCs w:val="22"/>
              </w:rPr>
            </w:pPr>
            <w:r>
              <w:rPr>
                <w:rFonts w:ascii="Lucida Sans" w:hAnsi="Lucida Sans"/>
                <w:sz w:val="22"/>
                <w:szCs w:val="22"/>
              </w:rPr>
              <w:t>A Recipe for Writing: Fairy Tale Feasts</w:t>
            </w:r>
          </w:p>
          <w:p w14:paraId="5B9F91CB" w14:textId="77777777" w:rsidR="00291DD8" w:rsidRDefault="00291DD8">
            <w:pPr>
              <w:rPr>
                <w:rFonts w:ascii="Lucida Sans" w:hAnsi="Lucida Sans"/>
                <w:sz w:val="22"/>
                <w:szCs w:val="22"/>
              </w:rPr>
            </w:pPr>
          </w:p>
          <w:p w14:paraId="218713D6" w14:textId="143C87BC" w:rsidR="00291DD8" w:rsidRPr="00F632F8" w:rsidRDefault="00FB7F59">
            <w:pPr>
              <w:rPr>
                <w:rFonts w:ascii="Lucida Sans" w:hAnsi="Lucida Sans"/>
                <w:sz w:val="20"/>
                <w:szCs w:val="20"/>
              </w:rPr>
            </w:pPr>
            <w:hyperlink r:id="rId12" w:anchor="resources" w:history="1">
              <w:r w:rsidR="00291DD8" w:rsidRPr="00F632F8">
                <w:rPr>
                  <w:rStyle w:val="Hyperlink"/>
                  <w:rFonts w:ascii="Lucida Sans" w:hAnsi="Lucida Sans"/>
                  <w:sz w:val="20"/>
                  <w:szCs w:val="20"/>
                </w:rPr>
                <w:t>http://www.readwritethink.org/classroom-resources/lesson-plans/recipe-writing-fairy-tale-30663.html?tab=3#resources</w:t>
              </w:r>
            </w:hyperlink>
          </w:p>
          <w:p w14:paraId="21C118B7" w14:textId="77777777" w:rsidR="00291DD8" w:rsidRDefault="00291DD8">
            <w:pPr>
              <w:rPr>
                <w:rFonts w:ascii="Lucida Sans" w:hAnsi="Lucida Sans"/>
                <w:sz w:val="22"/>
                <w:szCs w:val="22"/>
              </w:rPr>
            </w:pPr>
          </w:p>
          <w:p w14:paraId="47E49DC3" w14:textId="702A1436" w:rsidR="00DA1AA9" w:rsidRPr="00B33B90" w:rsidRDefault="00DA1AA9" w:rsidP="00FE5D4B">
            <w:pPr>
              <w:rPr>
                <w:rFonts w:ascii="Lucida Sans" w:hAnsi="Lucida Sans"/>
                <w:sz w:val="22"/>
                <w:szCs w:val="22"/>
              </w:rPr>
            </w:pPr>
          </w:p>
        </w:tc>
        <w:tc>
          <w:tcPr>
            <w:tcW w:w="10080" w:type="dxa"/>
          </w:tcPr>
          <w:p w14:paraId="13E3ECC2" w14:textId="7470B278" w:rsidR="00830F9C" w:rsidRPr="00F632F8" w:rsidRDefault="00830F9C" w:rsidP="001F1496">
            <w:pPr>
              <w:spacing w:line="264" w:lineRule="auto"/>
              <w:contextualSpacing/>
              <w:rPr>
                <w:rFonts w:ascii="Lucida Sans" w:hAnsi="Lucida Sans"/>
                <w:b/>
                <w:sz w:val="22"/>
                <w:szCs w:val="22"/>
              </w:rPr>
            </w:pPr>
            <w:r w:rsidRPr="00F632F8">
              <w:rPr>
                <w:rFonts w:ascii="Lucida Sans" w:hAnsi="Lucida Sans"/>
                <w:b/>
                <w:sz w:val="22"/>
                <w:szCs w:val="22"/>
              </w:rPr>
              <w:t>Description/rationale for inclusion</w:t>
            </w:r>
            <w:r w:rsidR="00F632F8" w:rsidRPr="00F632F8">
              <w:rPr>
                <w:rFonts w:ascii="Lucida Sans" w:hAnsi="Lucida Sans"/>
                <w:b/>
                <w:sz w:val="22"/>
                <w:szCs w:val="22"/>
              </w:rPr>
              <w:t>:</w:t>
            </w:r>
          </w:p>
          <w:p w14:paraId="2885263F" w14:textId="0162425E" w:rsidR="00727AC2" w:rsidRPr="00F632F8" w:rsidRDefault="00291DD8" w:rsidP="001F1496">
            <w:pPr>
              <w:spacing w:line="264" w:lineRule="auto"/>
              <w:contextualSpacing/>
              <w:rPr>
                <w:rFonts w:ascii="Lucida Sans" w:hAnsi="Lucida Sans"/>
                <w:sz w:val="20"/>
                <w:szCs w:val="20"/>
              </w:rPr>
            </w:pPr>
            <w:r w:rsidRPr="00F632F8">
              <w:rPr>
                <w:rFonts w:ascii="Lucida Sans" w:hAnsi="Lucida Sans"/>
                <w:sz w:val="20"/>
                <w:szCs w:val="20"/>
              </w:rPr>
              <w:t xml:space="preserve">This </w:t>
            </w:r>
            <w:r w:rsidR="00E75EC1">
              <w:rPr>
                <w:rFonts w:ascii="Lucida Sans" w:hAnsi="Lucida Sans"/>
                <w:sz w:val="20"/>
                <w:szCs w:val="20"/>
              </w:rPr>
              <w:t xml:space="preserve">webpage </w:t>
            </w:r>
            <w:r w:rsidRPr="00F632F8">
              <w:rPr>
                <w:rFonts w:ascii="Lucida Sans" w:hAnsi="Lucida Sans"/>
                <w:sz w:val="20"/>
                <w:szCs w:val="20"/>
              </w:rPr>
              <w:t xml:space="preserve">has a lesson designed for grades 2-4, but does </w:t>
            </w:r>
            <w:r w:rsidR="0065431A">
              <w:rPr>
                <w:rFonts w:ascii="Lucida Sans" w:hAnsi="Lucida Sans"/>
                <w:sz w:val="20"/>
                <w:szCs w:val="20"/>
              </w:rPr>
              <w:t>include</w:t>
            </w:r>
            <w:r w:rsidRPr="00F632F8">
              <w:rPr>
                <w:rFonts w:ascii="Lucida Sans" w:hAnsi="Lucida Sans"/>
                <w:sz w:val="20"/>
                <w:szCs w:val="20"/>
              </w:rPr>
              <w:t xml:space="preserve"> </w:t>
            </w:r>
            <w:r w:rsidR="00E75EC1">
              <w:rPr>
                <w:rFonts w:ascii="Lucida Sans" w:hAnsi="Lucida Sans"/>
                <w:sz w:val="20"/>
                <w:szCs w:val="20"/>
              </w:rPr>
              <w:t xml:space="preserve">supplemental </w:t>
            </w:r>
            <w:r w:rsidRPr="00F632F8">
              <w:rPr>
                <w:rFonts w:ascii="Lucida Sans" w:hAnsi="Lucida Sans"/>
                <w:sz w:val="20"/>
                <w:szCs w:val="20"/>
              </w:rPr>
              <w:t xml:space="preserve">resources that fit with this text set </w:t>
            </w:r>
            <w:r w:rsidR="00E75EC1">
              <w:rPr>
                <w:rFonts w:ascii="Lucida Sans" w:hAnsi="Lucida Sans"/>
                <w:sz w:val="20"/>
                <w:szCs w:val="20"/>
              </w:rPr>
              <w:t>and can be used as</w:t>
            </w:r>
            <w:r w:rsidR="00830F9C" w:rsidRPr="00F632F8">
              <w:rPr>
                <w:rFonts w:ascii="Lucida Sans" w:hAnsi="Lucida Sans"/>
                <w:sz w:val="20"/>
                <w:szCs w:val="20"/>
              </w:rPr>
              <w:t xml:space="preserve"> optional resource</w:t>
            </w:r>
            <w:r w:rsidR="00E75EC1">
              <w:rPr>
                <w:rFonts w:ascii="Lucida Sans" w:hAnsi="Lucida Sans"/>
                <w:sz w:val="20"/>
                <w:szCs w:val="20"/>
              </w:rPr>
              <w:t>s</w:t>
            </w:r>
            <w:r w:rsidR="00830F9C" w:rsidRPr="00F632F8">
              <w:rPr>
                <w:rFonts w:ascii="Lucida Sans" w:hAnsi="Lucida Sans"/>
                <w:sz w:val="20"/>
                <w:szCs w:val="20"/>
              </w:rPr>
              <w:t xml:space="preserve">. In the </w:t>
            </w:r>
            <w:r w:rsidR="0065431A">
              <w:rPr>
                <w:rFonts w:ascii="Lucida Sans" w:hAnsi="Lucida Sans"/>
                <w:sz w:val="20"/>
                <w:szCs w:val="20"/>
              </w:rPr>
              <w:t>“Printouts” section</w:t>
            </w:r>
            <w:r w:rsidR="00830F9C" w:rsidRPr="00F632F8">
              <w:rPr>
                <w:rFonts w:ascii="Lucida Sans" w:hAnsi="Lucida Sans"/>
                <w:sz w:val="20"/>
                <w:szCs w:val="20"/>
              </w:rPr>
              <w:t xml:space="preserve">, </w:t>
            </w:r>
            <w:r w:rsidR="0065431A">
              <w:rPr>
                <w:rFonts w:ascii="Lucida Sans" w:hAnsi="Lucida Sans"/>
                <w:sz w:val="20"/>
                <w:szCs w:val="20"/>
              </w:rPr>
              <w:t xml:space="preserve">you will find an </w:t>
            </w:r>
            <w:r w:rsidRPr="00F632F8">
              <w:rPr>
                <w:rFonts w:ascii="Lucida Sans" w:hAnsi="Lucida Sans"/>
                <w:sz w:val="20"/>
                <w:szCs w:val="20"/>
              </w:rPr>
              <w:t xml:space="preserve">additional recipe card </w:t>
            </w:r>
            <w:r w:rsidR="0065431A">
              <w:rPr>
                <w:rFonts w:ascii="Lucida Sans" w:hAnsi="Lucida Sans"/>
                <w:sz w:val="20"/>
                <w:szCs w:val="20"/>
              </w:rPr>
              <w:t xml:space="preserve">template </w:t>
            </w:r>
            <w:r w:rsidRPr="00F632F8">
              <w:rPr>
                <w:rFonts w:ascii="Lucida Sans" w:hAnsi="Lucida Sans"/>
                <w:sz w:val="20"/>
                <w:szCs w:val="20"/>
              </w:rPr>
              <w:t>and a handwritten sample. Other items from</w:t>
            </w:r>
            <w:r w:rsidR="0065431A">
              <w:rPr>
                <w:rFonts w:ascii="Lucida Sans" w:hAnsi="Lucida Sans"/>
                <w:sz w:val="20"/>
                <w:szCs w:val="20"/>
              </w:rPr>
              <w:t xml:space="preserve"> the “Websites” section of</w:t>
            </w:r>
            <w:r w:rsidRPr="00F632F8">
              <w:rPr>
                <w:rFonts w:ascii="Lucida Sans" w:hAnsi="Lucida Sans"/>
                <w:sz w:val="20"/>
                <w:szCs w:val="20"/>
              </w:rPr>
              <w:t xml:space="preserve"> thi</w:t>
            </w:r>
            <w:r w:rsidR="0065431A">
              <w:rPr>
                <w:rFonts w:ascii="Lucida Sans" w:hAnsi="Lucida Sans"/>
                <w:sz w:val="20"/>
                <w:szCs w:val="20"/>
              </w:rPr>
              <w:t xml:space="preserve">s lesson can be used as desired. </w:t>
            </w:r>
          </w:p>
        </w:tc>
      </w:tr>
      <w:tr w:rsidR="00727AC2" w:rsidRPr="00B33B90" w14:paraId="36E0CED4" w14:textId="77777777" w:rsidTr="00964B1C">
        <w:trPr>
          <w:trHeight w:val="432"/>
        </w:trPr>
        <w:tc>
          <w:tcPr>
            <w:tcW w:w="14580" w:type="dxa"/>
            <w:gridSpan w:val="3"/>
            <w:shd w:val="clear" w:color="auto" w:fill="22A469"/>
            <w:vAlign w:val="center"/>
          </w:tcPr>
          <w:p w14:paraId="605EFB70" w14:textId="7B6F220B" w:rsidR="00727AC2" w:rsidRPr="00B33B90" w:rsidRDefault="00F632F8" w:rsidP="00F632F8">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964B1C">
        <w:tc>
          <w:tcPr>
            <w:tcW w:w="4500" w:type="dxa"/>
            <w:gridSpan w:val="2"/>
          </w:tcPr>
          <w:p w14:paraId="696B7E5E" w14:textId="3FF39409" w:rsidR="00704F4C" w:rsidRPr="00B33B90" w:rsidRDefault="00727AC2" w:rsidP="00F15350">
            <w:pPr>
              <w:rPr>
                <w:rFonts w:ascii="Lucida Sans" w:hAnsi="Lucida Sans"/>
                <w:sz w:val="22"/>
                <w:szCs w:val="22"/>
              </w:rPr>
            </w:pPr>
            <w:r w:rsidRPr="00B33B90">
              <w:rPr>
                <w:rFonts w:ascii="Lucida Sans" w:hAnsi="Lucida Sans"/>
                <w:sz w:val="22"/>
                <w:szCs w:val="22"/>
              </w:rPr>
              <w:t>Text Type 1:</w:t>
            </w:r>
            <w:r w:rsidR="00804617">
              <w:rPr>
                <w:rFonts w:ascii="Lucida Sans" w:hAnsi="Lucida Sans"/>
                <w:sz w:val="22"/>
                <w:szCs w:val="22"/>
              </w:rPr>
              <w:t xml:space="preserve"> </w:t>
            </w:r>
            <w:r w:rsidR="00291DD8">
              <w:rPr>
                <w:rFonts w:ascii="Lucida Sans" w:hAnsi="Lucida Sans"/>
                <w:sz w:val="22"/>
                <w:szCs w:val="22"/>
              </w:rPr>
              <w:t>Informative</w:t>
            </w:r>
          </w:p>
        </w:tc>
        <w:tc>
          <w:tcPr>
            <w:tcW w:w="10080" w:type="dxa"/>
          </w:tcPr>
          <w:p w14:paraId="62A3AC4C" w14:textId="717A0511" w:rsidR="00727AC2" w:rsidRPr="00F632F8" w:rsidRDefault="00727AC2" w:rsidP="001F1496">
            <w:pPr>
              <w:spacing w:line="264" w:lineRule="auto"/>
              <w:contextualSpacing/>
              <w:rPr>
                <w:rFonts w:ascii="Lucida Sans" w:hAnsi="Lucida Sans"/>
                <w:b/>
                <w:sz w:val="22"/>
                <w:szCs w:val="22"/>
              </w:rPr>
            </w:pPr>
            <w:r w:rsidRPr="00F632F8">
              <w:rPr>
                <w:rFonts w:ascii="Lucida Sans" w:hAnsi="Lucida Sans"/>
                <w:b/>
                <w:sz w:val="22"/>
                <w:szCs w:val="22"/>
              </w:rPr>
              <w:t>Description of task</w:t>
            </w:r>
            <w:r w:rsidR="00F632F8">
              <w:rPr>
                <w:rFonts w:ascii="Lucida Sans" w:hAnsi="Lucida Sans"/>
                <w:b/>
                <w:sz w:val="22"/>
                <w:szCs w:val="22"/>
              </w:rPr>
              <w:t>:</w:t>
            </w:r>
          </w:p>
          <w:p w14:paraId="5317259C" w14:textId="4DB144CC" w:rsidR="003B3586" w:rsidRDefault="00291DD8" w:rsidP="001F1496">
            <w:pPr>
              <w:spacing w:line="264" w:lineRule="auto"/>
              <w:contextualSpacing/>
              <w:rPr>
                <w:rFonts w:ascii="Lucida Sans" w:hAnsi="Lucida Sans"/>
                <w:sz w:val="20"/>
                <w:szCs w:val="20"/>
              </w:rPr>
            </w:pPr>
            <w:r w:rsidRPr="00F632F8">
              <w:rPr>
                <w:rFonts w:ascii="Lucida Sans" w:hAnsi="Lucida Sans"/>
                <w:sz w:val="20"/>
                <w:szCs w:val="20"/>
              </w:rPr>
              <w:t xml:space="preserve">Write a recipe to share one of your family’s favorite foods. Remember to include </w:t>
            </w:r>
            <w:r w:rsidR="00107532">
              <w:rPr>
                <w:rFonts w:ascii="Lucida Sans" w:hAnsi="Lucida Sans"/>
                <w:sz w:val="20"/>
                <w:szCs w:val="20"/>
              </w:rPr>
              <w:t xml:space="preserve">all </w:t>
            </w:r>
            <w:r w:rsidRPr="00F632F8">
              <w:rPr>
                <w:rFonts w:ascii="Lucida Sans" w:hAnsi="Lucida Sans"/>
                <w:sz w:val="20"/>
                <w:szCs w:val="20"/>
              </w:rPr>
              <w:t xml:space="preserve">the parts of a recipe that would be needed </w:t>
            </w:r>
            <w:r w:rsidR="003B3586">
              <w:rPr>
                <w:rFonts w:ascii="Lucida Sans" w:hAnsi="Lucida Sans"/>
                <w:sz w:val="20"/>
                <w:szCs w:val="20"/>
              </w:rPr>
              <w:t xml:space="preserve">in order </w:t>
            </w:r>
            <w:r w:rsidRPr="00F632F8">
              <w:rPr>
                <w:rFonts w:ascii="Lucida Sans" w:hAnsi="Lucida Sans"/>
                <w:sz w:val="20"/>
                <w:szCs w:val="20"/>
              </w:rPr>
              <w:t xml:space="preserve">to make this special meal. </w:t>
            </w:r>
          </w:p>
          <w:p w14:paraId="24A92D70" w14:textId="77777777" w:rsidR="003B3586" w:rsidRDefault="003B3586" w:rsidP="001F1496">
            <w:pPr>
              <w:spacing w:line="264" w:lineRule="auto"/>
              <w:contextualSpacing/>
              <w:rPr>
                <w:rFonts w:ascii="Lucida Sans" w:hAnsi="Lucida Sans"/>
                <w:sz w:val="20"/>
                <w:szCs w:val="20"/>
              </w:rPr>
            </w:pPr>
          </w:p>
          <w:p w14:paraId="49B84BDA" w14:textId="4C3E66AF" w:rsidR="003B3586" w:rsidRDefault="003B3586" w:rsidP="001F1496">
            <w:pPr>
              <w:spacing w:line="264" w:lineRule="auto"/>
              <w:contextualSpacing/>
              <w:rPr>
                <w:rFonts w:ascii="Lucida Sans" w:hAnsi="Lucida Sans"/>
                <w:sz w:val="20"/>
                <w:szCs w:val="20"/>
              </w:rPr>
            </w:pPr>
            <w:r>
              <w:rPr>
                <w:rFonts w:ascii="Lucida Sans" w:hAnsi="Lucida Sans"/>
                <w:sz w:val="20"/>
                <w:szCs w:val="20"/>
              </w:rPr>
              <w:t xml:space="preserve">You should include: </w:t>
            </w:r>
          </w:p>
          <w:p w14:paraId="10F620AB" w14:textId="04C4DFCF" w:rsidR="003B3586" w:rsidRDefault="003B3586" w:rsidP="003B3586">
            <w:pPr>
              <w:pStyle w:val="ListParagraph"/>
              <w:numPr>
                <w:ilvl w:val="0"/>
                <w:numId w:val="16"/>
              </w:numPr>
              <w:spacing w:line="264" w:lineRule="auto"/>
              <w:rPr>
                <w:rFonts w:ascii="Lucida Sans" w:hAnsi="Lucida Sans"/>
                <w:sz w:val="20"/>
                <w:szCs w:val="20"/>
              </w:rPr>
            </w:pPr>
            <w:r>
              <w:rPr>
                <w:rFonts w:ascii="Lucida Sans" w:hAnsi="Lucida Sans"/>
                <w:sz w:val="20"/>
                <w:szCs w:val="20"/>
              </w:rPr>
              <w:t xml:space="preserve">Title </w:t>
            </w:r>
          </w:p>
          <w:p w14:paraId="0FCAC9FD" w14:textId="6EE51D97" w:rsidR="003B3586" w:rsidRDefault="003B3586" w:rsidP="003B3586">
            <w:pPr>
              <w:pStyle w:val="ListParagraph"/>
              <w:numPr>
                <w:ilvl w:val="0"/>
                <w:numId w:val="16"/>
              </w:numPr>
              <w:spacing w:line="264" w:lineRule="auto"/>
              <w:rPr>
                <w:rFonts w:ascii="Lucida Sans" w:hAnsi="Lucida Sans"/>
                <w:sz w:val="20"/>
                <w:szCs w:val="20"/>
              </w:rPr>
            </w:pPr>
            <w:r>
              <w:rPr>
                <w:rFonts w:ascii="Lucida Sans" w:hAnsi="Lucida Sans"/>
                <w:sz w:val="20"/>
                <w:szCs w:val="20"/>
              </w:rPr>
              <w:t>Description of the food</w:t>
            </w:r>
          </w:p>
          <w:p w14:paraId="21D4CD93" w14:textId="0FCC1A16" w:rsidR="003B3586" w:rsidRDefault="003B3586" w:rsidP="003B3586">
            <w:pPr>
              <w:pStyle w:val="ListParagraph"/>
              <w:numPr>
                <w:ilvl w:val="0"/>
                <w:numId w:val="16"/>
              </w:numPr>
              <w:spacing w:line="264" w:lineRule="auto"/>
              <w:rPr>
                <w:rFonts w:ascii="Lucida Sans" w:hAnsi="Lucida Sans"/>
                <w:sz w:val="20"/>
                <w:szCs w:val="20"/>
              </w:rPr>
            </w:pPr>
            <w:r>
              <w:rPr>
                <w:rFonts w:ascii="Lucida Sans" w:hAnsi="Lucida Sans"/>
                <w:sz w:val="20"/>
                <w:szCs w:val="20"/>
              </w:rPr>
              <w:t xml:space="preserve">List of ingredients </w:t>
            </w:r>
          </w:p>
          <w:p w14:paraId="241182C7" w14:textId="4C0D6E55" w:rsidR="003B3586" w:rsidRPr="003B3586" w:rsidRDefault="003B3586" w:rsidP="003B3586">
            <w:pPr>
              <w:pStyle w:val="ListParagraph"/>
              <w:numPr>
                <w:ilvl w:val="0"/>
                <w:numId w:val="16"/>
              </w:numPr>
              <w:spacing w:line="264" w:lineRule="auto"/>
              <w:rPr>
                <w:rFonts w:ascii="Lucida Sans" w:hAnsi="Lucida Sans"/>
                <w:sz w:val="20"/>
                <w:szCs w:val="20"/>
              </w:rPr>
            </w:pPr>
            <w:r>
              <w:rPr>
                <w:rFonts w:ascii="Lucida Sans" w:hAnsi="Lucida Sans"/>
                <w:sz w:val="20"/>
                <w:szCs w:val="20"/>
              </w:rPr>
              <w:t xml:space="preserve">Steps to make this dish </w:t>
            </w:r>
          </w:p>
          <w:p w14:paraId="3A804B4D" w14:textId="77777777" w:rsidR="00291DD8" w:rsidRPr="00F632F8" w:rsidRDefault="00291DD8" w:rsidP="001F1496">
            <w:pPr>
              <w:spacing w:line="264" w:lineRule="auto"/>
              <w:contextualSpacing/>
              <w:rPr>
                <w:rFonts w:ascii="Lucida Sans" w:hAnsi="Lucida Sans"/>
                <w:sz w:val="20"/>
                <w:szCs w:val="20"/>
              </w:rPr>
            </w:pPr>
          </w:p>
          <w:p w14:paraId="71214DCA" w14:textId="083D4DB6" w:rsidR="00704F4C" w:rsidRDefault="001C25A6" w:rsidP="001F1496">
            <w:pPr>
              <w:spacing w:line="264" w:lineRule="auto"/>
              <w:contextualSpacing/>
              <w:rPr>
                <w:rFonts w:ascii="Lucida Sans" w:hAnsi="Lucida Sans"/>
                <w:i/>
                <w:sz w:val="20"/>
                <w:szCs w:val="20"/>
              </w:rPr>
            </w:pPr>
            <w:r w:rsidRPr="00F632F8">
              <w:rPr>
                <w:rFonts w:ascii="Lucida Sans" w:hAnsi="Lucida Sans"/>
                <w:i/>
                <w:sz w:val="20"/>
                <w:szCs w:val="20"/>
              </w:rPr>
              <w:t>Teacher’s n</w:t>
            </w:r>
            <w:r w:rsidR="00291DD8" w:rsidRPr="00F632F8">
              <w:rPr>
                <w:rFonts w:ascii="Lucida Sans" w:hAnsi="Lucida Sans"/>
                <w:i/>
                <w:sz w:val="20"/>
                <w:szCs w:val="20"/>
              </w:rPr>
              <w:t xml:space="preserve">ote: This could be completed with </w:t>
            </w:r>
            <w:r w:rsidR="00DC2EDD">
              <w:rPr>
                <w:rFonts w:ascii="Lucida Sans" w:hAnsi="Lucida Sans"/>
                <w:i/>
                <w:sz w:val="20"/>
                <w:szCs w:val="20"/>
              </w:rPr>
              <w:t>your</w:t>
            </w:r>
            <w:r w:rsidR="00291DD8" w:rsidRPr="00F632F8">
              <w:rPr>
                <w:rFonts w:ascii="Lucida Sans" w:hAnsi="Lucida Sans"/>
                <w:i/>
                <w:sz w:val="20"/>
                <w:szCs w:val="20"/>
              </w:rPr>
              <w:t xml:space="preserve"> support or with support from home.</w:t>
            </w:r>
          </w:p>
          <w:p w14:paraId="5BDBD6CE" w14:textId="05189CB8" w:rsidR="00F632F8" w:rsidRPr="00B33B90" w:rsidRDefault="00F632F8" w:rsidP="001F1496">
            <w:pPr>
              <w:spacing w:line="264" w:lineRule="auto"/>
              <w:contextualSpacing/>
              <w:rPr>
                <w:rFonts w:ascii="Lucida Sans" w:hAnsi="Lucida Sans"/>
                <w:sz w:val="22"/>
                <w:szCs w:val="22"/>
              </w:rPr>
            </w:pPr>
          </w:p>
        </w:tc>
      </w:tr>
      <w:tr w:rsidR="00727AC2" w:rsidRPr="00B33B90" w14:paraId="523D28DE" w14:textId="77777777" w:rsidTr="00C32FAC">
        <w:tc>
          <w:tcPr>
            <w:tcW w:w="4500" w:type="dxa"/>
            <w:gridSpan w:val="2"/>
            <w:tcBorders>
              <w:bottom w:val="single" w:sz="4" w:space="0" w:color="auto"/>
            </w:tcBorders>
          </w:tcPr>
          <w:p w14:paraId="0FEE65A2" w14:textId="00298C0A" w:rsidR="00291DD8" w:rsidRPr="00B33B90" w:rsidRDefault="00727AC2" w:rsidP="00F15350">
            <w:pPr>
              <w:rPr>
                <w:rFonts w:ascii="Lucida Sans" w:hAnsi="Lucida Sans"/>
                <w:sz w:val="22"/>
                <w:szCs w:val="22"/>
              </w:rPr>
            </w:pPr>
            <w:r w:rsidRPr="00B33B90">
              <w:rPr>
                <w:rFonts w:ascii="Lucida Sans" w:hAnsi="Lucida Sans"/>
                <w:sz w:val="22"/>
                <w:szCs w:val="22"/>
              </w:rPr>
              <w:t>Text Type 2:</w:t>
            </w:r>
            <w:r w:rsidR="00804617">
              <w:rPr>
                <w:rFonts w:ascii="Lucida Sans" w:hAnsi="Lucida Sans"/>
                <w:sz w:val="22"/>
                <w:szCs w:val="22"/>
              </w:rPr>
              <w:t xml:space="preserve"> </w:t>
            </w:r>
            <w:r w:rsidR="00291DD8">
              <w:rPr>
                <w:rFonts w:ascii="Lucida Sans" w:hAnsi="Lucida Sans"/>
                <w:sz w:val="22"/>
                <w:szCs w:val="22"/>
              </w:rPr>
              <w:t>Narrative</w:t>
            </w:r>
          </w:p>
        </w:tc>
        <w:tc>
          <w:tcPr>
            <w:tcW w:w="10080" w:type="dxa"/>
            <w:tcBorders>
              <w:bottom w:val="single" w:sz="4" w:space="0" w:color="auto"/>
            </w:tcBorders>
          </w:tcPr>
          <w:p w14:paraId="3757F971" w14:textId="25B23EE3" w:rsidR="00727AC2" w:rsidRPr="00F632F8" w:rsidRDefault="00727AC2" w:rsidP="001F1496">
            <w:pPr>
              <w:spacing w:line="264" w:lineRule="auto"/>
              <w:contextualSpacing/>
              <w:rPr>
                <w:rFonts w:ascii="Lucida Sans" w:hAnsi="Lucida Sans"/>
                <w:b/>
                <w:sz w:val="22"/>
                <w:szCs w:val="22"/>
              </w:rPr>
            </w:pPr>
            <w:r w:rsidRPr="00F632F8">
              <w:rPr>
                <w:rFonts w:ascii="Lucida Sans" w:hAnsi="Lucida Sans"/>
                <w:b/>
                <w:sz w:val="22"/>
                <w:szCs w:val="22"/>
              </w:rPr>
              <w:t>Description of task</w:t>
            </w:r>
            <w:r w:rsidR="00F632F8" w:rsidRPr="00F632F8">
              <w:rPr>
                <w:rFonts w:ascii="Lucida Sans" w:hAnsi="Lucida Sans"/>
                <w:b/>
                <w:sz w:val="22"/>
                <w:szCs w:val="22"/>
              </w:rPr>
              <w:t>:</w:t>
            </w:r>
          </w:p>
          <w:p w14:paraId="47BDAA5A" w14:textId="655BD834" w:rsidR="00F632F8" w:rsidRPr="003B3586" w:rsidRDefault="00291DD8" w:rsidP="001F1496">
            <w:pPr>
              <w:spacing w:line="264" w:lineRule="auto"/>
              <w:contextualSpacing/>
              <w:rPr>
                <w:rFonts w:ascii="Lucida Sans" w:hAnsi="Lucida Sans"/>
                <w:i/>
                <w:sz w:val="20"/>
                <w:szCs w:val="20"/>
              </w:rPr>
            </w:pPr>
            <w:r w:rsidRPr="00F632F8">
              <w:rPr>
                <w:rFonts w:ascii="Lucida Sans" w:hAnsi="Lucida Sans"/>
                <w:sz w:val="20"/>
                <w:szCs w:val="20"/>
              </w:rPr>
              <w:t>Imagine that you are having a family gathering. Wha</w:t>
            </w:r>
            <w:r w:rsidR="003B3586">
              <w:rPr>
                <w:rFonts w:ascii="Lucida Sans" w:hAnsi="Lucida Sans"/>
                <w:sz w:val="20"/>
                <w:szCs w:val="20"/>
              </w:rPr>
              <w:t>t foods would your family enjoy?</w:t>
            </w:r>
            <w:r w:rsidRPr="00F632F8">
              <w:rPr>
                <w:rFonts w:ascii="Lucida Sans" w:hAnsi="Lucida Sans"/>
                <w:sz w:val="20"/>
                <w:szCs w:val="20"/>
              </w:rPr>
              <w:t xml:space="preserve"> </w:t>
            </w:r>
            <w:r w:rsidR="003B3586">
              <w:rPr>
                <w:rFonts w:ascii="Lucida Sans" w:hAnsi="Lucida Sans"/>
                <w:sz w:val="20"/>
                <w:szCs w:val="20"/>
              </w:rPr>
              <w:t>W</w:t>
            </w:r>
            <w:r w:rsidRPr="00F632F8">
              <w:rPr>
                <w:rFonts w:ascii="Lucida Sans" w:hAnsi="Lucida Sans"/>
                <w:sz w:val="20"/>
                <w:szCs w:val="20"/>
              </w:rPr>
              <w:t>hat are some of the things that might happe</w:t>
            </w:r>
            <w:r w:rsidR="001C25A6" w:rsidRPr="00F632F8">
              <w:rPr>
                <w:rFonts w:ascii="Lucida Sans" w:hAnsi="Lucida Sans"/>
                <w:sz w:val="20"/>
                <w:szCs w:val="20"/>
              </w:rPr>
              <w:t>n with your family all together?</w:t>
            </w:r>
            <w:r w:rsidRPr="00F632F8">
              <w:rPr>
                <w:rFonts w:ascii="Lucida Sans" w:hAnsi="Lucida Sans"/>
                <w:sz w:val="20"/>
                <w:szCs w:val="20"/>
              </w:rPr>
              <w:t xml:space="preserve"> Write to tell a story about your family gathering. Remember to describe the meal that is prepared, as well as tell some of the events that may happen.</w:t>
            </w:r>
            <w:r w:rsidR="007C144F" w:rsidRPr="00F632F8">
              <w:rPr>
                <w:rFonts w:ascii="Lucida Sans" w:hAnsi="Lucida Sans"/>
                <w:i/>
                <w:sz w:val="20"/>
                <w:szCs w:val="20"/>
              </w:rPr>
              <w:t xml:space="preserve"> </w:t>
            </w:r>
          </w:p>
        </w:tc>
      </w:tr>
      <w:tr w:rsidR="00C32FAC" w:rsidRPr="00B33B90" w14:paraId="12B069A5" w14:textId="77777777" w:rsidTr="00C32FAC">
        <w:tc>
          <w:tcPr>
            <w:tcW w:w="14580" w:type="dxa"/>
            <w:gridSpan w:val="3"/>
            <w:tcBorders>
              <w:top w:val="single" w:sz="4" w:space="0" w:color="auto"/>
              <w:left w:val="nil"/>
              <w:bottom w:val="nil"/>
              <w:right w:val="nil"/>
            </w:tcBorders>
          </w:tcPr>
          <w:p w14:paraId="71BA49DC" w14:textId="2DAC5B1F" w:rsidR="00C32FAC" w:rsidRPr="00F632F8" w:rsidRDefault="00C32FAC" w:rsidP="001F1496">
            <w:pPr>
              <w:spacing w:line="264" w:lineRule="auto"/>
              <w:contextualSpacing/>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05B8EDD6" w14:textId="32069120" w:rsidR="00234994" w:rsidRPr="00B33B90" w:rsidRDefault="00234994" w:rsidP="00727AC2">
      <w:pPr>
        <w:rPr>
          <w:rFonts w:ascii="Lucida Sans" w:hAnsi="Lucida Sans"/>
          <w:sz w:val="2"/>
          <w:szCs w:val="2"/>
        </w:rPr>
      </w:pPr>
    </w:p>
    <w:sectPr w:rsidR="00234994" w:rsidRPr="00B33B90" w:rsidSect="00964B1C">
      <w:headerReference w:type="default" r:id="rId13"/>
      <w:footerReference w:type="default" r:id="rId14"/>
      <w:pgSz w:w="15840" w:h="12240" w:orient="landscape"/>
      <w:pgMar w:top="720" w:right="720" w:bottom="720" w:left="720" w:header="504"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B760DE" w14:textId="77777777" w:rsidR="00FB7F59" w:rsidRDefault="00FB7F59" w:rsidP="00200A83">
      <w:pPr>
        <w:spacing w:after="0" w:line="240" w:lineRule="auto"/>
      </w:pPr>
      <w:r>
        <w:separator/>
      </w:r>
    </w:p>
  </w:endnote>
  <w:endnote w:type="continuationSeparator" w:id="0">
    <w:p w14:paraId="26C4FA66" w14:textId="77777777" w:rsidR="00FB7F59" w:rsidRDefault="00FB7F59"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6AF31C" w14:textId="33D13867" w:rsidR="00964B1C" w:rsidRDefault="00964B1C" w:rsidP="00964B1C">
    <w:pPr>
      <w:pStyle w:val="Footer"/>
      <w:jc w:val="center"/>
    </w:pPr>
    <w:r w:rsidRPr="00732FB3">
      <w:rPr>
        <w:noProof/>
      </w:rPr>
      <w:drawing>
        <wp:inline distT="0" distB="0" distL="0" distR="0" wp14:anchorId="7C6D9D82" wp14:editId="1440791E">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ACFDC" w14:textId="77777777" w:rsidR="00FB7F59" w:rsidRDefault="00FB7F59" w:rsidP="00200A83">
      <w:pPr>
        <w:spacing w:after="0" w:line="240" w:lineRule="auto"/>
      </w:pPr>
      <w:r>
        <w:separator/>
      </w:r>
    </w:p>
  </w:footnote>
  <w:footnote w:type="continuationSeparator" w:id="0">
    <w:p w14:paraId="5D7F053C" w14:textId="77777777" w:rsidR="00FB7F59" w:rsidRDefault="00FB7F59"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F59F2" w14:textId="77777777" w:rsidR="00E90AB6" w:rsidRDefault="00E90AB6" w:rsidP="00E90AB6">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9477729" w:rsidR="00A4200B" w:rsidRPr="00B33B90" w:rsidRDefault="00E90AB6"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A4200B">
      <w:rPr>
        <w:rFonts w:ascii="Lucida Sans" w:eastAsia="Cambria" w:hAnsi="Lucida Sans" w:cs="Cambria"/>
      </w:rPr>
      <w:t>Text: Too Many Tamales</w:t>
    </w:r>
    <w:r w:rsidR="001F1496">
      <w:rPr>
        <w:rFonts w:ascii="Lucida Sans" w:eastAsia="Cambria" w:hAnsi="Lucida Sans" w:cs="Cambria"/>
      </w:rPr>
      <w:t xml:space="preserve"> |</w:t>
    </w:r>
    <w:r w:rsidR="00A4200B" w:rsidRPr="00B33B90">
      <w:rPr>
        <w:rFonts w:ascii="Lucida Sans" w:eastAsia="Cambria" w:hAnsi="Lucida Sans" w:cs="Cambria"/>
      </w:rPr>
      <w:t xml:space="preserve"> Grade:</w:t>
    </w:r>
    <w:r w:rsidR="00A4200B">
      <w:rPr>
        <w:rFonts w:ascii="Lucida Sans" w:eastAsia="Cambria" w:hAnsi="Lucida Sans" w:cs="Cambria"/>
      </w:rPr>
      <w:t xml:space="preserve"> 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30F0D"/>
    <w:multiLevelType w:val="hybridMultilevel"/>
    <w:tmpl w:val="235CCF1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4F0F15"/>
    <w:multiLevelType w:val="hybridMultilevel"/>
    <w:tmpl w:val="ACF02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B0047A0"/>
    <w:multiLevelType w:val="hybridMultilevel"/>
    <w:tmpl w:val="1D70D5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2"/>
  </w:num>
  <w:num w:numId="4">
    <w:abstractNumId w:val="10"/>
  </w:num>
  <w:num w:numId="5">
    <w:abstractNumId w:val="1"/>
  </w:num>
  <w:num w:numId="6">
    <w:abstractNumId w:val="8"/>
  </w:num>
  <w:num w:numId="7">
    <w:abstractNumId w:val="6"/>
  </w:num>
  <w:num w:numId="8">
    <w:abstractNumId w:val="11"/>
  </w:num>
  <w:num w:numId="9">
    <w:abstractNumId w:val="5"/>
  </w:num>
  <w:num w:numId="10">
    <w:abstractNumId w:val="4"/>
  </w:num>
  <w:num w:numId="11">
    <w:abstractNumId w:val="14"/>
  </w:num>
  <w:num w:numId="12">
    <w:abstractNumId w:val="15"/>
  </w:num>
  <w:num w:numId="13">
    <w:abstractNumId w:val="3"/>
  </w:num>
  <w:num w:numId="14">
    <w:abstractNumId w:val="0"/>
  </w:num>
  <w:num w:numId="15">
    <w:abstractNumId w:val="1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672C1"/>
    <w:rsid w:val="000D6B45"/>
    <w:rsid w:val="000F20CE"/>
    <w:rsid w:val="00107532"/>
    <w:rsid w:val="00115CA4"/>
    <w:rsid w:val="00125469"/>
    <w:rsid w:val="00125B74"/>
    <w:rsid w:val="0012629D"/>
    <w:rsid w:val="00151230"/>
    <w:rsid w:val="00185D69"/>
    <w:rsid w:val="001A6D85"/>
    <w:rsid w:val="001C2576"/>
    <w:rsid w:val="001C25A6"/>
    <w:rsid w:val="001C5DCB"/>
    <w:rsid w:val="001F1496"/>
    <w:rsid w:val="00200A83"/>
    <w:rsid w:val="00202D28"/>
    <w:rsid w:val="0021601A"/>
    <w:rsid w:val="00234994"/>
    <w:rsid w:val="00264485"/>
    <w:rsid w:val="00282E5D"/>
    <w:rsid w:val="00291DD8"/>
    <w:rsid w:val="00295C66"/>
    <w:rsid w:val="00297D58"/>
    <w:rsid w:val="002C218A"/>
    <w:rsid w:val="002C444D"/>
    <w:rsid w:val="00301041"/>
    <w:rsid w:val="003024BA"/>
    <w:rsid w:val="00303C40"/>
    <w:rsid w:val="00317A5E"/>
    <w:rsid w:val="00355ADD"/>
    <w:rsid w:val="003741AC"/>
    <w:rsid w:val="003838FE"/>
    <w:rsid w:val="003B3586"/>
    <w:rsid w:val="003B6411"/>
    <w:rsid w:val="003C341B"/>
    <w:rsid w:val="003E220B"/>
    <w:rsid w:val="003E7B20"/>
    <w:rsid w:val="00421429"/>
    <w:rsid w:val="00490BDC"/>
    <w:rsid w:val="004967FB"/>
    <w:rsid w:val="004D5EB7"/>
    <w:rsid w:val="00515D46"/>
    <w:rsid w:val="00516534"/>
    <w:rsid w:val="0053111A"/>
    <w:rsid w:val="0056345E"/>
    <w:rsid w:val="00567319"/>
    <w:rsid w:val="005845DD"/>
    <w:rsid w:val="005A7100"/>
    <w:rsid w:val="00631AA3"/>
    <w:rsid w:val="0065431A"/>
    <w:rsid w:val="006B250A"/>
    <w:rsid w:val="00704F4C"/>
    <w:rsid w:val="00727AC2"/>
    <w:rsid w:val="00781076"/>
    <w:rsid w:val="007865C2"/>
    <w:rsid w:val="00790EA0"/>
    <w:rsid w:val="007922E8"/>
    <w:rsid w:val="0079671A"/>
    <w:rsid w:val="007A3FEC"/>
    <w:rsid w:val="007A6712"/>
    <w:rsid w:val="007C144F"/>
    <w:rsid w:val="007C7575"/>
    <w:rsid w:val="00804617"/>
    <w:rsid w:val="008267DB"/>
    <w:rsid w:val="00830F9C"/>
    <w:rsid w:val="00860BC1"/>
    <w:rsid w:val="00863FA7"/>
    <w:rsid w:val="00872B1D"/>
    <w:rsid w:val="00893496"/>
    <w:rsid w:val="008B2B6F"/>
    <w:rsid w:val="008D7FD7"/>
    <w:rsid w:val="008E5118"/>
    <w:rsid w:val="00954B76"/>
    <w:rsid w:val="00964B1C"/>
    <w:rsid w:val="0097634E"/>
    <w:rsid w:val="009A78CD"/>
    <w:rsid w:val="009D7CFA"/>
    <w:rsid w:val="009E230B"/>
    <w:rsid w:val="009F3BB9"/>
    <w:rsid w:val="00A11FD5"/>
    <w:rsid w:val="00A4200B"/>
    <w:rsid w:val="00A67B39"/>
    <w:rsid w:val="00A77BF5"/>
    <w:rsid w:val="00A81B5F"/>
    <w:rsid w:val="00A90275"/>
    <w:rsid w:val="00A9764E"/>
    <w:rsid w:val="00AD7A15"/>
    <w:rsid w:val="00B33B90"/>
    <w:rsid w:val="00B462F1"/>
    <w:rsid w:val="00BB6B32"/>
    <w:rsid w:val="00C0288C"/>
    <w:rsid w:val="00C32FAC"/>
    <w:rsid w:val="00CD0FC6"/>
    <w:rsid w:val="00CD6C30"/>
    <w:rsid w:val="00CE58DE"/>
    <w:rsid w:val="00D0742D"/>
    <w:rsid w:val="00D43FDB"/>
    <w:rsid w:val="00D52E9D"/>
    <w:rsid w:val="00D9201C"/>
    <w:rsid w:val="00DA1AA9"/>
    <w:rsid w:val="00DC2EDD"/>
    <w:rsid w:val="00DD3D29"/>
    <w:rsid w:val="00DE3B8A"/>
    <w:rsid w:val="00E3755B"/>
    <w:rsid w:val="00E41C2A"/>
    <w:rsid w:val="00E4410F"/>
    <w:rsid w:val="00E52EF6"/>
    <w:rsid w:val="00E71BB3"/>
    <w:rsid w:val="00E75EC1"/>
    <w:rsid w:val="00E812B2"/>
    <w:rsid w:val="00E90AB6"/>
    <w:rsid w:val="00ED5F9D"/>
    <w:rsid w:val="00EE0829"/>
    <w:rsid w:val="00F01908"/>
    <w:rsid w:val="00F15350"/>
    <w:rsid w:val="00F55317"/>
    <w:rsid w:val="00F632F8"/>
    <w:rsid w:val="00FB492F"/>
    <w:rsid w:val="00FB7F59"/>
    <w:rsid w:val="00FC4B00"/>
    <w:rsid w:val="00FD64EE"/>
    <w:rsid w:val="00FE5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6D7DDD9-3332-4379-B2BB-EA8F7E6A4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Mention1">
    <w:name w:val="Mention1"/>
    <w:basedOn w:val="DefaultParagraphFont"/>
    <w:uiPriority w:val="99"/>
    <w:semiHidden/>
    <w:unhideWhenUsed/>
    <w:rsid w:val="00567319"/>
    <w:rPr>
      <w:color w:val="2B579A"/>
      <w:shd w:val="clear" w:color="auto" w:fill="E6E6E6"/>
    </w:rPr>
  </w:style>
  <w:style w:type="character" w:customStyle="1" w:styleId="UnresolvedMention1">
    <w:name w:val="Unresolved Mention1"/>
    <w:basedOn w:val="DefaultParagraphFont"/>
    <w:uiPriority w:val="99"/>
    <w:semiHidden/>
    <w:unhideWhenUsed/>
    <w:rsid w:val="004967F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 w:id="182373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56/too-many-tamal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www.readwritethink.org/classroom-resources/lesson-plans/recipe-writing-fairy-tale-30663.html?tab=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winkl.com/resource/t-t-1176-recipe-templat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diblelegacies.wordpress.com/kids-guide-to-recipe-writing/" TargetMode="External"/><Relationship Id="rId4" Type="http://schemas.openxmlformats.org/officeDocument/2006/relationships/webSettings" Target="webSettings.xml"/><Relationship Id="rId9" Type="http://schemas.openxmlformats.org/officeDocument/2006/relationships/hyperlink" Target="https://www.readworks.org/article/Whats-Cooking/658f286f-154b-44a3-8bee-e0a3c5dfb8c7"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1017</Words>
  <Characters>5376</Characters>
  <Application>Microsoft Office Word</Application>
  <DocSecurity>0</DocSecurity>
  <Lines>185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2018-02-09T02:12:00Z</dcterms:created>
  <dcterms:modified xsi:type="dcterms:W3CDTF">2018-02-09T18:09:00Z</dcterms:modified>
</cp:coreProperties>
</file>