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333" w:type="dxa"/>
        <w:tblInd w:w="175" w:type="dxa"/>
        <w:tblLook w:val="04A0" w:firstRow="1" w:lastRow="0" w:firstColumn="1" w:lastColumn="0" w:noHBand="0" w:noVBand="1"/>
      </w:tblPr>
      <w:tblGrid>
        <w:gridCol w:w="14333"/>
      </w:tblGrid>
      <w:tr w:rsidR="005273B3" w14:paraId="0902C2A1" w14:textId="77777777" w:rsidTr="005273B3">
        <w:tc>
          <w:tcPr>
            <w:tcW w:w="14333" w:type="dxa"/>
          </w:tcPr>
          <w:p w14:paraId="091C1FBA" w14:textId="77777777" w:rsidR="005273B3" w:rsidRPr="000B76AB" w:rsidRDefault="005273B3" w:rsidP="00E872DB">
            <w:pPr>
              <w:contextualSpacing/>
              <w:rPr>
                <w:rFonts w:ascii="Lucida Sans" w:hAnsi="Lucida Sans"/>
                <w:i/>
                <w:sz w:val="20"/>
                <w:szCs w:val="20"/>
              </w:rPr>
            </w:pPr>
            <w:r>
              <w:rPr>
                <w:rFonts w:ascii="Lucida Sans" w:hAnsi="Lucida Sans"/>
                <w:sz w:val="20"/>
                <w:szCs w:val="20"/>
              </w:rPr>
              <w:t>About this Resource:</w:t>
            </w:r>
          </w:p>
          <w:p w14:paraId="16F9D23A" w14:textId="7093E67D" w:rsidR="005273B3" w:rsidRPr="000C5E90" w:rsidRDefault="0006492E"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22A7CA5E" w14:textId="65C7D064" w:rsidR="00FD64EE" w:rsidRDefault="00FD64EE" w:rsidP="002F2759">
      <w:pPr>
        <w:spacing w:after="0" w:line="240" w:lineRule="auto"/>
        <w:contextualSpacing/>
        <w:rPr>
          <w:rFonts w:ascii="Lucida Sans" w:hAnsi="Lucida Sans"/>
          <w:sz w:val="20"/>
          <w:szCs w:val="20"/>
          <w:u w:val="single"/>
        </w:rPr>
      </w:pPr>
    </w:p>
    <w:tbl>
      <w:tblPr>
        <w:tblStyle w:val="TableGrid"/>
        <w:tblW w:w="14310" w:type="dxa"/>
        <w:tblInd w:w="198" w:type="dxa"/>
        <w:tblLayout w:type="fixed"/>
        <w:tblLook w:val="04A0" w:firstRow="1" w:lastRow="0" w:firstColumn="1" w:lastColumn="0" w:noHBand="0" w:noVBand="1"/>
      </w:tblPr>
      <w:tblGrid>
        <w:gridCol w:w="4230"/>
        <w:gridCol w:w="10080"/>
      </w:tblGrid>
      <w:tr w:rsidR="008E5118" w:rsidRPr="00B33B90" w14:paraId="0DD200B4" w14:textId="77777777" w:rsidTr="002F2759">
        <w:trPr>
          <w:trHeight w:val="432"/>
        </w:trPr>
        <w:tc>
          <w:tcPr>
            <w:tcW w:w="1431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5273B3">
        <w:trPr>
          <w:trHeight w:val="1142"/>
        </w:trPr>
        <w:tc>
          <w:tcPr>
            <w:tcW w:w="4230" w:type="dxa"/>
            <w:tcBorders>
              <w:top w:val="single" w:sz="4" w:space="0" w:color="auto"/>
            </w:tcBorders>
            <w:shd w:val="clear" w:color="auto" w:fill="F2F2F2" w:themeFill="background1" w:themeFillShade="F2"/>
          </w:tcPr>
          <w:p w14:paraId="282637AE" w14:textId="5D32E367" w:rsidR="003024BA" w:rsidRDefault="003024BA" w:rsidP="002272A3">
            <w:pPr>
              <w:rPr>
                <w:rFonts w:ascii="Lucida Sans" w:hAnsi="Lucida Sans"/>
                <w:sz w:val="22"/>
                <w:szCs w:val="22"/>
              </w:rPr>
            </w:pPr>
            <w:r w:rsidRPr="00831049">
              <w:rPr>
                <w:rFonts w:ascii="Lucida Sans" w:hAnsi="Lucida Sans"/>
                <w:sz w:val="22"/>
                <w:szCs w:val="22"/>
              </w:rPr>
              <w:t>Read Aloud</w:t>
            </w:r>
            <w:r w:rsidR="002272A3" w:rsidRPr="00831049">
              <w:rPr>
                <w:rFonts w:ascii="Lucida Sans" w:hAnsi="Lucida Sans"/>
                <w:sz w:val="22"/>
                <w:szCs w:val="22"/>
              </w:rPr>
              <w:t>:</w:t>
            </w:r>
          </w:p>
          <w:p w14:paraId="45B03B20" w14:textId="167AB709" w:rsidR="009C5C94" w:rsidRDefault="009C5C94" w:rsidP="002272A3">
            <w:pPr>
              <w:rPr>
                <w:rFonts w:ascii="Lucida Sans" w:hAnsi="Lucida Sans"/>
                <w:sz w:val="22"/>
                <w:szCs w:val="22"/>
              </w:rPr>
            </w:pPr>
            <w:r>
              <w:rPr>
                <w:rFonts w:ascii="Lucida Sans" w:hAnsi="Lucida Sans"/>
                <w:sz w:val="22"/>
                <w:szCs w:val="22"/>
              </w:rPr>
              <w:t>When the Root Children Wake Up</w:t>
            </w:r>
          </w:p>
          <w:p w14:paraId="32C979FF" w14:textId="77777777" w:rsidR="002F2759" w:rsidRPr="00831049" w:rsidRDefault="002F2759" w:rsidP="002272A3">
            <w:pPr>
              <w:rPr>
                <w:rFonts w:ascii="Lucida Sans" w:hAnsi="Lucida Sans"/>
                <w:sz w:val="22"/>
                <w:szCs w:val="22"/>
              </w:rPr>
            </w:pPr>
          </w:p>
          <w:p w14:paraId="75367C8D" w14:textId="77777777" w:rsidR="002272A3" w:rsidRDefault="00EB6E04" w:rsidP="002272A3">
            <w:pPr>
              <w:rPr>
                <w:rStyle w:val="Hyperlink"/>
                <w:rFonts w:ascii="Lucida Sans" w:hAnsi="Lucida Sans"/>
                <w:sz w:val="20"/>
                <w:szCs w:val="20"/>
              </w:rPr>
            </w:pPr>
            <w:hyperlink r:id="rId8" w:history="1">
              <w:r w:rsidR="00831049" w:rsidRPr="002F2759">
                <w:rPr>
                  <w:rStyle w:val="Hyperlink"/>
                  <w:rFonts w:ascii="Lucida Sans" w:hAnsi="Lucida Sans"/>
                  <w:sz w:val="20"/>
                  <w:szCs w:val="20"/>
                </w:rPr>
                <w:t>http://achievethecore.org/page/2587/when-the-root-children-wake-up</w:t>
              </w:r>
            </w:hyperlink>
          </w:p>
          <w:p w14:paraId="30616241" w14:textId="7867E549" w:rsidR="002F2759" w:rsidRPr="002F2759" w:rsidRDefault="002F2759" w:rsidP="002272A3">
            <w:pPr>
              <w:rPr>
                <w:rFonts w:ascii="Lucida Sans" w:hAnsi="Lucida Sans"/>
                <w:sz w:val="20"/>
                <w:szCs w:val="20"/>
              </w:rPr>
            </w:pPr>
          </w:p>
        </w:tc>
        <w:tc>
          <w:tcPr>
            <w:tcW w:w="10080" w:type="dxa"/>
            <w:shd w:val="clear" w:color="auto" w:fill="F2F2F2" w:themeFill="background1" w:themeFillShade="F2"/>
          </w:tcPr>
          <w:p w14:paraId="765A089F" w14:textId="77777777" w:rsidR="002F2759" w:rsidRPr="002F2759" w:rsidRDefault="00727AC2" w:rsidP="00D972C4">
            <w:pPr>
              <w:rPr>
                <w:rFonts w:ascii="Lucida Sans" w:hAnsi="Lucida Sans"/>
                <w:b/>
                <w:sz w:val="22"/>
                <w:szCs w:val="22"/>
              </w:rPr>
            </w:pPr>
            <w:r w:rsidRPr="002F2759">
              <w:rPr>
                <w:rFonts w:ascii="Lucida Sans" w:hAnsi="Lucida Sans"/>
                <w:b/>
                <w:sz w:val="22"/>
                <w:szCs w:val="22"/>
              </w:rPr>
              <w:t>Synopsis of Text:</w:t>
            </w:r>
            <w:r w:rsidR="002272A3" w:rsidRPr="002F2759">
              <w:rPr>
                <w:rFonts w:ascii="Lucida Sans" w:hAnsi="Lucida Sans"/>
                <w:b/>
                <w:sz w:val="22"/>
                <w:szCs w:val="22"/>
              </w:rPr>
              <w:t xml:space="preserve"> </w:t>
            </w:r>
          </w:p>
          <w:p w14:paraId="6D2456E7" w14:textId="7709A58F" w:rsidR="00D972C4" w:rsidRPr="002F2759" w:rsidRDefault="00D972C4" w:rsidP="00D972C4">
            <w:pPr>
              <w:rPr>
                <w:rFonts w:ascii="Lucida Sans" w:hAnsi="Lucida Sans"/>
                <w:sz w:val="20"/>
                <w:szCs w:val="20"/>
              </w:rPr>
            </w:pPr>
            <w:r w:rsidRPr="002F2759">
              <w:rPr>
                <w:rFonts w:ascii="Lucida Sans" w:hAnsi="Lucida Sans"/>
                <w:sz w:val="20"/>
                <w:szCs w:val="20"/>
              </w:rPr>
              <w:t>This literary text by Audrey Wood retells a German story about birth and rebirth, as Mother Earth sends the Root Children out into the land to celebrate the changing seasons.</w:t>
            </w:r>
          </w:p>
          <w:p w14:paraId="159B4EFB" w14:textId="42862114" w:rsidR="002272A3" w:rsidRPr="002272A3" w:rsidRDefault="002272A3" w:rsidP="002272A3">
            <w:pPr>
              <w:rPr>
                <w:rFonts w:ascii="Lucida Sans" w:hAnsi="Lucida Sans"/>
              </w:rPr>
            </w:pPr>
          </w:p>
          <w:p w14:paraId="267DFBF1" w14:textId="7416A346" w:rsidR="00A11FD5" w:rsidRPr="00B33B90" w:rsidRDefault="00A11FD5" w:rsidP="00727AC2">
            <w:pPr>
              <w:rPr>
                <w:rFonts w:ascii="Lucida Sans" w:hAnsi="Lucida Sans"/>
                <w:sz w:val="22"/>
                <w:szCs w:val="22"/>
              </w:rPr>
            </w:pPr>
          </w:p>
        </w:tc>
      </w:tr>
      <w:tr w:rsidR="003024BA" w:rsidRPr="00B33B90" w14:paraId="61E678C1" w14:textId="77777777" w:rsidTr="002F2759">
        <w:trPr>
          <w:trHeight w:val="1007"/>
        </w:trPr>
        <w:tc>
          <w:tcPr>
            <w:tcW w:w="4230" w:type="dxa"/>
            <w:tcBorders>
              <w:top w:val="single" w:sz="4" w:space="0" w:color="auto"/>
              <w:bottom w:val="single" w:sz="4" w:space="0" w:color="auto"/>
            </w:tcBorders>
          </w:tcPr>
          <w:p w14:paraId="7CCC9DEC" w14:textId="77777777" w:rsidR="009C5C94" w:rsidRDefault="00727AC2" w:rsidP="00B7734D">
            <w:pPr>
              <w:rPr>
                <w:rFonts w:ascii="Lucida Sans" w:hAnsi="Lucida Sans"/>
                <w:sz w:val="22"/>
                <w:szCs w:val="22"/>
              </w:rPr>
            </w:pPr>
            <w:r w:rsidRPr="00831049">
              <w:rPr>
                <w:rFonts w:ascii="Lucida Sans" w:hAnsi="Lucida Sans"/>
                <w:sz w:val="22"/>
                <w:szCs w:val="22"/>
              </w:rPr>
              <w:t>Related Text 1:</w:t>
            </w:r>
            <w:r w:rsidR="002272A3" w:rsidRPr="00831049">
              <w:rPr>
                <w:rFonts w:ascii="Lucida Sans" w:hAnsi="Lucida Sans"/>
                <w:sz w:val="22"/>
                <w:szCs w:val="22"/>
              </w:rPr>
              <w:t xml:space="preserve"> </w:t>
            </w:r>
          </w:p>
          <w:p w14:paraId="77A240EE" w14:textId="1D4BA861" w:rsidR="00B7734D" w:rsidRDefault="00D972C4" w:rsidP="00B7734D">
            <w:pPr>
              <w:rPr>
                <w:rFonts w:ascii="Lucida Sans" w:hAnsi="Lucida Sans"/>
                <w:sz w:val="22"/>
                <w:szCs w:val="22"/>
              </w:rPr>
            </w:pPr>
            <w:r w:rsidRPr="009C5C94">
              <w:rPr>
                <w:rFonts w:ascii="Lucida Sans" w:hAnsi="Lucida Sans"/>
                <w:sz w:val="22"/>
                <w:szCs w:val="22"/>
              </w:rPr>
              <w:t>Changing Seasons</w:t>
            </w:r>
            <w:r w:rsidRPr="00831049">
              <w:rPr>
                <w:rFonts w:ascii="Lucida Sans" w:hAnsi="Lucida Sans"/>
                <w:sz w:val="22"/>
                <w:szCs w:val="22"/>
              </w:rPr>
              <w:t xml:space="preserve"> (</w:t>
            </w:r>
            <w:r w:rsidR="00156EC6">
              <w:rPr>
                <w:rFonts w:ascii="Lucida Sans" w:hAnsi="Lucida Sans"/>
                <w:sz w:val="22"/>
                <w:szCs w:val="22"/>
              </w:rPr>
              <w:t xml:space="preserve">Level </w:t>
            </w:r>
            <w:r w:rsidRPr="00831049">
              <w:rPr>
                <w:rFonts w:ascii="Lucida Sans" w:hAnsi="Lucida Sans"/>
                <w:sz w:val="22"/>
                <w:szCs w:val="22"/>
              </w:rPr>
              <w:t>F)</w:t>
            </w:r>
          </w:p>
          <w:p w14:paraId="06ACEB3F" w14:textId="77777777" w:rsidR="002F2759" w:rsidRPr="00831049" w:rsidRDefault="002F2759" w:rsidP="00B7734D">
            <w:pPr>
              <w:rPr>
                <w:rFonts w:ascii="Lucida Sans" w:hAnsi="Lucida Sans"/>
                <w:sz w:val="22"/>
                <w:szCs w:val="22"/>
              </w:rPr>
            </w:pPr>
          </w:p>
          <w:p w14:paraId="48214B12" w14:textId="77777777" w:rsidR="002272A3" w:rsidRDefault="00EB6E04" w:rsidP="00F55317">
            <w:pPr>
              <w:rPr>
                <w:rStyle w:val="Hyperlink"/>
                <w:rFonts w:ascii="Lucida Sans" w:hAnsi="Lucida Sans"/>
                <w:sz w:val="20"/>
                <w:szCs w:val="20"/>
              </w:rPr>
            </w:pPr>
            <w:hyperlink r:id="rId9" w:history="1">
              <w:r w:rsidR="00831049" w:rsidRPr="002F2759">
                <w:rPr>
                  <w:rStyle w:val="Hyperlink"/>
                  <w:rFonts w:ascii="Lucida Sans" w:hAnsi="Lucida Sans"/>
                  <w:sz w:val="20"/>
                  <w:szCs w:val="20"/>
                </w:rPr>
                <w:t>https://www.raz-plus.com/book.php?id=89&amp;lang=1&amp;type=book</w:t>
              </w:r>
            </w:hyperlink>
          </w:p>
          <w:p w14:paraId="0534F223" w14:textId="0661FE5D" w:rsidR="002F2759" w:rsidRPr="002F2759" w:rsidRDefault="002F2759" w:rsidP="00F55317">
            <w:pPr>
              <w:rPr>
                <w:rFonts w:ascii="Lucida Sans" w:hAnsi="Lucida Sans"/>
                <w:sz w:val="20"/>
                <w:szCs w:val="20"/>
              </w:rPr>
            </w:pPr>
          </w:p>
        </w:tc>
        <w:tc>
          <w:tcPr>
            <w:tcW w:w="10080" w:type="dxa"/>
          </w:tcPr>
          <w:p w14:paraId="4049CF93" w14:textId="77777777" w:rsidR="002F2759" w:rsidRPr="002F2759" w:rsidRDefault="00727AC2" w:rsidP="00727AC2">
            <w:pPr>
              <w:rPr>
                <w:rFonts w:ascii="Lucida Sans" w:hAnsi="Lucida Sans"/>
                <w:b/>
                <w:sz w:val="22"/>
                <w:szCs w:val="22"/>
              </w:rPr>
            </w:pPr>
            <w:r w:rsidRPr="002F2759">
              <w:rPr>
                <w:rFonts w:ascii="Lucida Sans" w:hAnsi="Lucida Sans"/>
                <w:b/>
                <w:sz w:val="22"/>
                <w:szCs w:val="22"/>
              </w:rPr>
              <w:t>Synopsis, highlighting related learning</w:t>
            </w:r>
            <w:r w:rsidR="002272A3" w:rsidRPr="002F2759">
              <w:rPr>
                <w:rFonts w:ascii="Lucida Sans" w:hAnsi="Lucida Sans"/>
                <w:b/>
                <w:sz w:val="22"/>
                <w:szCs w:val="22"/>
              </w:rPr>
              <w:t xml:space="preserve">: </w:t>
            </w:r>
          </w:p>
          <w:p w14:paraId="6501661B" w14:textId="6AAD12AA" w:rsidR="001A6D85" w:rsidRPr="002F2759" w:rsidRDefault="00D972C4" w:rsidP="00727AC2">
            <w:pPr>
              <w:rPr>
                <w:rFonts w:ascii="Lucida Sans" w:hAnsi="Lucida Sans"/>
                <w:sz w:val="20"/>
                <w:szCs w:val="20"/>
              </w:rPr>
            </w:pPr>
            <w:r w:rsidRPr="002F2759">
              <w:rPr>
                <w:rFonts w:ascii="Lucida Sans" w:hAnsi="Lucida Sans"/>
                <w:sz w:val="20"/>
                <w:szCs w:val="20"/>
              </w:rPr>
              <w:t xml:space="preserve">In this informational text, students learn about the four seasons. The author describes the changes in the weather that occur with each new season. </w:t>
            </w:r>
            <w:r w:rsidR="00444702" w:rsidRPr="002F2759">
              <w:rPr>
                <w:rFonts w:ascii="Lucida Sans" w:hAnsi="Lucida Sans"/>
                <w:sz w:val="20"/>
                <w:szCs w:val="20"/>
              </w:rPr>
              <w:t xml:space="preserve">This text provides factual information about the changing seasons to supplement the fictional narrative of the changing seasons in </w:t>
            </w:r>
            <w:r w:rsidR="00524AE8" w:rsidRPr="002F2759">
              <w:rPr>
                <w:rFonts w:ascii="Lucida Sans" w:hAnsi="Lucida Sans"/>
                <w:i/>
                <w:sz w:val="20"/>
                <w:szCs w:val="20"/>
              </w:rPr>
              <w:t>When t</w:t>
            </w:r>
            <w:r w:rsidR="00444702" w:rsidRPr="002F2759">
              <w:rPr>
                <w:rFonts w:ascii="Lucida Sans" w:hAnsi="Lucida Sans"/>
                <w:i/>
                <w:sz w:val="20"/>
                <w:szCs w:val="20"/>
              </w:rPr>
              <w:t>he Root Children Wake Up</w:t>
            </w:r>
            <w:r w:rsidR="00444702" w:rsidRPr="002F2759">
              <w:rPr>
                <w:rFonts w:ascii="Lucida Sans" w:hAnsi="Lucida Sans"/>
                <w:sz w:val="20"/>
                <w:szCs w:val="20"/>
              </w:rPr>
              <w:t xml:space="preserve">. </w:t>
            </w:r>
            <w:r w:rsidRPr="002F2759">
              <w:rPr>
                <w:rFonts w:ascii="Lucida Sans" w:hAnsi="Lucida Sans"/>
                <w:sz w:val="20"/>
                <w:szCs w:val="20"/>
              </w:rPr>
              <w:t xml:space="preserve"> </w:t>
            </w:r>
          </w:p>
          <w:p w14:paraId="267B43D8" w14:textId="0C3E602C" w:rsidR="00790EA0" w:rsidRPr="00B33B90" w:rsidRDefault="00790EA0" w:rsidP="000D6B45">
            <w:pPr>
              <w:rPr>
                <w:rFonts w:ascii="Lucida Sans" w:hAnsi="Lucida Sans"/>
                <w:sz w:val="22"/>
                <w:szCs w:val="22"/>
              </w:rPr>
            </w:pPr>
          </w:p>
        </w:tc>
      </w:tr>
      <w:tr w:rsidR="00727AC2" w:rsidRPr="00B33B90" w14:paraId="177ACD21" w14:textId="77777777" w:rsidTr="002F2759">
        <w:trPr>
          <w:trHeight w:val="1007"/>
        </w:trPr>
        <w:tc>
          <w:tcPr>
            <w:tcW w:w="4230" w:type="dxa"/>
            <w:tcBorders>
              <w:top w:val="single" w:sz="4" w:space="0" w:color="auto"/>
              <w:bottom w:val="single" w:sz="4" w:space="0" w:color="auto"/>
            </w:tcBorders>
          </w:tcPr>
          <w:p w14:paraId="36E89617" w14:textId="77777777" w:rsidR="009C5C94" w:rsidRDefault="00727AC2" w:rsidP="00B7734D">
            <w:pPr>
              <w:rPr>
                <w:rFonts w:ascii="Lucida Sans" w:hAnsi="Lucida Sans"/>
                <w:sz w:val="22"/>
                <w:szCs w:val="22"/>
              </w:rPr>
            </w:pPr>
            <w:r w:rsidRPr="00831049">
              <w:rPr>
                <w:rFonts w:ascii="Lucida Sans" w:hAnsi="Lucida Sans"/>
                <w:sz w:val="22"/>
                <w:szCs w:val="22"/>
              </w:rPr>
              <w:t>Related Text 2:</w:t>
            </w:r>
            <w:r w:rsidR="007D4F52" w:rsidRPr="00831049">
              <w:rPr>
                <w:rFonts w:ascii="Lucida Sans" w:hAnsi="Lucida Sans"/>
                <w:sz w:val="22"/>
                <w:szCs w:val="22"/>
              </w:rPr>
              <w:t xml:space="preserve"> </w:t>
            </w:r>
          </w:p>
          <w:p w14:paraId="5CC8B50E" w14:textId="0607B821" w:rsidR="00B7734D" w:rsidRDefault="009C5C94" w:rsidP="00B7734D">
            <w:pPr>
              <w:rPr>
                <w:rFonts w:ascii="Lucida Sans" w:hAnsi="Lucida Sans"/>
                <w:sz w:val="22"/>
                <w:szCs w:val="22"/>
              </w:rPr>
            </w:pPr>
            <w:r>
              <w:rPr>
                <w:rFonts w:ascii="Lucida Sans" w:hAnsi="Lucida Sans"/>
                <w:sz w:val="22"/>
                <w:szCs w:val="22"/>
              </w:rPr>
              <w:t>The Four Seasons</w:t>
            </w:r>
          </w:p>
          <w:p w14:paraId="2D1E83A4" w14:textId="77777777" w:rsidR="002F2759" w:rsidRPr="00831049" w:rsidRDefault="002F2759" w:rsidP="00B7734D">
            <w:pPr>
              <w:rPr>
                <w:rFonts w:ascii="Lucida Sans" w:hAnsi="Lucida Sans"/>
                <w:sz w:val="22"/>
                <w:szCs w:val="22"/>
              </w:rPr>
            </w:pPr>
          </w:p>
          <w:p w14:paraId="44A59CE3" w14:textId="4974247D" w:rsidR="002F2759" w:rsidRDefault="00EB6E04" w:rsidP="007D4F52">
            <w:pPr>
              <w:rPr>
                <w:rStyle w:val="Hyperlink"/>
                <w:rFonts w:ascii="Lucida Sans" w:hAnsi="Lucida Sans"/>
                <w:sz w:val="20"/>
                <w:szCs w:val="20"/>
              </w:rPr>
            </w:pPr>
            <w:hyperlink r:id="rId10" w:anchor="!articleTab:content/" w:history="1">
              <w:r w:rsidR="00831049" w:rsidRPr="002F2759">
                <w:rPr>
                  <w:rStyle w:val="Hyperlink"/>
                  <w:rFonts w:ascii="Lucida Sans" w:hAnsi="Lucida Sans"/>
                  <w:sz w:val="20"/>
                  <w:szCs w:val="20"/>
                </w:rPr>
                <w:t>https://www.readworks.org/article/The-Four-Seasons/c56468cd-6375-4850-91f6-e6938d49cacc#!articleTab:content/</w:t>
              </w:r>
            </w:hyperlink>
          </w:p>
          <w:p w14:paraId="4F5D2D72" w14:textId="22147890" w:rsidR="002F2759" w:rsidRPr="002F2759" w:rsidRDefault="002F2759" w:rsidP="007D4F52">
            <w:pPr>
              <w:rPr>
                <w:rFonts w:ascii="Lucida Sans" w:hAnsi="Lucida Sans"/>
                <w:sz w:val="20"/>
                <w:szCs w:val="20"/>
              </w:rPr>
            </w:pPr>
          </w:p>
        </w:tc>
        <w:tc>
          <w:tcPr>
            <w:tcW w:w="10080" w:type="dxa"/>
          </w:tcPr>
          <w:p w14:paraId="0CB202EA" w14:textId="77777777" w:rsidR="002F2759" w:rsidRPr="002F2759" w:rsidRDefault="00727AC2" w:rsidP="00727AC2">
            <w:pPr>
              <w:rPr>
                <w:rFonts w:ascii="Lucida Sans" w:hAnsi="Lucida Sans"/>
                <w:b/>
                <w:sz w:val="22"/>
                <w:szCs w:val="22"/>
              </w:rPr>
            </w:pPr>
            <w:r w:rsidRPr="002F2759">
              <w:rPr>
                <w:rFonts w:ascii="Lucida Sans" w:hAnsi="Lucida Sans"/>
                <w:b/>
                <w:sz w:val="22"/>
                <w:szCs w:val="22"/>
              </w:rPr>
              <w:t>Synopsis, highlighting related learning</w:t>
            </w:r>
            <w:r w:rsidR="007D4F52" w:rsidRPr="002F2759">
              <w:rPr>
                <w:rFonts w:ascii="Lucida Sans" w:hAnsi="Lucida Sans"/>
                <w:b/>
                <w:sz w:val="22"/>
                <w:szCs w:val="22"/>
              </w:rPr>
              <w:t>:</w:t>
            </w:r>
            <w:r w:rsidR="00F638BA" w:rsidRPr="002F2759">
              <w:rPr>
                <w:rFonts w:ascii="Lucida Sans" w:hAnsi="Lucida Sans"/>
                <w:b/>
                <w:sz w:val="22"/>
                <w:szCs w:val="22"/>
              </w:rPr>
              <w:t xml:space="preserve"> </w:t>
            </w:r>
          </w:p>
          <w:p w14:paraId="12D9AF66" w14:textId="242687DA" w:rsidR="00727AC2" w:rsidRPr="002F2759" w:rsidRDefault="00EC3972" w:rsidP="00727AC2">
            <w:pPr>
              <w:rPr>
                <w:rFonts w:ascii="Lucida Sans" w:hAnsi="Lucida Sans"/>
                <w:sz w:val="20"/>
                <w:szCs w:val="20"/>
              </w:rPr>
            </w:pPr>
            <w:r w:rsidRPr="002F2759">
              <w:rPr>
                <w:rFonts w:ascii="Lucida Sans" w:hAnsi="Lucida Sans"/>
                <w:sz w:val="20"/>
                <w:szCs w:val="20"/>
              </w:rPr>
              <w:t xml:space="preserve">In this short informational text, the author describes the seasons in a cycle. Basic information describing the temperature and </w:t>
            </w:r>
            <w:r w:rsidR="00524AE8" w:rsidRPr="002F2759">
              <w:rPr>
                <w:rFonts w:ascii="Lucida Sans" w:hAnsi="Lucida Sans"/>
                <w:sz w:val="20"/>
                <w:szCs w:val="20"/>
              </w:rPr>
              <w:t xml:space="preserve">the behaviors of living things is also provided. This text provides background information about the seasons to help students understand the changes that take place in </w:t>
            </w:r>
            <w:r w:rsidR="00524AE8" w:rsidRPr="002F2759">
              <w:rPr>
                <w:rFonts w:ascii="Lucida Sans" w:hAnsi="Lucida Sans"/>
                <w:i/>
                <w:sz w:val="20"/>
                <w:szCs w:val="20"/>
              </w:rPr>
              <w:t>When the Root Children Wake Up</w:t>
            </w:r>
            <w:r w:rsidR="00524AE8" w:rsidRPr="002F2759">
              <w:rPr>
                <w:rFonts w:ascii="Lucida Sans" w:hAnsi="Lucida Sans"/>
                <w:sz w:val="20"/>
                <w:szCs w:val="20"/>
              </w:rPr>
              <w:t>.</w:t>
            </w:r>
          </w:p>
          <w:p w14:paraId="44A560AE" w14:textId="77777777" w:rsidR="00727AC2" w:rsidRPr="00B33B90" w:rsidRDefault="00727AC2" w:rsidP="00727AC2">
            <w:pPr>
              <w:rPr>
                <w:rFonts w:ascii="Lucida Sans" w:hAnsi="Lucida Sans"/>
                <w:sz w:val="22"/>
                <w:szCs w:val="22"/>
              </w:rPr>
            </w:pPr>
          </w:p>
        </w:tc>
      </w:tr>
      <w:tr w:rsidR="00FE372D" w:rsidRPr="00B33B90" w14:paraId="799E68AE" w14:textId="77777777" w:rsidTr="002F2759">
        <w:trPr>
          <w:trHeight w:val="1007"/>
        </w:trPr>
        <w:tc>
          <w:tcPr>
            <w:tcW w:w="4230" w:type="dxa"/>
            <w:tcBorders>
              <w:top w:val="single" w:sz="4" w:space="0" w:color="auto"/>
              <w:bottom w:val="single" w:sz="4" w:space="0" w:color="auto"/>
            </w:tcBorders>
          </w:tcPr>
          <w:p w14:paraId="689FECC1" w14:textId="77777777" w:rsidR="00FE372D" w:rsidRPr="00F46F76" w:rsidRDefault="00FE372D" w:rsidP="00B7734D">
            <w:pPr>
              <w:rPr>
                <w:rFonts w:ascii="Lucida Sans" w:hAnsi="Lucida Sans"/>
                <w:sz w:val="22"/>
                <w:szCs w:val="22"/>
              </w:rPr>
            </w:pPr>
            <w:r w:rsidRPr="00F46F76">
              <w:rPr>
                <w:rFonts w:ascii="Lucida Sans" w:hAnsi="Lucida Sans"/>
                <w:sz w:val="22"/>
                <w:szCs w:val="22"/>
              </w:rPr>
              <w:t xml:space="preserve">Related Text 3: </w:t>
            </w:r>
          </w:p>
          <w:p w14:paraId="7A311F3D" w14:textId="4C9B5057" w:rsidR="00FE372D" w:rsidRDefault="00F46F76" w:rsidP="00B7734D">
            <w:pPr>
              <w:rPr>
                <w:rFonts w:ascii="Lucida Sans" w:hAnsi="Lucida Sans"/>
                <w:sz w:val="22"/>
                <w:szCs w:val="22"/>
              </w:rPr>
            </w:pPr>
            <w:r w:rsidRPr="00F46F76">
              <w:rPr>
                <w:rFonts w:ascii="Lucida Sans" w:hAnsi="Lucida Sans"/>
                <w:sz w:val="22"/>
                <w:szCs w:val="22"/>
              </w:rPr>
              <w:t xml:space="preserve">Four Seasons </w:t>
            </w:r>
          </w:p>
          <w:p w14:paraId="7D65F71D" w14:textId="77777777" w:rsidR="00F46F76" w:rsidRPr="00F46F76" w:rsidRDefault="00F46F76" w:rsidP="00B7734D">
            <w:pPr>
              <w:rPr>
                <w:rFonts w:ascii="Lucida Sans" w:hAnsi="Lucida Sans"/>
                <w:sz w:val="22"/>
                <w:szCs w:val="22"/>
              </w:rPr>
            </w:pPr>
          </w:p>
          <w:p w14:paraId="5E02937A" w14:textId="0A50BCF3" w:rsidR="00FE372D" w:rsidRPr="00FE372D" w:rsidRDefault="00EB6E04" w:rsidP="00B7734D">
            <w:pPr>
              <w:rPr>
                <w:rFonts w:ascii="Lucida Sans" w:hAnsi="Lucida Sans"/>
                <w:sz w:val="20"/>
                <w:szCs w:val="20"/>
              </w:rPr>
            </w:pPr>
            <w:hyperlink r:id="rId11" w:history="1">
              <w:r w:rsidR="00FE372D" w:rsidRPr="00FE372D">
                <w:rPr>
                  <w:rStyle w:val="Hyperlink"/>
                  <w:rFonts w:ascii="Lucida Sans" w:hAnsi="Lucida Sans"/>
                  <w:sz w:val="20"/>
                  <w:szCs w:val="20"/>
                </w:rPr>
                <w:t>https://www.dkfindout.com/us/earth/seasons/four-seasons/</w:t>
              </w:r>
            </w:hyperlink>
            <w:r w:rsidR="00FE372D" w:rsidRPr="00FE372D">
              <w:rPr>
                <w:rFonts w:ascii="Lucida Sans" w:hAnsi="Lucida Sans"/>
                <w:sz w:val="20"/>
                <w:szCs w:val="20"/>
              </w:rPr>
              <w:t xml:space="preserve"> </w:t>
            </w:r>
          </w:p>
        </w:tc>
        <w:tc>
          <w:tcPr>
            <w:tcW w:w="10080" w:type="dxa"/>
          </w:tcPr>
          <w:p w14:paraId="3D8D0F7C" w14:textId="77777777" w:rsidR="00FE372D" w:rsidRPr="002F2759" w:rsidRDefault="00FE372D" w:rsidP="00FE372D">
            <w:pPr>
              <w:rPr>
                <w:rFonts w:ascii="Lucida Sans" w:hAnsi="Lucida Sans"/>
                <w:b/>
                <w:sz w:val="22"/>
                <w:szCs w:val="22"/>
              </w:rPr>
            </w:pPr>
            <w:r w:rsidRPr="002F2759">
              <w:rPr>
                <w:rFonts w:ascii="Lucida Sans" w:hAnsi="Lucida Sans"/>
                <w:b/>
                <w:sz w:val="22"/>
                <w:szCs w:val="22"/>
              </w:rPr>
              <w:t xml:space="preserve">Synopsis, highlighting related learning: </w:t>
            </w:r>
          </w:p>
          <w:p w14:paraId="6F3A7918" w14:textId="22877DC3" w:rsidR="00FE372D" w:rsidRDefault="00FE372D" w:rsidP="00727AC2">
            <w:pPr>
              <w:rPr>
                <w:rFonts w:ascii="Lucida Sans" w:hAnsi="Lucida Sans"/>
                <w:sz w:val="20"/>
                <w:szCs w:val="20"/>
              </w:rPr>
            </w:pPr>
            <w:r>
              <w:rPr>
                <w:rFonts w:ascii="Lucida Sans" w:hAnsi="Lucida Sans"/>
                <w:sz w:val="20"/>
                <w:szCs w:val="20"/>
              </w:rPr>
              <w:t xml:space="preserve">In this interactive website, students learn about how trees are affected by the four seasons as they build their understanding of seasonal changes from </w:t>
            </w:r>
            <w:r w:rsidRPr="002F2759">
              <w:rPr>
                <w:rFonts w:ascii="Lucida Sans" w:hAnsi="Lucida Sans"/>
                <w:i/>
                <w:sz w:val="20"/>
                <w:szCs w:val="20"/>
              </w:rPr>
              <w:t>When the Root Children Wake Up</w:t>
            </w:r>
            <w:r>
              <w:rPr>
                <w:rFonts w:ascii="Lucida Sans" w:hAnsi="Lucida Sans"/>
                <w:i/>
                <w:sz w:val="20"/>
                <w:szCs w:val="20"/>
              </w:rPr>
              <w:t xml:space="preserve">. </w:t>
            </w:r>
          </w:p>
          <w:p w14:paraId="2E616458" w14:textId="77777777" w:rsidR="00FE372D" w:rsidRDefault="00FE372D" w:rsidP="00727AC2">
            <w:pPr>
              <w:rPr>
                <w:rFonts w:ascii="Lucida Sans" w:hAnsi="Lucida Sans"/>
                <w:sz w:val="20"/>
                <w:szCs w:val="20"/>
              </w:rPr>
            </w:pPr>
          </w:p>
          <w:p w14:paraId="23E0941A" w14:textId="5D109C1E" w:rsidR="00FE372D" w:rsidRPr="00FE372D" w:rsidRDefault="00FE372D" w:rsidP="00727AC2">
            <w:pPr>
              <w:rPr>
                <w:rFonts w:ascii="Lucida Sans" w:hAnsi="Lucida Sans"/>
                <w:sz w:val="20"/>
                <w:szCs w:val="20"/>
              </w:rPr>
            </w:pPr>
            <w:r>
              <w:rPr>
                <w:rFonts w:ascii="Lucida Sans" w:hAnsi="Lucida Sans"/>
                <w:sz w:val="20"/>
                <w:szCs w:val="20"/>
              </w:rPr>
              <w:t>Teacher note: Click the photograph labels to read more about each of the four seasons. Note that you may need to support students with chall</w:t>
            </w:r>
            <w:r w:rsidR="00F46F76">
              <w:rPr>
                <w:rFonts w:ascii="Lucida Sans" w:hAnsi="Lucida Sans"/>
                <w:sz w:val="20"/>
                <w:szCs w:val="20"/>
              </w:rPr>
              <w:t xml:space="preserve">enging vocabulary in this text. </w:t>
            </w:r>
          </w:p>
        </w:tc>
      </w:tr>
    </w:tbl>
    <w:p w14:paraId="3680C672" w14:textId="77777777" w:rsidR="00FD64EE" w:rsidRDefault="00FD64EE">
      <w:pPr>
        <w:rPr>
          <w:rFonts w:ascii="Lucida Sans" w:hAnsi="Lucida Sans"/>
        </w:rPr>
      </w:pPr>
    </w:p>
    <w:p w14:paraId="20809612" w14:textId="77777777" w:rsidR="002F2759" w:rsidRDefault="002F2759">
      <w:pPr>
        <w:rPr>
          <w:rFonts w:ascii="Lucida Sans" w:hAnsi="Lucida Sans"/>
        </w:rPr>
      </w:pPr>
    </w:p>
    <w:tbl>
      <w:tblPr>
        <w:tblStyle w:val="TableGrid"/>
        <w:tblW w:w="14310" w:type="dxa"/>
        <w:tblInd w:w="198" w:type="dxa"/>
        <w:tblLayout w:type="fixed"/>
        <w:tblLook w:val="04A0" w:firstRow="1" w:lastRow="0" w:firstColumn="1" w:lastColumn="0" w:noHBand="0" w:noVBand="1"/>
      </w:tblPr>
      <w:tblGrid>
        <w:gridCol w:w="4230"/>
        <w:gridCol w:w="10080"/>
      </w:tblGrid>
      <w:tr w:rsidR="00727AC2" w:rsidRPr="00B33B90" w14:paraId="0FEB2597" w14:textId="77777777" w:rsidTr="002F2759">
        <w:trPr>
          <w:trHeight w:val="432"/>
        </w:trPr>
        <w:tc>
          <w:tcPr>
            <w:tcW w:w="14310" w:type="dxa"/>
            <w:gridSpan w:val="2"/>
            <w:shd w:val="clear" w:color="auto" w:fill="22A469"/>
            <w:vAlign w:val="center"/>
          </w:tcPr>
          <w:p w14:paraId="2C3532D0" w14:textId="23943E9E" w:rsidR="00727AC2" w:rsidRPr="00B33B90" w:rsidRDefault="00727AC2" w:rsidP="002F2759">
            <w:pPr>
              <w:jc w:val="center"/>
              <w:rPr>
                <w:rFonts w:ascii="Lucida Sans" w:hAnsi="Lucida Sans"/>
                <w:b/>
              </w:rPr>
            </w:pPr>
            <w:r w:rsidRPr="00B33B90">
              <w:rPr>
                <w:rFonts w:ascii="Lucida Sans" w:hAnsi="Lucida Sans"/>
                <w:b/>
              </w:rPr>
              <w:lastRenderedPageBreak/>
              <w:t>Optional Supporting Resources</w:t>
            </w:r>
          </w:p>
        </w:tc>
      </w:tr>
      <w:tr w:rsidR="00727AC2" w:rsidRPr="00B33B90" w14:paraId="6A4CA011" w14:textId="77777777" w:rsidTr="002F2759">
        <w:tc>
          <w:tcPr>
            <w:tcW w:w="4230" w:type="dxa"/>
          </w:tcPr>
          <w:p w14:paraId="38B0605F" w14:textId="57E1FA97" w:rsidR="00B7734D" w:rsidRDefault="005F4D4A" w:rsidP="00B7734D">
            <w:pPr>
              <w:rPr>
                <w:rFonts w:ascii="Lucida Sans" w:hAnsi="Lucida Sans"/>
                <w:sz w:val="22"/>
                <w:szCs w:val="22"/>
              </w:rPr>
            </w:pPr>
            <w:r w:rsidRPr="00831049">
              <w:rPr>
                <w:rFonts w:ascii="Lucida Sans" w:hAnsi="Lucida Sans"/>
                <w:sz w:val="22"/>
                <w:szCs w:val="22"/>
              </w:rPr>
              <w:t xml:space="preserve">Sheppard </w:t>
            </w:r>
            <w:r w:rsidR="009C5C94">
              <w:rPr>
                <w:rFonts w:ascii="Lucida Sans" w:hAnsi="Lucida Sans"/>
                <w:sz w:val="22"/>
                <w:szCs w:val="22"/>
              </w:rPr>
              <w:t>Software: Seasons</w:t>
            </w:r>
          </w:p>
          <w:p w14:paraId="1F5C9427" w14:textId="77777777" w:rsidR="002F2759" w:rsidRPr="00831049" w:rsidRDefault="002F2759" w:rsidP="00B7734D">
            <w:pPr>
              <w:rPr>
                <w:rFonts w:ascii="Lucida Sans" w:hAnsi="Lucida Sans"/>
                <w:sz w:val="22"/>
                <w:szCs w:val="22"/>
              </w:rPr>
            </w:pPr>
          </w:p>
          <w:p w14:paraId="082230DF" w14:textId="77777777" w:rsidR="00831049" w:rsidRPr="002F2759" w:rsidRDefault="00EB6E04">
            <w:pPr>
              <w:rPr>
                <w:rStyle w:val="Hyperlink"/>
                <w:rFonts w:ascii="Lucida Sans" w:hAnsi="Lucida Sans"/>
                <w:sz w:val="20"/>
                <w:szCs w:val="20"/>
              </w:rPr>
            </w:pPr>
            <w:hyperlink r:id="rId12" w:history="1">
              <w:r w:rsidR="00831049" w:rsidRPr="002F2759">
                <w:rPr>
                  <w:rStyle w:val="Hyperlink"/>
                  <w:rFonts w:ascii="Lucida Sans" w:hAnsi="Lucida Sans"/>
                  <w:sz w:val="20"/>
                  <w:szCs w:val="20"/>
                </w:rPr>
                <w:t>http://www.sheppardsoftware.com/scienceforkids/seasons/seasons.htm</w:t>
              </w:r>
            </w:hyperlink>
          </w:p>
          <w:p w14:paraId="084385AE" w14:textId="1D0BAF2D" w:rsidR="002F2759" w:rsidRPr="00831049" w:rsidRDefault="002F2759">
            <w:pPr>
              <w:rPr>
                <w:rFonts w:ascii="Lucida Sans" w:hAnsi="Lucida Sans"/>
                <w:sz w:val="22"/>
                <w:szCs w:val="22"/>
              </w:rPr>
            </w:pPr>
          </w:p>
        </w:tc>
        <w:tc>
          <w:tcPr>
            <w:tcW w:w="10080" w:type="dxa"/>
          </w:tcPr>
          <w:p w14:paraId="30BE6368" w14:textId="77777777" w:rsidR="002F2759" w:rsidRDefault="00727AC2">
            <w:pPr>
              <w:rPr>
                <w:rFonts w:ascii="Lucida Sans" w:hAnsi="Lucida Sans"/>
                <w:sz w:val="22"/>
                <w:szCs w:val="22"/>
              </w:rPr>
            </w:pPr>
            <w:r w:rsidRPr="002F2759">
              <w:rPr>
                <w:rFonts w:ascii="Lucida Sans" w:hAnsi="Lucida Sans"/>
                <w:b/>
                <w:sz w:val="22"/>
                <w:szCs w:val="22"/>
              </w:rPr>
              <w:t>Description/rationale for inclusion</w:t>
            </w:r>
            <w:r w:rsidR="007D4F52" w:rsidRPr="002F2759">
              <w:rPr>
                <w:rFonts w:ascii="Lucida Sans" w:hAnsi="Lucida Sans"/>
                <w:b/>
                <w:sz w:val="22"/>
                <w:szCs w:val="22"/>
              </w:rPr>
              <w:t>:</w:t>
            </w:r>
            <w:r w:rsidR="007D4F52">
              <w:rPr>
                <w:rFonts w:ascii="Lucida Sans" w:hAnsi="Lucida Sans"/>
                <w:sz w:val="22"/>
                <w:szCs w:val="22"/>
              </w:rPr>
              <w:t xml:space="preserve"> </w:t>
            </w:r>
          </w:p>
          <w:p w14:paraId="4B0DC508" w14:textId="6F919F18" w:rsidR="00727AC2" w:rsidRPr="002F2759" w:rsidRDefault="005F4D4A">
            <w:pPr>
              <w:rPr>
                <w:rFonts w:ascii="Lucida Sans" w:hAnsi="Lucida Sans"/>
                <w:sz w:val="20"/>
                <w:szCs w:val="20"/>
              </w:rPr>
            </w:pPr>
            <w:r w:rsidRPr="002F2759">
              <w:rPr>
                <w:rFonts w:ascii="Lucida Sans" w:hAnsi="Lucida Sans"/>
                <w:sz w:val="20"/>
                <w:szCs w:val="20"/>
              </w:rPr>
              <w:t xml:space="preserve">Using this interactive software, students create a scene related to one of the four seasons. </w:t>
            </w:r>
            <w:r w:rsidR="00FA776E" w:rsidRPr="002F2759">
              <w:rPr>
                <w:rFonts w:ascii="Lucida Sans" w:hAnsi="Lucida Sans"/>
                <w:sz w:val="20"/>
                <w:szCs w:val="20"/>
              </w:rPr>
              <w:t>The creation process</w:t>
            </w:r>
            <w:r w:rsidRPr="002F2759">
              <w:rPr>
                <w:rFonts w:ascii="Lucida Sans" w:hAnsi="Lucida Sans"/>
                <w:sz w:val="20"/>
                <w:szCs w:val="20"/>
              </w:rPr>
              <w:t xml:space="preserve"> involves adding colors and </w:t>
            </w:r>
            <w:r w:rsidR="00FA776E" w:rsidRPr="002F2759">
              <w:rPr>
                <w:rFonts w:ascii="Lucida Sans" w:hAnsi="Lucida Sans"/>
                <w:sz w:val="20"/>
                <w:szCs w:val="20"/>
              </w:rPr>
              <w:t>pictures related to each season</w:t>
            </w:r>
            <w:r w:rsidRPr="002F2759">
              <w:rPr>
                <w:rFonts w:ascii="Lucida Sans" w:hAnsi="Lucida Sans"/>
                <w:sz w:val="20"/>
                <w:szCs w:val="20"/>
              </w:rPr>
              <w:t xml:space="preserve"> and supports students’ abilities to identify and describe the physical features of each season.  </w:t>
            </w:r>
          </w:p>
        </w:tc>
      </w:tr>
      <w:tr w:rsidR="00727AC2" w:rsidRPr="00B33B90" w14:paraId="171901A7" w14:textId="77777777" w:rsidTr="002F2759">
        <w:tc>
          <w:tcPr>
            <w:tcW w:w="4230" w:type="dxa"/>
          </w:tcPr>
          <w:p w14:paraId="4080EF66" w14:textId="21ED62FE" w:rsidR="001077C7" w:rsidRDefault="005F4D4A" w:rsidP="001077C7">
            <w:pPr>
              <w:rPr>
                <w:rFonts w:ascii="Lucida Sans" w:hAnsi="Lucida Sans"/>
                <w:sz w:val="22"/>
                <w:szCs w:val="22"/>
              </w:rPr>
            </w:pPr>
            <w:r w:rsidRPr="00831049">
              <w:rPr>
                <w:rFonts w:ascii="Lucida Sans" w:hAnsi="Lucida Sans"/>
                <w:sz w:val="22"/>
                <w:szCs w:val="22"/>
              </w:rPr>
              <w:t>About</w:t>
            </w:r>
            <w:r w:rsidR="009C5C94">
              <w:rPr>
                <w:rFonts w:ascii="Lucida Sans" w:hAnsi="Lucida Sans"/>
                <w:sz w:val="22"/>
                <w:szCs w:val="22"/>
              </w:rPr>
              <w:t xml:space="preserve"> the Seasons: Everyday Learning</w:t>
            </w:r>
          </w:p>
          <w:p w14:paraId="2D22F283" w14:textId="77777777" w:rsidR="002F2759" w:rsidRPr="00831049" w:rsidRDefault="002F2759" w:rsidP="001077C7">
            <w:pPr>
              <w:rPr>
                <w:rFonts w:ascii="Lucida Sans" w:hAnsi="Lucida Sans"/>
                <w:sz w:val="22"/>
                <w:szCs w:val="22"/>
              </w:rPr>
            </w:pPr>
          </w:p>
          <w:p w14:paraId="22B98AF8" w14:textId="77777777" w:rsidR="001077C7" w:rsidRPr="002F2759" w:rsidRDefault="00EB6E04">
            <w:pPr>
              <w:rPr>
                <w:rStyle w:val="Hyperlink"/>
                <w:rFonts w:ascii="Lucida Sans" w:hAnsi="Lucida Sans"/>
                <w:sz w:val="20"/>
                <w:szCs w:val="20"/>
              </w:rPr>
            </w:pPr>
            <w:hyperlink r:id="rId13" w:anchor=".WVax8NPyveQ" w:history="1">
              <w:r w:rsidR="00831049" w:rsidRPr="002F2759">
                <w:rPr>
                  <w:rStyle w:val="Hyperlink"/>
                  <w:rFonts w:ascii="Lucida Sans" w:hAnsi="Lucida Sans"/>
                  <w:sz w:val="20"/>
                  <w:szCs w:val="20"/>
                </w:rPr>
                <w:t>https://www.pbslearningmedia.org/resource/evscps.sci.life.boutseas/about-the-seasons/#.WVax8NPyveQ</w:t>
              </w:r>
            </w:hyperlink>
          </w:p>
          <w:p w14:paraId="47E49DC3" w14:textId="4672453D" w:rsidR="002F2759" w:rsidRPr="00831049" w:rsidRDefault="002F2759">
            <w:pPr>
              <w:rPr>
                <w:rFonts w:ascii="Lucida Sans" w:hAnsi="Lucida Sans"/>
                <w:sz w:val="22"/>
                <w:szCs w:val="22"/>
              </w:rPr>
            </w:pPr>
          </w:p>
        </w:tc>
        <w:tc>
          <w:tcPr>
            <w:tcW w:w="10080" w:type="dxa"/>
          </w:tcPr>
          <w:p w14:paraId="5DD93B31" w14:textId="77777777" w:rsidR="002F2759" w:rsidRPr="002F2759" w:rsidRDefault="00727AC2" w:rsidP="00FA776E">
            <w:pPr>
              <w:rPr>
                <w:rFonts w:ascii="Lucida Sans" w:hAnsi="Lucida Sans"/>
                <w:b/>
                <w:sz w:val="22"/>
                <w:szCs w:val="22"/>
              </w:rPr>
            </w:pPr>
            <w:r w:rsidRPr="002F2759">
              <w:rPr>
                <w:rFonts w:ascii="Lucida Sans" w:hAnsi="Lucida Sans"/>
                <w:b/>
                <w:sz w:val="22"/>
                <w:szCs w:val="22"/>
              </w:rPr>
              <w:t>Description/rationale for inclusion</w:t>
            </w:r>
            <w:r w:rsidR="001077C7" w:rsidRPr="002F2759">
              <w:rPr>
                <w:rFonts w:ascii="Lucida Sans" w:hAnsi="Lucida Sans"/>
                <w:b/>
                <w:sz w:val="22"/>
                <w:szCs w:val="22"/>
              </w:rPr>
              <w:t>:</w:t>
            </w:r>
            <w:r w:rsidR="005F4D4A" w:rsidRPr="002F2759">
              <w:rPr>
                <w:rFonts w:ascii="Lucida Sans" w:hAnsi="Lucida Sans"/>
                <w:b/>
                <w:sz w:val="22"/>
                <w:szCs w:val="22"/>
              </w:rPr>
              <w:t xml:space="preserve"> </w:t>
            </w:r>
          </w:p>
          <w:p w14:paraId="2885263F" w14:textId="71C0B145" w:rsidR="00727AC2" w:rsidRPr="002F2759" w:rsidRDefault="005F4D4A" w:rsidP="00FA776E">
            <w:pPr>
              <w:rPr>
                <w:rFonts w:ascii="Lucida Sans" w:hAnsi="Lucida Sans"/>
                <w:sz w:val="20"/>
                <w:szCs w:val="20"/>
              </w:rPr>
            </w:pPr>
            <w:r w:rsidRPr="002F2759">
              <w:rPr>
                <w:rFonts w:ascii="Lucida Sans" w:hAnsi="Lucida Sans"/>
                <w:sz w:val="20"/>
                <w:szCs w:val="20"/>
              </w:rPr>
              <w:t xml:space="preserve">This video </w:t>
            </w:r>
            <w:r w:rsidR="00FA776E" w:rsidRPr="002F2759">
              <w:rPr>
                <w:rFonts w:ascii="Lucida Sans" w:hAnsi="Lucida Sans"/>
                <w:sz w:val="20"/>
                <w:szCs w:val="20"/>
              </w:rPr>
              <w:t xml:space="preserve">shares information about the temperature, weather, dress, activities, and animals’ behaviors within each season. This information supplements the descriptions of the seasons in </w:t>
            </w:r>
            <w:r w:rsidR="00524AE8" w:rsidRPr="002F2759">
              <w:rPr>
                <w:rFonts w:ascii="Lucida Sans" w:hAnsi="Lucida Sans"/>
                <w:i/>
                <w:sz w:val="20"/>
                <w:szCs w:val="20"/>
              </w:rPr>
              <w:t>When t</w:t>
            </w:r>
            <w:r w:rsidR="00FA776E" w:rsidRPr="002F2759">
              <w:rPr>
                <w:rFonts w:ascii="Lucida Sans" w:hAnsi="Lucida Sans"/>
                <w:i/>
                <w:sz w:val="20"/>
                <w:szCs w:val="20"/>
              </w:rPr>
              <w:t>he Root Children Wake Up</w:t>
            </w:r>
            <w:r w:rsidR="00FA776E" w:rsidRPr="002F2759">
              <w:rPr>
                <w:rFonts w:ascii="Lucida Sans" w:hAnsi="Lucida Sans"/>
                <w:sz w:val="20"/>
                <w:szCs w:val="20"/>
              </w:rPr>
              <w:t xml:space="preserve"> with a scienti</w:t>
            </w:r>
            <w:r w:rsidR="00831049" w:rsidRPr="002F2759">
              <w:rPr>
                <w:rFonts w:ascii="Lucida Sans" w:hAnsi="Lucida Sans"/>
                <w:sz w:val="20"/>
                <w:szCs w:val="20"/>
              </w:rPr>
              <w:t>fic description of each season.</w:t>
            </w:r>
          </w:p>
        </w:tc>
      </w:tr>
      <w:tr w:rsidR="00727AC2" w:rsidRPr="00B33B90" w14:paraId="36E0CED4" w14:textId="77777777" w:rsidTr="002F2759">
        <w:trPr>
          <w:trHeight w:val="432"/>
        </w:trPr>
        <w:tc>
          <w:tcPr>
            <w:tcW w:w="14310" w:type="dxa"/>
            <w:gridSpan w:val="2"/>
            <w:shd w:val="clear" w:color="auto" w:fill="22A469"/>
            <w:vAlign w:val="center"/>
          </w:tcPr>
          <w:p w14:paraId="605EFB70" w14:textId="05343482" w:rsidR="00727AC2" w:rsidRPr="00B33B90" w:rsidRDefault="002F2759" w:rsidP="002F2759">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2F2759">
        <w:tc>
          <w:tcPr>
            <w:tcW w:w="4230" w:type="dxa"/>
          </w:tcPr>
          <w:p w14:paraId="696B7E5E" w14:textId="6204BBF6" w:rsidR="00727AC2" w:rsidRPr="00B33B90" w:rsidRDefault="00727AC2" w:rsidP="005C3615">
            <w:pPr>
              <w:rPr>
                <w:rFonts w:ascii="Lucida Sans" w:hAnsi="Lucida Sans"/>
                <w:sz w:val="22"/>
                <w:szCs w:val="22"/>
              </w:rPr>
            </w:pPr>
            <w:r w:rsidRPr="00B33B90">
              <w:rPr>
                <w:rFonts w:ascii="Lucida Sans" w:hAnsi="Lucida Sans"/>
                <w:sz w:val="22"/>
                <w:szCs w:val="22"/>
              </w:rPr>
              <w:t>Text Type 1:</w:t>
            </w:r>
            <w:r w:rsidR="00524AE8">
              <w:rPr>
                <w:rFonts w:ascii="Lucida Sans" w:hAnsi="Lucida Sans"/>
                <w:sz w:val="22"/>
                <w:szCs w:val="22"/>
              </w:rPr>
              <w:t xml:space="preserve"> Narrative</w:t>
            </w:r>
          </w:p>
        </w:tc>
        <w:tc>
          <w:tcPr>
            <w:tcW w:w="10080" w:type="dxa"/>
          </w:tcPr>
          <w:p w14:paraId="1B5E2E6A" w14:textId="77777777" w:rsidR="00727AC2" w:rsidRPr="002F2759" w:rsidRDefault="00727AC2" w:rsidP="005C3615">
            <w:pPr>
              <w:rPr>
                <w:rFonts w:ascii="Lucida Sans" w:hAnsi="Lucida Sans"/>
                <w:b/>
                <w:sz w:val="22"/>
                <w:szCs w:val="22"/>
              </w:rPr>
            </w:pPr>
            <w:r w:rsidRPr="002F2759">
              <w:rPr>
                <w:rFonts w:ascii="Lucida Sans" w:hAnsi="Lucida Sans"/>
                <w:b/>
                <w:sz w:val="22"/>
                <w:szCs w:val="22"/>
              </w:rPr>
              <w:t>Description of task</w:t>
            </w:r>
            <w:r w:rsidR="00524AE8" w:rsidRPr="002F2759">
              <w:rPr>
                <w:rFonts w:ascii="Lucida Sans" w:hAnsi="Lucida Sans"/>
                <w:b/>
                <w:sz w:val="22"/>
                <w:szCs w:val="22"/>
              </w:rPr>
              <w:t>:</w:t>
            </w:r>
          </w:p>
          <w:p w14:paraId="08F6FB98" w14:textId="407A79F8" w:rsidR="00524AE8" w:rsidRPr="002F2759" w:rsidRDefault="00524AE8" w:rsidP="00524AE8">
            <w:pPr>
              <w:rPr>
                <w:rFonts w:ascii="Lucida Sans" w:hAnsi="Lucida Sans"/>
                <w:sz w:val="20"/>
                <w:szCs w:val="20"/>
              </w:rPr>
            </w:pPr>
            <w:r w:rsidRPr="002F2759">
              <w:rPr>
                <w:rFonts w:ascii="Lucida Sans" w:hAnsi="Lucida Sans"/>
                <w:sz w:val="20"/>
                <w:szCs w:val="20"/>
              </w:rPr>
              <w:t xml:space="preserve">Write your own story about the root children. Tell what happens the next time they wake up. Think about what you have learned about seasons from </w:t>
            </w:r>
            <w:r w:rsidRPr="002F2759">
              <w:rPr>
                <w:rFonts w:ascii="Lucida Sans" w:hAnsi="Lucida Sans"/>
                <w:i/>
                <w:sz w:val="20"/>
                <w:szCs w:val="20"/>
              </w:rPr>
              <w:t>When the Root Children Wake Up</w:t>
            </w:r>
            <w:r w:rsidRPr="002F2759">
              <w:rPr>
                <w:rFonts w:ascii="Lucida Sans" w:hAnsi="Lucida Sans"/>
                <w:sz w:val="20"/>
                <w:szCs w:val="20"/>
              </w:rPr>
              <w:t xml:space="preserve"> and the other texts about seasons. Write your words, and then draw a picture to match the words. </w:t>
            </w:r>
          </w:p>
          <w:p w14:paraId="0BDA61CF" w14:textId="77777777" w:rsidR="00831049" w:rsidRPr="002F2759" w:rsidRDefault="00831049" w:rsidP="00524AE8">
            <w:pPr>
              <w:rPr>
                <w:rFonts w:ascii="Lucida Sans" w:hAnsi="Lucida Sans"/>
                <w:i/>
                <w:sz w:val="20"/>
                <w:szCs w:val="20"/>
              </w:rPr>
            </w:pPr>
          </w:p>
          <w:p w14:paraId="5BDBD6CE" w14:textId="53E70B7A" w:rsidR="002F2759" w:rsidRPr="00831049" w:rsidRDefault="002F2759" w:rsidP="00F46F76">
            <w:pPr>
              <w:rPr>
                <w:rFonts w:ascii="Lucida Sans" w:hAnsi="Lucida Sans"/>
                <w:i/>
                <w:sz w:val="22"/>
                <w:szCs w:val="22"/>
              </w:rPr>
            </w:pPr>
          </w:p>
        </w:tc>
      </w:tr>
      <w:tr w:rsidR="00727AC2" w:rsidRPr="00B33B90" w14:paraId="523D28DE" w14:textId="77777777" w:rsidTr="0015644B">
        <w:tc>
          <w:tcPr>
            <w:tcW w:w="4230" w:type="dxa"/>
            <w:tcBorders>
              <w:bottom w:val="single" w:sz="4" w:space="0" w:color="auto"/>
            </w:tcBorders>
          </w:tcPr>
          <w:p w14:paraId="0FEE65A2" w14:textId="6A5A41C0" w:rsidR="00727AC2" w:rsidRPr="00B33B90" w:rsidRDefault="00727AC2" w:rsidP="005C3615">
            <w:pPr>
              <w:rPr>
                <w:rFonts w:ascii="Lucida Sans" w:hAnsi="Lucida Sans"/>
                <w:sz w:val="22"/>
                <w:szCs w:val="22"/>
              </w:rPr>
            </w:pPr>
            <w:r w:rsidRPr="00B33B90">
              <w:rPr>
                <w:rFonts w:ascii="Lucida Sans" w:hAnsi="Lucida Sans"/>
                <w:sz w:val="22"/>
                <w:szCs w:val="22"/>
              </w:rPr>
              <w:t>Text Type 2:</w:t>
            </w:r>
            <w:r w:rsidR="00FF09DB">
              <w:rPr>
                <w:rFonts w:ascii="Lucida Sans" w:hAnsi="Lucida Sans"/>
                <w:sz w:val="22"/>
                <w:szCs w:val="22"/>
              </w:rPr>
              <w:t xml:space="preserve"> </w:t>
            </w:r>
            <w:r w:rsidR="00524AE8">
              <w:rPr>
                <w:rFonts w:ascii="Lucida Sans" w:hAnsi="Lucida Sans"/>
                <w:sz w:val="22"/>
                <w:szCs w:val="22"/>
              </w:rPr>
              <w:t xml:space="preserve">Informational </w:t>
            </w:r>
          </w:p>
        </w:tc>
        <w:tc>
          <w:tcPr>
            <w:tcW w:w="10080" w:type="dxa"/>
            <w:tcBorders>
              <w:bottom w:val="single" w:sz="4" w:space="0" w:color="auto"/>
            </w:tcBorders>
          </w:tcPr>
          <w:p w14:paraId="341EAC76" w14:textId="77777777" w:rsidR="00727AC2" w:rsidRPr="002F2759" w:rsidRDefault="00727AC2" w:rsidP="005C3615">
            <w:pPr>
              <w:rPr>
                <w:rFonts w:ascii="Lucida Sans" w:hAnsi="Lucida Sans"/>
                <w:b/>
                <w:sz w:val="22"/>
                <w:szCs w:val="22"/>
              </w:rPr>
            </w:pPr>
            <w:r w:rsidRPr="002F2759">
              <w:rPr>
                <w:rFonts w:ascii="Lucida Sans" w:hAnsi="Lucida Sans"/>
                <w:b/>
                <w:sz w:val="22"/>
                <w:szCs w:val="22"/>
              </w:rPr>
              <w:t>Description of task</w:t>
            </w:r>
            <w:r w:rsidR="00524AE8" w:rsidRPr="002F2759">
              <w:rPr>
                <w:rFonts w:ascii="Lucida Sans" w:hAnsi="Lucida Sans"/>
                <w:b/>
                <w:sz w:val="22"/>
                <w:szCs w:val="22"/>
              </w:rPr>
              <w:t>:</w:t>
            </w:r>
          </w:p>
          <w:p w14:paraId="624F879F" w14:textId="183751F8" w:rsidR="00524AE8" w:rsidRPr="002F2759" w:rsidRDefault="00524AE8" w:rsidP="00524AE8">
            <w:pPr>
              <w:rPr>
                <w:rFonts w:ascii="Lucida Sans" w:hAnsi="Lucida Sans"/>
                <w:sz w:val="20"/>
                <w:szCs w:val="20"/>
              </w:rPr>
            </w:pPr>
            <w:r w:rsidRPr="002F2759">
              <w:rPr>
                <w:rFonts w:ascii="Lucida Sans" w:hAnsi="Lucida Sans"/>
                <w:sz w:val="20"/>
                <w:szCs w:val="20"/>
              </w:rPr>
              <w:t xml:space="preserve">Think about the texts you have read in this set: </w:t>
            </w:r>
            <w:r w:rsidRPr="002F2759">
              <w:rPr>
                <w:rFonts w:ascii="Lucida Sans" w:hAnsi="Lucida Sans"/>
                <w:i/>
                <w:sz w:val="20"/>
                <w:szCs w:val="20"/>
              </w:rPr>
              <w:t xml:space="preserve">When the Root Children Wake Up, Changing Seasons, </w:t>
            </w:r>
            <w:r w:rsidR="00F46F76" w:rsidRPr="00F46F76">
              <w:rPr>
                <w:rFonts w:ascii="Lucida Sans" w:hAnsi="Lucida Sans"/>
                <w:i/>
                <w:sz w:val="20"/>
                <w:szCs w:val="20"/>
              </w:rPr>
              <w:t>The Four Seasons</w:t>
            </w:r>
            <w:r w:rsidR="00F46F76">
              <w:rPr>
                <w:rFonts w:ascii="Lucida Sans" w:hAnsi="Lucida Sans"/>
                <w:sz w:val="20"/>
                <w:szCs w:val="20"/>
              </w:rPr>
              <w:t xml:space="preserve"> and the </w:t>
            </w:r>
            <w:r w:rsidR="00F46F76" w:rsidRPr="00F46F76">
              <w:rPr>
                <w:rFonts w:ascii="Lucida Sans" w:hAnsi="Lucida Sans"/>
                <w:i/>
                <w:sz w:val="20"/>
                <w:szCs w:val="20"/>
              </w:rPr>
              <w:t>Four Seasons</w:t>
            </w:r>
            <w:r w:rsidR="00F46F76">
              <w:rPr>
                <w:rFonts w:ascii="Lucida Sans" w:hAnsi="Lucida Sans"/>
                <w:sz w:val="20"/>
                <w:szCs w:val="20"/>
              </w:rPr>
              <w:t xml:space="preserve"> webpage.</w:t>
            </w:r>
            <w:r w:rsidRPr="002F2759">
              <w:rPr>
                <w:rFonts w:ascii="Lucida Sans" w:hAnsi="Lucida Sans"/>
                <w:i/>
                <w:sz w:val="20"/>
                <w:szCs w:val="20"/>
              </w:rPr>
              <w:t xml:space="preserve"> </w:t>
            </w:r>
            <w:r w:rsidRPr="002F2759">
              <w:rPr>
                <w:rFonts w:ascii="Lucida Sans" w:hAnsi="Lucida Sans"/>
                <w:sz w:val="20"/>
                <w:szCs w:val="20"/>
              </w:rPr>
              <w:t xml:space="preserve">You have learned a lot about the four seasons. Using pictures and words, show </w:t>
            </w:r>
            <w:r w:rsidR="00177DF0">
              <w:rPr>
                <w:rFonts w:ascii="Lucida Sans" w:hAnsi="Lucida Sans"/>
                <w:sz w:val="20"/>
                <w:szCs w:val="20"/>
              </w:rPr>
              <w:t xml:space="preserve">at least </w:t>
            </w:r>
            <w:r w:rsidRPr="002F2759">
              <w:rPr>
                <w:rFonts w:ascii="Lucida Sans" w:hAnsi="Lucida Sans"/>
                <w:sz w:val="20"/>
                <w:szCs w:val="20"/>
              </w:rPr>
              <w:t xml:space="preserve">two facts you have learned from these texts. </w:t>
            </w:r>
          </w:p>
          <w:p w14:paraId="47BDAA5A" w14:textId="0DEF67B1" w:rsidR="002F2759" w:rsidRPr="00B33B90" w:rsidRDefault="002F2759" w:rsidP="00F46F76">
            <w:pPr>
              <w:rPr>
                <w:rFonts w:ascii="Lucida Sans" w:hAnsi="Lucida Sans"/>
                <w:sz w:val="22"/>
                <w:szCs w:val="22"/>
              </w:rPr>
            </w:pPr>
          </w:p>
        </w:tc>
      </w:tr>
      <w:tr w:rsidR="0015644B" w:rsidRPr="00B33B90" w14:paraId="012B7BEF" w14:textId="77777777" w:rsidTr="0015644B">
        <w:tc>
          <w:tcPr>
            <w:tcW w:w="14310" w:type="dxa"/>
            <w:gridSpan w:val="2"/>
            <w:tcBorders>
              <w:top w:val="single" w:sz="4" w:space="0" w:color="auto"/>
              <w:left w:val="nil"/>
              <w:bottom w:val="nil"/>
              <w:right w:val="nil"/>
            </w:tcBorders>
          </w:tcPr>
          <w:p w14:paraId="65D6EC13" w14:textId="72A88C4B" w:rsidR="0015644B" w:rsidRPr="002F2759" w:rsidRDefault="0015644B" w:rsidP="005C3615">
            <w:pPr>
              <w:rPr>
                <w:rFonts w:ascii="Lucida Sans" w:hAnsi="Lucida Sans"/>
                <w:b/>
              </w:rPr>
            </w:pPr>
            <w:bookmarkStart w:id="0" w:name="_GoBack"/>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05B8EDD6" w14:textId="17CB036F" w:rsidR="00234994" w:rsidRPr="00B33B90" w:rsidRDefault="00234994" w:rsidP="00727AC2">
      <w:pPr>
        <w:rPr>
          <w:rFonts w:ascii="Lucida Sans" w:hAnsi="Lucida Sans"/>
          <w:sz w:val="2"/>
          <w:szCs w:val="2"/>
        </w:rPr>
      </w:pPr>
    </w:p>
    <w:sectPr w:rsidR="00234994" w:rsidRPr="00B33B90" w:rsidSect="005273B3">
      <w:headerReference w:type="default" r:id="rId14"/>
      <w:footerReference w:type="default" r:id="rId15"/>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37F990" w14:textId="77777777" w:rsidR="00EB6E04" w:rsidRDefault="00EB6E04" w:rsidP="00200A83">
      <w:pPr>
        <w:spacing w:after="0" w:line="240" w:lineRule="auto"/>
      </w:pPr>
      <w:r>
        <w:separator/>
      </w:r>
    </w:p>
  </w:endnote>
  <w:endnote w:type="continuationSeparator" w:id="0">
    <w:p w14:paraId="719F8FA7" w14:textId="77777777" w:rsidR="00EB6E04" w:rsidRDefault="00EB6E04"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5FCD19" w14:textId="6BDC20AD" w:rsidR="005273B3" w:rsidRDefault="005273B3" w:rsidP="005273B3">
    <w:pPr>
      <w:pStyle w:val="Footer"/>
      <w:jc w:val="center"/>
    </w:pPr>
    <w:r w:rsidRPr="00732FB3">
      <w:rPr>
        <w:noProof/>
      </w:rPr>
      <w:drawing>
        <wp:inline distT="0" distB="0" distL="0" distR="0" wp14:anchorId="76DE7FB6" wp14:editId="50D6547D">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60FBBB" w14:textId="77777777" w:rsidR="00EB6E04" w:rsidRDefault="00EB6E04" w:rsidP="00200A83">
      <w:pPr>
        <w:spacing w:after="0" w:line="240" w:lineRule="auto"/>
      </w:pPr>
      <w:r>
        <w:separator/>
      </w:r>
    </w:p>
  </w:footnote>
  <w:footnote w:type="continuationSeparator" w:id="0">
    <w:p w14:paraId="5F913C94" w14:textId="77777777" w:rsidR="00EB6E04" w:rsidRDefault="00EB6E04"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8614EA" w14:textId="77777777" w:rsidR="0006492E" w:rsidRDefault="0006492E" w:rsidP="0006492E">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0D437429" w:rsidR="009A78CD" w:rsidRPr="00B33B90" w:rsidRDefault="0006492E"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2272A3">
      <w:rPr>
        <w:rFonts w:ascii="Lucida Sans" w:eastAsia="Cambria" w:hAnsi="Lucida Sans" w:cs="Cambria"/>
      </w:rPr>
      <w:t xml:space="preserve">Text: </w:t>
    </w:r>
    <w:r w:rsidR="00D972C4">
      <w:rPr>
        <w:rFonts w:ascii="Lucida Sans" w:eastAsia="Cambria" w:hAnsi="Lucida Sans" w:cs="Cambria"/>
      </w:rPr>
      <w:t xml:space="preserve">When the Root Children Wake Up </w:t>
    </w:r>
    <w:r w:rsidR="002F2759">
      <w:rPr>
        <w:rFonts w:ascii="Lucida Sans" w:eastAsia="Cambria" w:hAnsi="Lucida Sans" w:cs="Cambria"/>
      </w:rPr>
      <w:t xml:space="preserve">| </w:t>
    </w:r>
    <w:r w:rsidR="00727AC2" w:rsidRPr="00B33B90">
      <w:rPr>
        <w:rFonts w:ascii="Lucida Sans" w:eastAsia="Cambria" w:hAnsi="Lucida Sans" w:cs="Cambria"/>
      </w:rPr>
      <w:t>Grade:</w:t>
    </w:r>
    <w:r w:rsidR="002272A3">
      <w:rPr>
        <w:rFonts w:ascii="Lucida Sans" w:eastAsia="Cambria" w:hAnsi="Lucida Sans" w:cs="Cambria"/>
      </w:rPr>
      <w:t xml:space="preserve"> </w:t>
    </w:r>
    <w:r w:rsidR="00D972C4">
      <w:rPr>
        <w:rFonts w:ascii="Lucida Sans" w:eastAsia="Cambria" w:hAnsi="Lucida Sans" w:cs="Cambria"/>
      </w:rPr>
      <w:t>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0"/>
  </w:num>
  <w:num w:numId="3">
    <w:abstractNumId w:val="1"/>
  </w:num>
  <w:num w:numId="4">
    <w:abstractNumId w:val="8"/>
  </w:num>
  <w:num w:numId="5">
    <w:abstractNumId w:val="0"/>
  </w:num>
  <w:num w:numId="6">
    <w:abstractNumId w:val="7"/>
  </w:num>
  <w:num w:numId="7">
    <w:abstractNumId w:val="5"/>
  </w:num>
  <w:num w:numId="8">
    <w:abstractNumId w:val="9"/>
  </w:num>
  <w:num w:numId="9">
    <w:abstractNumId w:val="4"/>
  </w:num>
  <w:num w:numId="10">
    <w:abstractNumId w:val="3"/>
  </w:num>
  <w:num w:numId="11">
    <w:abstractNumId w:val="11"/>
  </w:num>
  <w:num w:numId="12">
    <w:abstractNumId w:val="1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56132"/>
    <w:rsid w:val="0006492E"/>
    <w:rsid w:val="000960A0"/>
    <w:rsid w:val="000D6B45"/>
    <w:rsid w:val="000E4CDC"/>
    <w:rsid w:val="000F20CE"/>
    <w:rsid w:val="001077C7"/>
    <w:rsid w:val="00114422"/>
    <w:rsid w:val="0012629D"/>
    <w:rsid w:val="00151230"/>
    <w:rsid w:val="0015644B"/>
    <w:rsid w:val="00156EC6"/>
    <w:rsid w:val="00177DF0"/>
    <w:rsid w:val="001A6D85"/>
    <w:rsid w:val="001C2576"/>
    <w:rsid w:val="001C5DCB"/>
    <w:rsid w:val="00200A83"/>
    <w:rsid w:val="00202D28"/>
    <w:rsid w:val="0021601A"/>
    <w:rsid w:val="002272A3"/>
    <w:rsid w:val="00234994"/>
    <w:rsid w:val="00264485"/>
    <w:rsid w:val="00297D58"/>
    <w:rsid w:val="002C218A"/>
    <w:rsid w:val="002F2759"/>
    <w:rsid w:val="00301041"/>
    <w:rsid w:val="003024BA"/>
    <w:rsid w:val="003741AC"/>
    <w:rsid w:val="003838FE"/>
    <w:rsid w:val="003B6411"/>
    <w:rsid w:val="003E220B"/>
    <w:rsid w:val="003E7B20"/>
    <w:rsid w:val="00444702"/>
    <w:rsid w:val="00490BDC"/>
    <w:rsid w:val="00496171"/>
    <w:rsid w:val="00513025"/>
    <w:rsid w:val="00516534"/>
    <w:rsid w:val="00524AE8"/>
    <w:rsid w:val="005273B3"/>
    <w:rsid w:val="0053111A"/>
    <w:rsid w:val="0056345E"/>
    <w:rsid w:val="005845DD"/>
    <w:rsid w:val="005A7100"/>
    <w:rsid w:val="005F4D4A"/>
    <w:rsid w:val="00631AA3"/>
    <w:rsid w:val="006B250A"/>
    <w:rsid w:val="00727AC2"/>
    <w:rsid w:val="007612F4"/>
    <w:rsid w:val="00781076"/>
    <w:rsid w:val="00790EA0"/>
    <w:rsid w:val="007A6712"/>
    <w:rsid w:val="007C7575"/>
    <w:rsid w:val="007C79E7"/>
    <w:rsid w:val="007D4F52"/>
    <w:rsid w:val="00831049"/>
    <w:rsid w:val="00860BC1"/>
    <w:rsid w:val="00863FA7"/>
    <w:rsid w:val="00872B1D"/>
    <w:rsid w:val="00893496"/>
    <w:rsid w:val="008B2B6F"/>
    <w:rsid w:val="008D7FD7"/>
    <w:rsid w:val="008E5118"/>
    <w:rsid w:val="00954B76"/>
    <w:rsid w:val="0097634E"/>
    <w:rsid w:val="009A78CD"/>
    <w:rsid w:val="009C5C94"/>
    <w:rsid w:val="009E230B"/>
    <w:rsid w:val="00A11FD5"/>
    <w:rsid w:val="00A77BF5"/>
    <w:rsid w:val="00A81B5F"/>
    <w:rsid w:val="00A9764E"/>
    <w:rsid w:val="00AE377F"/>
    <w:rsid w:val="00AF65FA"/>
    <w:rsid w:val="00B33B90"/>
    <w:rsid w:val="00B462F1"/>
    <w:rsid w:val="00B7734D"/>
    <w:rsid w:val="00BA31EC"/>
    <w:rsid w:val="00BF42CC"/>
    <w:rsid w:val="00CD0FC6"/>
    <w:rsid w:val="00CD6C30"/>
    <w:rsid w:val="00CE58DE"/>
    <w:rsid w:val="00D43FDB"/>
    <w:rsid w:val="00D52E9D"/>
    <w:rsid w:val="00D6416D"/>
    <w:rsid w:val="00D9201C"/>
    <w:rsid w:val="00D972C4"/>
    <w:rsid w:val="00DD3D29"/>
    <w:rsid w:val="00DE3B8A"/>
    <w:rsid w:val="00E3755B"/>
    <w:rsid w:val="00E4410F"/>
    <w:rsid w:val="00E71BB3"/>
    <w:rsid w:val="00E812B2"/>
    <w:rsid w:val="00EB6E04"/>
    <w:rsid w:val="00EC3972"/>
    <w:rsid w:val="00EE0829"/>
    <w:rsid w:val="00F46F76"/>
    <w:rsid w:val="00F55317"/>
    <w:rsid w:val="00F638BA"/>
    <w:rsid w:val="00FA776E"/>
    <w:rsid w:val="00FB492F"/>
    <w:rsid w:val="00FC4B00"/>
    <w:rsid w:val="00FD64EE"/>
    <w:rsid w:val="00FE372D"/>
    <w:rsid w:val="00FF09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0EA741F7-B757-4742-97F2-DC9EB3DA2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customStyle="1" w:styleId="UnresolvedMention1">
    <w:name w:val="Unresolved Mention1"/>
    <w:basedOn w:val="DefaultParagraphFont"/>
    <w:uiPriority w:val="99"/>
    <w:semiHidden/>
    <w:unhideWhenUsed/>
    <w:rsid w:val="00FE372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79348">
      <w:bodyDiv w:val="1"/>
      <w:marLeft w:val="0"/>
      <w:marRight w:val="0"/>
      <w:marTop w:val="0"/>
      <w:marBottom w:val="0"/>
      <w:divBdr>
        <w:top w:val="none" w:sz="0" w:space="0" w:color="auto"/>
        <w:left w:val="none" w:sz="0" w:space="0" w:color="auto"/>
        <w:bottom w:val="none" w:sz="0" w:space="0" w:color="auto"/>
        <w:right w:val="none" w:sz="0" w:space="0" w:color="auto"/>
      </w:divBdr>
    </w:div>
    <w:div w:id="1036583513">
      <w:bodyDiv w:val="1"/>
      <w:marLeft w:val="0"/>
      <w:marRight w:val="0"/>
      <w:marTop w:val="0"/>
      <w:marBottom w:val="0"/>
      <w:divBdr>
        <w:top w:val="none" w:sz="0" w:space="0" w:color="auto"/>
        <w:left w:val="none" w:sz="0" w:space="0" w:color="auto"/>
        <w:bottom w:val="none" w:sz="0" w:space="0" w:color="auto"/>
        <w:right w:val="none" w:sz="0" w:space="0" w:color="auto"/>
      </w:divBdr>
    </w:div>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 w:id="1456681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587/when-the-root-children-wake-up" TargetMode="External"/><Relationship Id="rId13" Type="http://schemas.openxmlformats.org/officeDocument/2006/relationships/hyperlink" Target="https://www.pbslearningmedia.org/resource/evscps.sci.life.boutseas/about-the-seasons/" TargetMode="Externa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www.sheppardsoftware.com/scienceforkids/seasons/seasons.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kfindout.com/us/earth/seasons/four-seasons/"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readworks.org/article/The-Four-Seasons/c56468cd-6375-4850-91f6-e6938d49cacc" TargetMode="External"/><Relationship Id="rId4" Type="http://schemas.openxmlformats.org/officeDocument/2006/relationships/webSettings" Target="webSettings.xml"/><Relationship Id="rId9" Type="http://schemas.openxmlformats.org/officeDocument/2006/relationships/hyperlink" Target="https://www.raz-plus.com/book.php?id=89&amp;lang=1&amp;type=book"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859</Words>
  <Characters>4538</Characters>
  <Application>Microsoft Office Word</Application>
  <DocSecurity>0</DocSecurity>
  <Lines>156</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2018-02-09T02:13:00Z</dcterms:created>
  <dcterms:modified xsi:type="dcterms:W3CDTF">2018-02-09T18:10:00Z</dcterms:modified>
</cp:coreProperties>
</file>