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A206DD" w14:paraId="36F12D13" w14:textId="77777777" w:rsidTr="00A206DD">
        <w:tc>
          <w:tcPr>
            <w:tcW w:w="14400" w:type="dxa"/>
          </w:tcPr>
          <w:p w14:paraId="5E4894D7" w14:textId="77777777" w:rsidR="00A206DD" w:rsidRPr="000B76AB" w:rsidRDefault="00A206DD" w:rsidP="00E872DB">
            <w:pPr>
              <w:contextualSpacing/>
              <w:rPr>
                <w:rFonts w:ascii="Lucida Sans" w:hAnsi="Lucida Sans"/>
                <w:i/>
                <w:sz w:val="20"/>
                <w:szCs w:val="20"/>
              </w:rPr>
            </w:pPr>
            <w:r>
              <w:rPr>
                <w:rFonts w:ascii="Lucida Sans" w:hAnsi="Lucida Sans"/>
                <w:sz w:val="20"/>
                <w:szCs w:val="20"/>
              </w:rPr>
              <w:t>About this Resource:</w:t>
            </w:r>
          </w:p>
          <w:p w14:paraId="2182EE00" w14:textId="3BE43621" w:rsidR="00A206DD" w:rsidRPr="000C5E90" w:rsidRDefault="00A83B29"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1B5ACB4C" w14:textId="77777777" w:rsidR="00A206DD" w:rsidRPr="00B33B90" w:rsidRDefault="00A206DD" w:rsidP="00A206DD">
      <w:pPr>
        <w:spacing w:after="0" w:line="240" w:lineRule="auto"/>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D83F88">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A206DD">
        <w:trPr>
          <w:trHeight w:val="1142"/>
        </w:trPr>
        <w:tc>
          <w:tcPr>
            <w:tcW w:w="4410" w:type="dxa"/>
            <w:tcBorders>
              <w:top w:val="single" w:sz="4" w:space="0" w:color="auto"/>
            </w:tcBorders>
            <w:shd w:val="clear" w:color="auto" w:fill="F2F2F2" w:themeFill="background1" w:themeFillShade="F2"/>
          </w:tcPr>
          <w:p w14:paraId="14D97734" w14:textId="41C9799B" w:rsidR="003024BA" w:rsidRDefault="003024BA" w:rsidP="000D6B45">
            <w:pPr>
              <w:rPr>
                <w:rFonts w:ascii="Lucida Sans" w:hAnsi="Lucida Sans"/>
                <w:sz w:val="22"/>
                <w:szCs w:val="22"/>
              </w:rPr>
            </w:pPr>
            <w:r w:rsidRPr="00B33B90">
              <w:rPr>
                <w:rFonts w:ascii="Lucida Sans" w:hAnsi="Lucida Sans"/>
                <w:sz w:val="22"/>
                <w:szCs w:val="22"/>
              </w:rPr>
              <w:t>Read Aloud</w:t>
            </w:r>
            <w:r w:rsidR="00D83F88">
              <w:rPr>
                <w:rFonts w:ascii="Lucida Sans" w:hAnsi="Lucida Sans"/>
                <w:sz w:val="22"/>
                <w:szCs w:val="22"/>
              </w:rPr>
              <w:t>:</w:t>
            </w:r>
          </w:p>
          <w:p w14:paraId="228C7A9F" w14:textId="3FCE4A51" w:rsidR="00D83F88" w:rsidRDefault="00D83F88" w:rsidP="000D6B45">
            <w:pPr>
              <w:rPr>
                <w:rFonts w:ascii="Lucida Sans" w:hAnsi="Lucida Sans"/>
                <w:sz w:val="22"/>
                <w:szCs w:val="22"/>
              </w:rPr>
            </w:pPr>
            <w:r>
              <w:rPr>
                <w:rFonts w:ascii="Lucida Sans" w:hAnsi="Lucida Sans"/>
                <w:sz w:val="22"/>
                <w:szCs w:val="22"/>
              </w:rPr>
              <w:t>The Salamander Room</w:t>
            </w:r>
          </w:p>
          <w:p w14:paraId="6805CE55" w14:textId="77777777" w:rsidR="00D83F88" w:rsidRPr="00B33B90" w:rsidRDefault="00D83F88" w:rsidP="000D6B45">
            <w:pPr>
              <w:rPr>
                <w:rFonts w:ascii="Lucida Sans" w:hAnsi="Lucida Sans"/>
                <w:sz w:val="22"/>
                <w:szCs w:val="22"/>
              </w:rPr>
            </w:pPr>
          </w:p>
          <w:p w14:paraId="733FBC03" w14:textId="102A1A33" w:rsidR="003024BA" w:rsidRPr="00D83F88" w:rsidRDefault="00553136" w:rsidP="00727AC2">
            <w:pPr>
              <w:rPr>
                <w:rFonts w:ascii="Lucida Sans" w:hAnsi="Lucida Sans"/>
                <w:sz w:val="20"/>
                <w:szCs w:val="20"/>
              </w:rPr>
            </w:pPr>
            <w:hyperlink r:id="rId8" w:history="1">
              <w:r w:rsidR="00660B39" w:rsidRPr="00D83F88">
                <w:rPr>
                  <w:rStyle w:val="Hyperlink"/>
                  <w:rFonts w:ascii="Lucida Sans" w:hAnsi="Lucida Sans"/>
                  <w:sz w:val="20"/>
                  <w:szCs w:val="20"/>
                </w:rPr>
                <w:t>http://achievethecore.org/page/3045/the-salamander-room</w:t>
              </w:r>
            </w:hyperlink>
          </w:p>
          <w:p w14:paraId="30616241" w14:textId="5A45B18F" w:rsidR="00660B39" w:rsidRPr="00B33B90" w:rsidRDefault="00660B39" w:rsidP="00727AC2">
            <w:pPr>
              <w:rPr>
                <w:rFonts w:ascii="Lucida Sans" w:hAnsi="Lucida Sans"/>
                <w:sz w:val="22"/>
                <w:szCs w:val="22"/>
              </w:rPr>
            </w:pPr>
          </w:p>
        </w:tc>
        <w:tc>
          <w:tcPr>
            <w:tcW w:w="9990" w:type="dxa"/>
            <w:shd w:val="clear" w:color="auto" w:fill="F2F2F2" w:themeFill="background1" w:themeFillShade="F2"/>
          </w:tcPr>
          <w:p w14:paraId="23408567" w14:textId="77777777" w:rsidR="00A11FD5" w:rsidRPr="00D83F88" w:rsidRDefault="00727AC2" w:rsidP="00727AC2">
            <w:pPr>
              <w:rPr>
                <w:rFonts w:ascii="Lucida Sans" w:hAnsi="Lucida Sans"/>
                <w:b/>
                <w:sz w:val="22"/>
                <w:szCs w:val="22"/>
              </w:rPr>
            </w:pPr>
            <w:r w:rsidRPr="00D83F88">
              <w:rPr>
                <w:rFonts w:ascii="Lucida Sans" w:hAnsi="Lucida Sans"/>
                <w:b/>
                <w:sz w:val="22"/>
                <w:szCs w:val="22"/>
              </w:rPr>
              <w:t>Synopsis of Text:</w:t>
            </w:r>
          </w:p>
          <w:p w14:paraId="266AEC54" w14:textId="77777777" w:rsidR="00EA20BE" w:rsidRPr="00D83F88" w:rsidRDefault="00923FF3" w:rsidP="00923FF3">
            <w:pPr>
              <w:rPr>
                <w:rFonts w:ascii="Lucida Sans" w:hAnsi="Lucida Sans"/>
                <w:sz w:val="20"/>
                <w:szCs w:val="20"/>
              </w:rPr>
            </w:pPr>
            <w:r w:rsidRPr="00D83F88">
              <w:rPr>
                <w:rFonts w:ascii="Lucida Sans" w:hAnsi="Lucida Sans"/>
                <w:sz w:val="20"/>
                <w:szCs w:val="20"/>
              </w:rPr>
              <w:t>A young boy, Brian, finds a salamander in the woods and wants to keep it as a pet. This story follows Brian as he uses his perseverance and imagination to convince his mom that he should be able to keep the salamander.</w:t>
            </w:r>
          </w:p>
          <w:p w14:paraId="267DFBF1" w14:textId="26A4688B" w:rsidR="008F1484" w:rsidRPr="00B33B90" w:rsidRDefault="008F1484" w:rsidP="00923FF3">
            <w:pPr>
              <w:rPr>
                <w:rFonts w:ascii="Lucida Sans" w:hAnsi="Lucida Sans"/>
                <w:sz w:val="22"/>
                <w:szCs w:val="22"/>
              </w:rPr>
            </w:pPr>
          </w:p>
        </w:tc>
      </w:tr>
      <w:tr w:rsidR="003024BA" w:rsidRPr="00B33B90" w14:paraId="61E678C1" w14:textId="77777777" w:rsidTr="00D83F88">
        <w:trPr>
          <w:trHeight w:val="1007"/>
        </w:trPr>
        <w:tc>
          <w:tcPr>
            <w:tcW w:w="4410" w:type="dxa"/>
            <w:tcBorders>
              <w:top w:val="single" w:sz="4" w:space="0" w:color="auto"/>
              <w:bottom w:val="single" w:sz="4" w:space="0" w:color="auto"/>
            </w:tcBorders>
          </w:tcPr>
          <w:p w14:paraId="2176F9DD" w14:textId="77777777" w:rsidR="003B536F" w:rsidRDefault="00727AC2" w:rsidP="00F55317">
            <w:pPr>
              <w:rPr>
                <w:rFonts w:ascii="Lucida Sans" w:hAnsi="Lucida Sans"/>
                <w:sz w:val="22"/>
                <w:szCs w:val="22"/>
              </w:rPr>
            </w:pPr>
            <w:r w:rsidRPr="00B33B90">
              <w:rPr>
                <w:rFonts w:ascii="Lucida Sans" w:hAnsi="Lucida Sans"/>
                <w:sz w:val="22"/>
                <w:szCs w:val="22"/>
              </w:rPr>
              <w:t xml:space="preserve">Related </w:t>
            </w:r>
            <w:r w:rsidR="00057420" w:rsidRPr="00B33B90">
              <w:rPr>
                <w:rFonts w:ascii="Lucida Sans" w:hAnsi="Lucida Sans"/>
                <w:sz w:val="22"/>
                <w:szCs w:val="22"/>
              </w:rPr>
              <w:t>Text</w:t>
            </w:r>
            <w:r w:rsidRPr="00B33B90">
              <w:rPr>
                <w:rFonts w:ascii="Lucida Sans" w:hAnsi="Lucida Sans"/>
                <w:sz w:val="22"/>
                <w:szCs w:val="22"/>
              </w:rPr>
              <w:t xml:space="preserve"> 1:</w:t>
            </w:r>
            <w:r w:rsidR="00CF2C7B">
              <w:rPr>
                <w:rFonts w:ascii="Lucida Sans" w:hAnsi="Lucida Sans"/>
                <w:sz w:val="22"/>
                <w:szCs w:val="22"/>
              </w:rPr>
              <w:t xml:space="preserve"> </w:t>
            </w:r>
          </w:p>
          <w:p w14:paraId="43986A67" w14:textId="6C79C12C" w:rsidR="00CD049F" w:rsidRDefault="00D83F88" w:rsidP="00F55317">
            <w:pPr>
              <w:rPr>
                <w:rFonts w:ascii="Lucida Sans" w:hAnsi="Lucida Sans"/>
                <w:sz w:val="22"/>
                <w:szCs w:val="22"/>
              </w:rPr>
            </w:pPr>
            <w:r>
              <w:rPr>
                <w:rFonts w:ascii="Lucida Sans" w:hAnsi="Lucida Sans"/>
                <w:sz w:val="22"/>
                <w:szCs w:val="22"/>
              </w:rPr>
              <w:t>Habitat: Facts</w:t>
            </w:r>
          </w:p>
          <w:p w14:paraId="15F49592" w14:textId="77777777" w:rsidR="00D83F88" w:rsidRDefault="00D83F88" w:rsidP="00F55317">
            <w:pPr>
              <w:rPr>
                <w:rFonts w:ascii="Lucida Sans" w:hAnsi="Lucida Sans"/>
                <w:sz w:val="22"/>
                <w:szCs w:val="22"/>
              </w:rPr>
            </w:pPr>
          </w:p>
          <w:p w14:paraId="70D8EFAB" w14:textId="710A82D5" w:rsidR="00057420" w:rsidRPr="00D83F88" w:rsidRDefault="00553136" w:rsidP="00F55317">
            <w:pPr>
              <w:rPr>
                <w:rFonts w:ascii="Lucida Sans" w:hAnsi="Lucida Sans" w:cs="Segoe UI"/>
                <w:sz w:val="20"/>
                <w:szCs w:val="20"/>
              </w:rPr>
            </w:pPr>
            <w:hyperlink r:id="rId9" w:history="1">
              <w:r w:rsidR="00D83F88" w:rsidRPr="00D83F88">
                <w:rPr>
                  <w:rStyle w:val="Hyperlink"/>
                  <w:rFonts w:ascii="Lucida Sans" w:hAnsi="Lucida Sans" w:cs="Segoe UI"/>
                  <w:sz w:val="20"/>
                  <w:szCs w:val="20"/>
                </w:rPr>
                <w:t>http://idahoptv.org/sciencetrek/topics/habitat/facts.cfm</w:t>
              </w:r>
            </w:hyperlink>
            <w:r w:rsidR="00D83F88" w:rsidRPr="00D83F88">
              <w:rPr>
                <w:rFonts w:ascii="Lucida Sans" w:hAnsi="Lucida Sans" w:cs="Segoe UI"/>
                <w:sz w:val="20"/>
                <w:szCs w:val="20"/>
              </w:rPr>
              <w:t xml:space="preserve"> </w:t>
            </w:r>
          </w:p>
          <w:p w14:paraId="0534F223" w14:textId="62009616" w:rsidR="00CF2C7B" w:rsidRPr="00B33B90" w:rsidRDefault="00CF2C7B" w:rsidP="00057420">
            <w:pPr>
              <w:rPr>
                <w:rFonts w:ascii="Lucida Sans" w:hAnsi="Lucida Sans"/>
                <w:sz w:val="22"/>
                <w:szCs w:val="22"/>
              </w:rPr>
            </w:pPr>
          </w:p>
        </w:tc>
        <w:tc>
          <w:tcPr>
            <w:tcW w:w="9990" w:type="dxa"/>
          </w:tcPr>
          <w:p w14:paraId="7C0D927E" w14:textId="543A4FDA" w:rsidR="00554DA2" w:rsidRPr="00D83F88" w:rsidRDefault="00727AC2" w:rsidP="00727AC2">
            <w:pPr>
              <w:rPr>
                <w:rFonts w:ascii="Lucida Sans" w:hAnsi="Lucida Sans"/>
                <w:b/>
                <w:sz w:val="22"/>
                <w:szCs w:val="22"/>
              </w:rPr>
            </w:pPr>
            <w:r w:rsidRPr="00D83F88">
              <w:rPr>
                <w:rFonts w:ascii="Lucida Sans" w:hAnsi="Lucida Sans"/>
                <w:b/>
                <w:sz w:val="22"/>
                <w:szCs w:val="22"/>
              </w:rPr>
              <w:t>Synopsis, highlighting related learning</w:t>
            </w:r>
            <w:r w:rsidR="009F5F8D" w:rsidRPr="00D83F88">
              <w:rPr>
                <w:rFonts w:ascii="Lucida Sans" w:hAnsi="Lucida Sans"/>
                <w:b/>
                <w:sz w:val="22"/>
                <w:szCs w:val="22"/>
              </w:rPr>
              <w:t>:</w:t>
            </w:r>
          </w:p>
          <w:p w14:paraId="19B81722" w14:textId="17DDC0DC" w:rsidR="00790EA0" w:rsidRPr="00D83F88" w:rsidRDefault="00F802EA" w:rsidP="000D6B45">
            <w:pPr>
              <w:rPr>
                <w:rFonts w:ascii="Lucida Sans" w:hAnsi="Lucida Sans"/>
                <w:sz w:val="20"/>
                <w:szCs w:val="20"/>
              </w:rPr>
            </w:pPr>
            <w:r w:rsidRPr="00D83F88">
              <w:rPr>
                <w:rFonts w:ascii="Lucida Sans" w:hAnsi="Lucida Sans"/>
                <w:sz w:val="20"/>
                <w:szCs w:val="20"/>
              </w:rPr>
              <w:t xml:space="preserve">This website </w:t>
            </w:r>
            <w:r w:rsidR="00B81644" w:rsidRPr="00D83F88">
              <w:rPr>
                <w:rFonts w:ascii="Lucida Sans" w:hAnsi="Lucida Sans"/>
                <w:sz w:val="20"/>
                <w:szCs w:val="20"/>
              </w:rPr>
              <w:t>gives students a basic understanding about what a habitat is. Even thoug</w:t>
            </w:r>
            <w:r w:rsidR="008F1484" w:rsidRPr="00D83F88">
              <w:rPr>
                <w:rFonts w:ascii="Lucida Sans" w:hAnsi="Lucida Sans"/>
                <w:sz w:val="20"/>
                <w:szCs w:val="20"/>
              </w:rPr>
              <w:t>h the term “habitat” isn’t used</w:t>
            </w:r>
            <w:r w:rsidR="00B81644" w:rsidRPr="00D83F88">
              <w:rPr>
                <w:rFonts w:ascii="Lucida Sans" w:hAnsi="Lucida Sans"/>
                <w:sz w:val="20"/>
                <w:szCs w:val="20"/>
              </w:rPr>
              <w:t xml:space="preserve"> in </w:t>
            </w:r>
            <w:r w:rsidR="00B81644" w:rsidRPr="00D83F88">
              <w:rPr>
                <w:rFonts w:ascii="Lucida Sans" w:hAnsi="Lucida Sans"/>
                <w:i/>
                <w:sz w:val="20"/>
                <w:szCs w:val="20"/>
              </w:rPr>
              <w:t>The Salamander Room</w:t>
            </w:r>
            <w:r w:rsidR="00B81644" w:rsidRPr="00D83F88">
              <w:rPr>
                <w:rFonts w:ascii="Lucida Sans" w:hAnsi="Lucida Sans"/>
                <w:sz w:val="20"/>
                <w:szCs w:val="20"/>
              </w:rPr>
              <w:t xml:space="preserve">, Brian’s mom asks </w:t>
            </w:r>
            <w:r w:rsidR="00613937" w:rsidRPr="00D83F88">
              <w:rPr>
                <w:rFonts w:ascii="Lucida Sans" w:hAnsi="Lucida Sans"/>
                <w:sz w:val="20"/>
                <w:szCs w:val="20"/>
              </w:rPr>
              <w:t>him</w:t>
            </w:r>
            <w:r w:rsidR="00FA2411" w:rsidRPr="00D83F88">
              <w:rPr>
                <w:rFonts w:ascii="Lucida Sans" w:hAnsi="Lucida Sans"/>
                <w:sz w:val="20"/>
                <w:szCs w:val="20"/>
              </w:rPr>
              <w:t xml:space="preserve"> questions</w:t>
            </w:r>
            <w:r w:rsidR="00D11B67" w:rsidRPr="00D83F88">
              <w:rPr>
                <w:rFonts w:ascii="Lucida Sans" w:hAnsi="Lucida Sans"/>
                <w:sz w:val="20"/>
                <w:szCs w:val="20"/>
              </w:rPr>
              <w:t xml:space="preserve"> and these questions are all helping him create a more</w:t>
            </w:r>
            <w:r w:rsidR="00B81644" w:rsidRPr="00D83F88">
              <w:rPr>
                <w:rFonts w:ascii="Lucida Sans" w:hAnsi="Lucida Sans"/>
                <w:sz w:val="20"/>
                <w:szCs w:val="20"/>
              </w:rPr>
              <w:t xml:space="preserve"> suitable habitat</w:t>
            </w:r>
            <w:r w:rsidR="00DD4F12" w:rsidRPr="00D83F88">
              <w:rPr>
                <w:rFonts w:ascii="Lucida Sans" w:hAnsi="Lucida Sans"/>
                <w:sz w:val="20"/>
                <w:szCs w:val="20"/>
              </w:rPr>
              <w:t xml:space="preserve"> or “room</w:t>
            </w:r>
            <w:r w:rsidR="00265624" w:rsidRPr="00D83F88">
              <w:rPr>
                <w:rFonts w:ascii="Lucida Sans" w:hAnsi="Lucida Sans"/>
                <w:sz w:val="20"/>
                <w:szCs w:val="20"/>
              </w:rPr>
              <w:t>”</w:t>
            </w:r>
            <w:r w:rsidR="00D11B67" w:rsidRPr="00D83F88">
              <w:rPr>
                <w:rFonts w:ascii="Lucida Sans" w:hAnsi="Lucida Sans"/>
                <w:sz w:val="20"/>
                <w:szCs w:val="20"/>
              </w:rPr>
              <w:t xml:space="preserve"> for the salamander</w:t>
            </w:r>
            <w:r w:rsidR="00B81644" w:rsidRPr="00D83F88">
              <w:rPr>
                <w:rFonts w:ascii="Lucida Sans" w:hAnsi="Lucida Sans"/>
                <w:sz w:val="20"/>
                <w:szCs w:val="20"/>
              </w:rPr>
              <w:t xml:space="preserve">.  </w:t>
            </w:r>
          </w:p>
          <w:p w14:paraId="4C742FCC" w14:textId="77777777" w:rsidR="00F802EA" w:rsidRPr="00D83F88" w:rsidRDefault="00F802EA" w:rsidP="000D6B45">
            <w:pPr>
              <w:rPr>
                <w:rFonts w:ascii="Lucida Sans" w:hAnsi="Lucida Sans"/>
                <w:sz w:val="20"/>
                <w:szCs w:val="20"/>
              </w:rPr>
            </w:pPr>
          </w:p>
          <w:p w14:paraId="7498664A" w14:textId="071CDA46" w:rsidR="004508AC" w:rsidRDefault="002C408A" w:rsidP="000D6B45">
            <w:pPr>
              <w:rPr>
                <w:rFonts w:ascii="Lucida Sans" w:hAnsi="Lucida Sans"/>
                <w:i/>
                <w:sz w:val="20"/>
                <w:szCs w:val="20"/>
              </w:rPr>
            </w:pPr>
            <w:r w:rsidRPr="00D83F88">
              <w:rPr>
                <w:rFonts w:ascii="Lucida Sans" w:hAnsi="Lucida Sans"/>
                <w:i/>
                <w:sz w:val="20"/>
                <w:szCs w:val="20"/>
              </w:rPr>
              <w:t>Teacher n</w:t>
            </w:r>
            <w:r w:rsidR="00F802EA" w:rsidRPr="00D83F88">
              <w:rPr>
                <w:rFonts w:ascii="Lucida Sans" w:hAnsi="Lucida Sans"/>
                <w:i/>
                <w:sz w:val="20"/>
                <w:szCs w:val="20"/>
              </w:rPr>
              <w:t xml:space="preserve">ote: </w:t>
            </w:r>
            <w:r w:rsidR="00F818D4">
              <w:rPr>
                <w:rFonts w:ascii="Lucida Sans" w:hAnsi="Lucida Sans"/>
                <w:i/>
                <w:sz w:val="20"/>
                <w:szCs w:val="20"/>
              </w:rPr>
              <w:t>R</w:t>
            </w:r>
            <w:r w:rsidR="00F802EA" w:rsidRPr="00D83F88">
              <w:rPr>
                <w:rFonts w:ascii="Lucida Sans" w:hAnsi="Lucida Sans"/>
                <w:i/>
                <w:sz w:val="20"/>
                <w:szCs w:val="20"/>
              </w:rPr>
              <w:t xml:space="preserve">ead "What is a Habitat?" section of this web page only. </w:t>
            </w:r>
          </w:p>
          <w:p w14:paraId="267B43D8" w14:textId="1B7ACBE9" w:rsidR="00D83F88" w:rsidRPr="00613937" w:rsidRDefault="00D83F88" w:rsidP="000D6B45">
            <w:pPr>
              <w:rPr>
                <w:rFonts w:ascii="Lucida Sans" w:hAnsi="Lucida Sans"/>
                <w:i/>
                <w:sz w:val="22"/>
                <w:szCs w:val="22"/>
              </w:rPr>
            </w:pPr>
          </w:p>
        </w:tc>
      </w:tr>
      <w:tr w:rsidR="00057420" w:rsidRPr="00B33B90" w14:paraId="5F63F332" w14:textId="77777777" w:rsidTr="00D83F88">
        <w:trPr>
          <w:trHeight w:val="1007"/>
        </w:trPr>
        <w:tc>
          <w:tcPr>
            <w:tcW w:w="4410" w:type="dxa"/>
            <w:tcBorders>
              <w:top w:val="single" w:sz="4" w:space="0" w:color="auto"/>
              <w:bottom w:val="single" w:sz="4" w:space="0" w:color="auto"/>
            </w:tcBorders>
          </w:tcPr>
          <w:p w14:paraId="444B0CFF" w14:textId="735211BF" w:rsidR="00057420" w:rsidRDefault="00057420" w:rsidP="00057420">
            <w:pPr>
              <w:rPr>
                <w:rFonts w:ascii="Lucida Sans" w:hAnsi="Lucida Sans"/>
                <w:sz w:val="22"/>
                <w:szCs w:val="22"/>
              </w:rPr>
            </w:pPr>
            <w:r w:rsidRPr="00B33B90">
              <w:rPr>
                <w:rFonts w:ascii="Lucida Sans" w:hAnsi="Lucida Sans"/>
                <w:sz w:val="22"/>
                <w:szCs w:val="22"/>
              </w:rPr>
              <w:t>Related Text</w:t>
            </w:r>
            <w:r w:rsidR="007F50D9">
              <w:rPr>
                <w:rFonts w:ascii="Lucida Sans" w:hAnsi="Lucida Sans"/>
                <w:sz w:val="22"/>
                <w:szCs w:val="22"/>
              </w:rPr>
              <w:t xml:space="preserve"> 2</w:t>
            </w:r>
            <w:r w:rsidRPr="00B33B90">
              <w:rPr>
                <w:rFonts w:ascii="Lucida Sans" w:hAnsi="Lucida Sans"/>
                <w:sz w:val="22"/>
                <w:szCs w:val="22"/>
              </w:rPr>
              <w:t>:</w:t>
            </w:r>
            <w:r>
              <w:rPr>
                <w:rFonts w:ascii="Lucida Sans" w:hAnsi="Lucida Sans"/>
                <w:sz w:val="22"/>
                <w:szCs w:val="22"/>
              </w:rPr>
              <w:t xml:space="preserve"> </w:t>
            </w:r>
          </w:p>
          <w:p w14:paraId="14B979EC" w14:textId="197E8767" w:rsidR="00057420" w:rsidRDefault="00057420" w:rsidP="00057420">
            <w:pPr>
              <w:rPr>
                <w:rFonts w:ascii="Lucida Sans" w:hAnsi="Lucida Sans"/>
                <w:sz w:val="22"/>
                <w:szCs w:val="22"/>
              </w:rPr>
            </w:pPr>
            <w:r>
              <w:rPr>
                <w:rFonts w:ascii="Lucida Sans" w:hAnsi="Lucida Sans"/>
                <w:sz w:val="22"/>
                <w:szCs w:val="22"/>
              </w:rPr>
              <w:t>Salamanders and Newts</w:t>
            </w:r>
          </w:p>
          <w:p w14:paraId="261D4CFE" w14:textId="77777777" w:rsidR="00D83F88" w:rsidRDefault="00D83F88" w:rsidP="00057420">
            <w:pPr>
              <w:rPr>
                <w:rFonts w:ascii="Lucida Sans" w:hAnsi="Lucida Sans"/>
                <w:sz w:val="22"/>
                <w:szCs w:val="22"/>
              </w:rPr>
            </w:pPr>
          </w:p>
          <w:p w14:paraId="159927A3" w14:textId="77777777" w:rsidR="00057420" w:rsidRDefault="00553136" w:rsidP="00F55317">
            <w:pPr>
              <w:rPr>
                <w:rFonts w:ascii="Lucida Sans" w:hAnsi="Lucida Sans"/>
                <w:sz w:val="20"/>
                <w:szCs w:val="20"/>
              </w:rPr>
            </w:pPr>
            <w:hyperlink r:id="rId10" w:history="1">
              <w:r w:rsidR="00D83F88" w:rsidRPr="00D83F88">
                <w:rPr>
                  <w:rStyle w:val="Hyperlink"/>
                  <w:rFonts w:ascii="Lucida Sans" w:hAnsi="Lucida Sans"/>
                  <w:sz w:val="20"/>
                  <w:szCs w:val="20"/>
                </w:rPr>
                <w:t>http://easyscienceforkids.com/all-about-salamanders-and-newts/</w:t>
              </w:r>
            </w:hyperlink>
            <w:r w:rsidR="00D83F88" w:rsidRPr="00D83F88">
              <w:rPr>
                <w:rFonts w:ascii="Lucida Sans" w:hAnsi="Lucida Sans"/>
                <w:sz w:val="20"/>
                <w:szCs w:val="20"/>
              </w:rPr>
              <w:t xml:space="preserve"> </w:t>
            </w:r>
          </w:p>
          <w:p w14:paraId="2109B154" w14:textId="0E34E839" w:rsidR="00D83F88" w:rsidRPr="00D83F88" w:rsidRDefault="00D83F88" w:rsidP="00F55317">
            <w:pPr>
              <w:rPr>
                <w:rFonts w:ascii="Lucida Sans" w:hAnsi="Lucida Sans"/>
                <w:sz w:val="20"/>
                <w:szCs w:val="20"/>
              </w:rPr>
            </w:pPr>
          </w:p>
        </w:tc>
        <w:tc>
          <w:tcPr>
            <w:tcW w:w="9990" w:type="dxa"/>
          </w:tcPr>
          <w:p w14:paraId="0EF4FE4F" w14:textId="7793EDB3" w:rsidR="004F0217" w:rsidRPr="00D83F88" w:rsidRDefault="006D6D15" w:rsidP="006D6D15">
            <w:pPr>
              <w:rPr>
                <w:rFonts w:ascii="Lucida Sans" w:hAnsi="Lucida Sans"/>
                <w:b/>
                <w:sz w:val="22"/>
                <w:szCs w:val="22"/>
              </w:rPr>
            </w:pPr>
            <w:r w:rsidRPr="00D83F88">
              <w:rPr>
                <w:rFonts w:ascii="Lucida Sans" w:hAnsi="Lucida Sans"/>
                <w:b/>
                <w:sz w:val="22"/>
                <w:szCs w:val="22"/>
              </w:rPr>
              <w:t>Synopsis, highlighting related learning</w:t>
            </w:r>
            <w:r w:rsidR="002C408A" w:rsidRPr="00D83F88">
              <w:rPr>
                <w:rFonts w:ascii="Lucida Sans" w:hAnsi="Lucida Sans"/>
                <w:b/>
                <w:sz w:val="22"/>
                <w:szCs w:val="22"/>
              </w:rPr>
              <w:t>:</w:t>
            </w:r>
          </w:p>
          <w:p w14:paraId="0BE4B0EC" w14:textId="2296D163" w:rsidR="00057420" w:rsidRPr="00D83F88" w:rsidRDefault="004F0217" w:rsidP="002C408A">
            <w:pPr>
              <w:rPr>
                <w:rFonts w:ascii="Lucida Sans" w:hAnsi="Lucida Sans"/>
                <w:sz w:val="20"/>
                <w:szCs w:val="20"/>
              </w:rPr>
            </w:pPr>
            <w:r w:rsidRPr="00D83F88">
              <w:rPr>
                <w:rFonts w:ascii="Lucida Sans" w:hAnsi="Lucida Sans"/>
                <w:sz w:val="20"/>
                <w:szCs w:val="20"/>
              </w:rPr>
              <w:t xml:space="preserve">This article gives basic information about salamanders, including information about their metamorphosis and basic physical characteristics. </w:t>
            </w:r>
            <w:r w:rsidRPr="00D83F88">
              <w:rPr>
                <w:rFonts w:ascii="Lucida Sans" w:hAnsi="Lucida Sans"/>
                <w:i/>
                <w:sz w:val="20"/>
                <w:szCs w:val="20"/>
              </w:rPr>
              <w:t xml:space="preserve">The Salamander Room </w:t>
            </w:r>
            <w:r w:rsidRPr="00D83F88">
              <w:rPr>
                <w:rFonts w:ascii="Lucida Sans" w:hAnsi="Lucida Sans"/>
                <w:sz w:val="20"/>
                <w:szCs w:val="20"/>
              </w:rPr>
              <w:t>has information about where a salamander</w:t>
            </w:r>
            <w:r w:rsidR="008854C9" w:rsidRPr="00D83F88">
              <w:rPr>
                <w:rFonts w:ascii="Lucida Sans" w:hAnsi="Lucida Sans"/>
                <w:sz w:val="20"/>
                <w:szCs w:val="20"/>
              </w:rPr>
              <w:t xml:space="preserve"> lives and what it likes to eat</w:t>
            </w:r>
            <w:r w:rsidR="002C408A" w:rsidRPr="00D83F88">
              <w:rPr>
                <w:rFonts w:ascii="Lucida Sans" w:hAnsi="Lucida Sans"/>
                <w:sz w:val="20"/>
                <w:szCs w:val="20"/>
              </w:rPr>
              <w:t xml:space="preserve">, and this article provides supplemental information about salamanders. </w:t>
            </w:r>
            <w:r w:rsidR="008854C9" w:rsidRPr="00D83F88">
              <w:rPr>
                <w:rFonts w:ascii="Lucida Sans" w:hAnsi="Lucida Sans"/>
                <w:sz w:val="20"/>
                <w:szCs w:val="20"/>
              </w:rPr>
              <w:t xml:space="preserve"> </w:t>
            </w:r>
          </w:p>
        </w:tc>
      </w:tr>
      <w:tr w:rsidR="00727AC2" w:rsidRPr="00B33B90" w14:paraId="177ACD21" w14:textId="77777777" w:rsidTr="00D83F88">
        <w:trPr>
          <w:trHeight w:val="1007"/>
        </w:trPr>
        <w:tc>
          <w:tcPr>
            <w:tcW w:w="4410" w:type="dxa"/>
            <w:tcBorders>
              <w:top w:val="single" w:sz="4" w:space="0" w:color="auto"/>
              <w:bottom w:val="single" w:sz="4" w:space="0" w:color="auto"/>
            </w:tcBorders>
          </w:tcPr>
          <w:p w14:paraId="5CC8B50E" w14:textId="74D07184" w:rsidR="00727AC2" w:rsidRPr="00B33B90" w:rsidRDefault="007F50D9" w:rsidP="00727AC2">
            <w:pPr>
              <w:rPr>
                <w:rFonts w:ascii="Lucida Sans" w:hAnsi="Lucida Sans"/>
                <w:sz w:val="22"/>
                <w:szCs w:val="22"/>
              </w:rPr>
            </w:pPr>
            <w:r>
              <w:rPr>
                <w:rFonts w:ascii="Lucida Sans" w:hAnsi="Lucida Sans"/>
                <w:sz w:val="22"/>
                <w:szCs w:val="22"/>
              </w:rPr>
              <w:t>Related Text 3</w:t>
            </w:r>
            <w:r w:rsidR="00727AC2" w:rsidRPr="00B33B90">
              <w:rPr>
                <w:rFonts w:ascii="Lucida Sans" w:hAnsi="Lucida Sans"/>
                <w:sz w:val="22"/>
                <w:szCs w:val="22"/>
              </w:rPr>
              <w:t>:</w:t>
            </w:r>
          </w:p>
          <w:p w14:paraId="3EC105B2" w14:textId="17ED1D08" w:rsidR="00727AC2" w:rsidRPr="00D83F88" w:rsidRDefault="00D83F88" w:rsidP="00727AC2">
            <w:pPr>
              <w:rPr>
                <w:rFonts w:ascii="Lucida Sans" w:hAnsi="Lucida Sans"/>
                <w:sz w:val="22"/>
                <w:szCs w:val="22"/>
              </w:rPr>
            </w:pPr>
            <w:r>
              <w:rPr>
                <w:rFonts w:ascii="Lucida Sans" w:hAnsi="Lucida Sans"/>
                <w:sz w:val="22"/>
                <w:szCs w:val="22"/>
              </w:rPr>
              <w:t>Slithery and Slim</w:t>
            </w:r>
            <w:r w:rsidR="00CD049F" w:rsidRPr="00D83F88">
              <w:rPr>
                <w:rFonts w:ascii="Lucida Sans" w:hAnsi="Lucida Sans"/>
                <w:sz w:val="22"/>
                <w:szCs w:val="22"/>
              </w:rPr>
              <w:t>y</w:t>
            </w:r>
          </w:p>
          <w:p w14:paraId="3A0ACB42" w14:textId="77777777" w:rsidR="00D83F88" w:rsidRPr="004F0217" w:rsidRDefault="00D83F88" w:rsidP="00727AC2">
            <w:pPr>
              <w:rPr>
                <w:rFonts w:ascii="Lucida Sans" w:hAnsi="Lucida Sans"/>
                <w:i/>
                <w:sz w:val="22"/>
                <w:szCs w:val="22"/>
              </w:rPr>
            </w:pPr>
          </w:p>
          <w:p w14:paraId="4F5D2D72" w14:textId="093770F5" w:rsidR="007F50D9" w:rsidRPr="00D83F88" w:rsidRDefault="00553136" w:rsidP="00727AC2">
            <w:pPr>
              <w:rPr>
                <w:rFonts w:ascii="Lucida Sans" w:hAnsi="Lucida Sans"/>
                <w:sz w:val="20"/>
                <w:szCs w:val="20"/>
              </w:rPr>
            </w:pPr>
            <w:hyperlink r:id="rId11" w:history="1">
              <w:r w:rsidR="00D83F88" w:rsidRPr="00D83F88">
                <w:rPr>
                  <w:rStyle w:val="Hyperlink"/>
                  <w:rFonts w:ascii="Lucida Sans" w:hAnsi="Lucida Sans"/>
                  <w:sz w:val="20"/>
                  <w:szCs w:val="20"/>
                </w:rPr>
                <w:t>https://www.raz-plus.com/books/leveled-books/book/?id=182&amp;lang=English</w:t>
              </w:r>
            </w:hyperlink>
            <w:r w:rsidR="00D83F88" w:rsidRPr="00D83F88">
              <w:rPr>
                <w:rFonts w:ascii="Lucida Sans" w:hAnsi="Lucida Sans"/>
                <w:sz w:val="20"/>
                <w:szCs w:val="20"/>
              </w:rPr>
              <w:t xml:space="preserve"> </w:t>
            </w:r>
          </w:p>
        </w:tc>
        <w:tc>
          <w:tcPr>
            <w:tcW w:w="9990" w:type="dxa"/>
          </w:tcPr>
          <w:p w14:paraId="12D9AF66" w14:textId="2F1FA1D9" w:rsidR="00727AC2" w:rsidRPr="00D83F88" w:rsidRDefault="00727AC2" w:rsidP="00727AC2">
            <w:pPr>
              <w:rPr>
                <w:rFonts w:ascii="Lucida Sans" w:hAnsi="Lucida Sans"/>
                <w:b/>
                <w:sz w:val="22"/>
                <w:szCs w:val="22"/>
              </w:rPr>
            </w:pPr>
            <w:r w:rsidRPr="00D83F88">
              <w:rPr>
                <w:rFonts w:ascii="Lucida Sans" w:hAnsi="Lucida Sans"/>
                <w:b/>
                <w:sz w:val="22"/>
                <w:szCs w:val="22"/>
              </w:rPr>
              <w:t>Synopsis, highlighting related learning</w:t>
            </w:r>
            <w:r w:rsidR="002C408A" w:rsidRPr="00D83F88">
              <w:rPr>
                <w:rFonts w:ascii="Lucida Sans" w:hAnsi="Lucida Sans"/>
                <w:b/>
                <w:sz w:val="22"/>
                <w:szCs w:val="22"/>
              </w:rPr>
              <w:t>:</w:t>
            </w:r>
          </w:p>
          <w:p w14:paraId="07820865" w14:textId="67DA36E8" w:rsidR="00727AC2" w:rsidRPr="00D83F88" w:rsidRDefault="00E211E6" w:rsidP="00727AC2">
            <w:pPr>
              <w:rPr>
                <w:rFonts w:ascii="Lucida Sans" w:hAnsi="Lucida Sans"/>
                <w:sz w:val="20"/>
                <w:szCs w:val="20"/>
              </w:rPr>
            </w:pPr>
            <w:r w:rsidRPr="00D83F88">
              <w:rPr>
                <w:rFonts w:ascii="Lucida Sans" w:hAnsi="Lucida Sans"/>
                <w:sz w:val="20"/>
                <w:szCs w:val="20"/>
              </w:rPr>
              <w:t>This text compares reptiles and amphibians and gives basic facts about each.</w:t>
            </w:r>
            <w:r w:rsidR="00456C42" w:rsidRPr="00D83F88">
              <w:rPr>
                <w:rFonts w:ascii="Lucida Sans" w:hAnsi="Lucida Sans"/>
                <w:sz w:val="20"/>
                <w:szCs w:val="20"/>
              </w:rPr>
              <w:t xml:space="preserve"> This builds students</w:t>
            </w:r>
            <w:r w:rsidR="009F6FF9">
              <w:rPr>
                <w:rFonts w:ascii="Lucida Sans" w:hAnsi="Lucida Sans"/>
                <w:sz w:val="20"/>
                <w:szCs w:val="20"/>
              </w:rPr>
              <w:t>’</w:t>
            </w:r>
            <w:r w:rsidR="00456C42" w:rsidRPr="00D83F88">
              <w:rPr>
                <w:rFonts w:ascii="Lucida Sans" w:hAnsi="Lucida Sans"/>
                <w:sz w:val="20"/>
                <w:szCs w:val="20"/>
              </w:rPr>
              <w:t xml:space="preserve"> backgro</w:t>
            </w:r>
            <w:r w:rsidR="004F0217" w:rsidRPr="00D83F88">
              <w:rPr>
                <w:rFonts w:ascii="Lucida Sans" w:hAnsi="Lucida Sans"/>
                <w:sz w:val="20"/>
                <w:szCs w:val="20"/>
              </w:rPr>
              <w:t>und knowledge about amphibians</w:t>
            </w:r>
            <w:r w:rsidR="002C408A" w:rsidRPr="00D83F88">
              <w:rPr>
                <w:rFonts w:ascii="Lucida Sans" w:hAnsi="Lucida Sans"/>
                <w:sz w:val="20"/>
                <w:szCs w:val="20"/>
              </w:rPr>
              <w:t>, including salamanders</w:t>
            </w:r>
            <w:r w:rsidR="004F0217" w:rsidRPr="00D83F88">
              <w:rPr>
                <w:rFonts w:ascii="Lucida Sans" w:hAnsi="Lucida Sans"/>
                <w:sz w:val="20"/>
                <w:szCs w:val="20"/>
              </w:rPr>
              <w:t xml:space="preserve">. </w:t>
            </w:r>
          </w:p>
          <w:p w14:paraId="4FC069DA" w14:textId="77777777" w:rsidR="00E211E6" w:rsidRPr="00D83F88" w:rsidRDefault="00E211E6" w:rsidP="00727AC2">
            <w:pPr>
              <w:rPr>
                <w:rFonts w:ascii="Lucida Sans" w:hAnsi="Lucida Sans"/>
                <w:sz w:val="20"/>
                <w:szCs w:val="20"/>
              </w:rPr>
            </w:pPr>
          </w:p>
          <w:p w14:paraId="2F924A58" w14:textId="1A90A53E" w:rsidR="00CD049F" w:rsidRDefault="002C408A" w:rsidP="00727AC2">
            <w:pPr>
              <w:rPr>
                <w:rFonts w:ascii="Lucida Sans" w:hAnsi="Lucida Sans"/>
                <w:i/>
                <w:sz w:val="20"/>
                <w:szCs w:val="20"/>
              </w:rPr>
            </w:pPr>
            <w:r w:rsidRPr="00D83F88">
              <w:rPr>
                <w:rFonts w:ascii="Lucida Sans" w:hAnsi="Lucida Sans"/>
                <w:i/>
                <w:sz w:val="20"/>
                <w:szCs w:val="20"/>
              </w:rPr>
              <w:t>Teacher</w:t>
            </w:r>
            <w:r w:rsidR="00F818D4">
              <w:rPr>
                <w:rFonts w:ascii="Lucida Sans" w:hAnsi="Lucida Sans"/>
                <w:i/>
                <w:sz w:val="20"/>
                <w:szCs w:val="20"/>
              </w:rPr>
              <w:t xml:space="preserve"> </w:t>
            </w:r>
            <w:r w:rsidRPr="00D83F88">
              <w:rPr>
                <w:rFonts w:ascii="Lucida Sans" w:hAnsi="Lucida Sans"/>
                <w:i/>
                <w:sz w:val="20"/>
                <w:szCs w:val="20"/>
              </w:rPr>
              <w:t>n</w:t>
            </w:r>
            <w:r w:rsidR="00710645" w:rsidRPr="00D83F88">
              <w:rPr>
                <w:rFonts w:ascii="Lucida Sans" w:hAnsi="Lucida Sans"/>
                <w:i/>
                <w:sz w:val="20"/>
                <w:szCs w:val="20"/>
              </w:rPr>
              <w:t xml:space="preserve">ote: </w:t>
            </w:r>
            <w:r w:rsidR="00F818D4">
              <w:rPr>
                <w:rFonts w:ascii="Lucida Sans" w:hAnsi="Lucida Sans"/>
                <w:i/>
                <w:sz w:val="20"/>
                <w:szCs w:val="20"/>
              </w:rPr>
              <w:t>Pages</w:t>
            </w:r>
            <w:r w:rsidR="00710645" w:rsidRPr="00D83F88">
              <w:rPr>
                <w:rFonts w:ascii="Lucida Sans" w:hAnsi="Lucida Sans"/>
                <w:i/>
                <w:sz w:val="20"/>
                <w:szCs w:val="20"/>
              </w:rPr>
              <w:t xml:space="preserve"> 1-5 and </w:t>
            </w:r>
            <w:r w:rsidR="00CD049F" w:rsidRPr="00D83F88">
              <w:rPr>
                <w:rFonts w:ascii="Lucida Sans" w:hAnsi="Lucida Sans"/>
                <w:i/>
                <w:sz w:val="20"/>
                <w:szCs w:val="20"/>
              </w:rPr>
              <w:t>1</w:t>
            </w:r>
            <w:r w:rsidR="00F818D4">
              <w:rPr>
                <w:rFonts w:ascii="Lucida Sans" w:hAnsi="Lucida Sans"/>
                <w:i/>
                <w:sz w:val="20"/>
                <w:szCs w:val="20"/>
              </w:rPr>
              <w:t>1</w:t>
            </w:r>
            <w:r w:rsidR="00CD049F" w:rsidRPr="00D83F88">
              <w:rPr>
                <w:rFonts w:ascii="Lucida Sans" w:hAnsi="Lucida Sans"/>
                <w:i/>
                <w:sz w:val="20"/>
                <w:szCs w:val="20"/>
              </w:rPr>
              <w:t>-16</w:t>
            </w:r>
            <w:r w:rsidR="00710645" w:rsidRPr="00D83F88">
              <w:rPr>
                <w:rFonts w:ascii="Lucida Sans" w:hAnsi="Lucida Sans"/>
                <w:i/>
                <w:sz w:val="20"/>
                <w:szCs w:val="20"/>
              </w:rPr>
              <w:t xml:space="preserve"> </w:t>
            </w:r>
            <w:r w:rsidR="00F818D4">
              <w:rPr>
                <w:rFonts w:ascii="Lucida Sans" w:hAnsi="Lucida Sans"/>
                <w:i/>
                <w:sz w:val="20"/>
                <w:szCs w:val="20"/>
              </w:rPr>
              <w:t xml:space="preserve">connect most directly with this set. </w:t>
            </w:r>
          </w:p>
          <w:p w14:paraId="44A560AE" w14:textId="00A7E30B" w:rsidR="00D83F88" w:rsidRPr="00B33B90" w:rsidRDefault="00D83F88" w:rsidP="00727AC2">
            <w:pPr>
              <w:rPr>
                <w:rFonts w:ascii="Lucida Sans" w:hAnsi="Lucida Sans"/>
                <w:sz w:val="22"/>
                <w:szCs w:val="22"/>
              </w:rPr>
            </w:pPr>
          </w:p>
        </w:tc>
      </w:tr>
    </w:tbl>
    <w:p w14:paraId="3680C672" w14:textId="23A9B846" w:rsidR="00FD64EE" w:rsidRDefault="00FD64EE">
      <w:pPr>
        <w:rPr>
          <w:rFonts w:ascii="Lucida Sans" w:hAnsi="Lucida Sans"/>
        </w:rPr>
      </w:pPr>
    </w:p>
    <w:p w14:paraId="1A3AD94E" w14:textId="3A200268" w:rsidR="00D83F88" w:rsidRDefault="00D83F88">
      <w:pPr>
        <w:rPr>
          <w:rFonts w:ascii="Lucida Sans" w:hAnsi="Lucida Sans"/>
        </w:rPr>
      </w:pPr>
    </w:p>
    <w:p w14:paraId="7909232C" w14:textId="77777777" w:rsidR="00F818D4" w:rsidRDefault="00F818D4">
      <w:pPr>
        <w:rPr>
          <w:rFonts w:ascii="Lucida Sans" w:hAnsi="Lucida Sans"/>
        </w:rPr>
      </w:pPr>
    </w:p>
    <w:p w14:paraId="02B05A69" w14:textId="77777777" w:rsidR="00D83F88" w:rsidRDefault="00D83F88" w:rsidP="00D1693D">
      <w:pPr>
        <w:spacing w:after="0" w:line="240" w:lineRule="auto"/>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D83F88">
        <w:trPr>
          <w:trHeight w:val="432"/>
        </w:trPr>
        <w:tc>
          <w:tcPr>
            <w:tcW w:w="14400" w:type="dxa"/>
            <w:gridSpan w:val="2"/>
            <w:shd w:val="clear" w:color="auto" w:fill="22A469"/>
            <w:vAlign w:val="center"/>
          </w:tcPr>
          <w:p w14:paraId="2C3532D0" w14:textId="23943E9E" w:rsidR="00727AC2" w:rsidRPr="00B33B90" w:rsidRDefault="00727AC2" w:rsidP="00D83F88">
            <w:pPr>
              <w:jc w:val="center"/>
              <w:rPr>
                <w:rFonts w:ascii="Lucida Sans" w:hAnsi="Lucida Sans"/>
                <w:b/>
              </w:rPr>
            </w:pPr>
            <w:r w:rsidRPr="00B33B90">
              <w:rPr>
                <w:rFonts w:ascii="Lucida Sans" w:hAnsi="Lucida Sans"/>
                <w:b/>
              </w:rPr>
              <w:t>Optional Supporting Resources</w:t>
            </w:r>
          </w:p>
        </w:tc>
      </w:tr>
      <w:tr w:rsidR="00727AC2" w:rsidRPr="00D83F88" w14:paraId="6A4CA011" w14:textId="77777777" w:rsidTr="00D1693D">
        <w:trPr>
          <w:trHeight w:val="1547"/>
        </w:trPr>
        <w:tc>
          <w:tcPr>
            <w:tcW w:w="4410" w:type="dxa"/>
          </w:tcPr>
          <w:p w14:paraId="6418A44A" w14:textId="22E92FCC" w:rsidR="00603B07" w:rsidRPr="00D83F88" w:rsidRDefault="00D83F88" w:rsidP="00603B07">
            <w:pPr>
              <w:rPr>
                <w:rFonts w:ascii="Lucida Sans" w:hAnsi="Lucida Sans"/>
                <w:sz w:val="22"/>
                <w:szCs w:val="22"/>
              </w:rPr>
            </w:pPr>
            <w:r w:rsidRPr="00D83F88">
              <w:rPr>
                <w:rFonts w:ascii="Lucida Sans" w:hAnsi="Lucida Sans"/>
                <w:sz w:val="22"/>
                <w:szCs w:val="22"/>
              </w:rPr>
              <w:t>Salamander Care and Feeding</w:t>
            </w:r>
          </w:p>
          <w:p w14:paraId="66DB5D9A" w14:textId="77777777" w:rsidR="00D83F88" w:rsidRPr="00D83F88" w:rsidRDefault="00D83F88" w:rsidP="00603B07">
            <w:pPr>
              <w:rPr>
                <w:rFonts w:ascii="Lucida Sans" w:hAnsi="Lucida Sans"/>
                <w:sz w:val="22"/>
                <w:szCs w:val="22"/>
              </w:rPr>
            </w:pPr>
          </w:p>
          <w:p w14:paraId="2E95C4BC" w14:textId="20C00423" w:rsidR="00AF4B90" w:rsidRPr="00D83F88" w:rsidRDefault="00553136">
            <w:pPr>
              <w:rPr>
                <w:rFonts w:ascii="Lucida Sans" w:hAnsi="Lucida Sans"/>
                <w:sz w:val="20"/>
                <w:szCs w:val="20"/>
              </w:rPr>
            </w:pPr>
            <w:hyperlink r:id="rId12" w:history="1">
              <w:r w:rsidR="00D83F88" w:rsidRPr="00D83F88">
                <w:rPr>
                  <w:rStyle w:val="Hyperlink"/>
                  <w:rFonts w:ascii="Lucida Sans" w:hAnsi="Lucida Sans"/>
                  <w:sz w:val="20"/>
                  <w:szCs w:val="20"/>
                </w:rPr>
                <w:t>https://www.youtube.com/watch?v=tHOuPOdTfYE&amp;spfreload=10</w:t>
              </w:r>
            </w:hyperlink>
            <w:r w:rsidR="00D83F88" w:rsidRPr="00D83F88">
              <w:rPr>
                <w:rFonts w:ascii="Lucida Sans" w:hAnsi="Lucida Sans"/>
                <w:sz w:val="20"/>
                <w:szCs w:val="20"/>
              </w:rPr>
              <w:t xml:space="preserve"> </w:t>
            </w:r>
          </w:p>
          <w:p w14:paraId="084385AE" w14:textId="7E3493E4" w:rsidR="00CF2C7B" w:rsidRPr="00D83F88" w:rsidRDefault="00CF2C7B">
            <w:pPr>
              <w:rPr>
                <w:rFonts w:ascii="Lucida Sans" w:hAnsi="Lucida Sans"/>
                <w:sz w:val="22"/>
                <w:szCs w:val="22"/>
              </w:rPr>
            </w:pPr>
          </w:p>
        </w:tc>
        <w:tc>
          <w:tcPr>
            <w:tcW w:w="9990" w:type="dxa"/>
          </w:tcPr>
          <w:p w14:paraId="0BE0AAAB" w14:textId="50ED5E8B" w:rsidR="00727AC2" w:rsidRPr="00D1693D" w:rsidRDefault="00727AC2">
            <w:pPr>
              <w:rPr>
                <w:rFonts w:ascii="Lucida Sans" w:hAnsi="Lucida Sans"/>
                <w:b/>
                <w:sz w:val="22"/>
                <w:szCs w:val="22"/>
              </w:rPr>
            </w:pPr>
            <w:r w:rsidRPr="00D1693D">
              <w:rPr>
                <w:rFonts w:ascii="Lucida Sans" w:hAnsi="Lucida Sans"/>
                <w:b/>
                <w:sz w:val="22"/>
                <w:szCs w:val="22"/>
              </w:rPr>
              <w:t>Description/rationale for inclusion</w:t>
            </w:r>
            <w:r w:rsidR="002C408A" w:rsidRPr="00D1693D">
              <w:rPr>
                <w:rFonts w:ascii="Lucida Sans" w:hAnsi="Lucida Sans"/>
                <w:b/>
                <w:sz w:val="22"/>
                <w:szCs w:val="22"/>
              </w:rPr>
              <w:t>:</w:t>
            </w:r>
          </w:p>
          <w:p w14:paraId="4B0DC508" w14:textId="51A622A4" w:rsidR="00FF24F7" w:rsidRPr="00D1693D" w:rsidRDefault="00FF24F7">
            <w:pPr>
              <w:rPr>
                <w:rFonts w:ascii="Lucida Sans" w:hAnsi="Lucida Sans"/>
                <w:sz w:val="20"/>
                <w:szCs w:val="20"/>
              </w:rPr>
            </w:pPr>
            <w:r w:rsidRPr="00D1693D">
              <w:rPr>
                <w:rFonts w:ascii="Lucida Sans" w:hAnsi="Lucida Sans"/>
                <w:sz w:val="20"/>
                <w:szCs w:val="20"/>
              </w:rPr>
              <w:t>Invite students to create a</w:t>
            </w:r>
            <w:r w:rsidR="00CE658A" w:rsidRPr="00D1693D">
              <w:rPr>
                <w:rFonts w:ascii="Lucida Sans" w:hAnsi="Lucida Sans"/>
                <w:sz w:val="20"/>
                <w:szCs w:val="20"/>
              </w:rPr>
              <w:t xml:space="preserve"> salamander habitat in your classroom</w:t>
            </w:r>
            <w:r w:rsidRPr="00D1693D">
              <w:rPr>
                <w:rFonts w:ascii="Lucida Sans" w:hAnsi="Lucida Sans"/>
                <w:sz w:val="20"/>
                <w:szCs w:val="20"/>
              </w:rPr>
              <w:t xml:space="preserve"> using local materials</w:t>
            </w:r>
            <w:r w:rsidR="00CE658A" w:rsidRPr="00D1693D">
              <w:rPr>
                <w:rFonts w:ascii="Lucida Sans" w:hAnsi="Lucida Sans"/>
                <w:sz w:val="20"/>
                <w:szCs w:val="20"/>
              </w:rPr>
              <w:t xml:space="preserve">. </w:t>
            </w:r>
            <w:r w:rsidR="009E10F0" w:rsidRPr="00D1693D">
              <w:rPr>
                <w:rFonts w:ascii="Lucida Sans" w:hAnsi="Lucida Sans"/>
                <w:sz w:val="20"/>
                <w:szCs w:val="20"/>
              </w:rPr>
              <w:t>Use</w:t>
            </w:r>
            <w:r w:rsidR="00EA64BF" w:rsidRPr="00D1693D">
              <w:rPr>
                <w:rFonts w:ascii="Lucida Sans" w:hAnsi="Lucida Sans"/>
                <w:sz w:val="20"/>
                <w:szCs w:val="20"/>
              </w:rPr>
              <w:t xml:space="preserve"> t</w:t>
            </w:r>
            <w:r w:rsidR="009E10F0" w:rsidRPr="00D1693D">
              <w:rPr>
                <w:rFonts w:ascii="Lucida Sans" w:hAnsi="Lucida Sans"/>
                <w:sz w:val="20"/>
                <w:szCs w:val="20"/>
              </w:rPr>
              <w:t>he texts above and o</w:t>
            </w:r>
            <w:r w:rsidR="00493359" w:rsidRPr="00D1693D">
              <w:rPr>
                <w:rFonts w:ascii="Lucida Sans" w:hAnsi="Lucida Sans"/>
                <w:sz w:val="20"/>
                <w:szCs w:val="20"/>
              </w:rPr>
              <w:t>ther sources as needed to desig</w:t>
            </w:r>
            <w:r w:rsidR="004B24BE" w:rsidRPr="00D1693D">
              <w:rPr>
                <w:rFonts w:ascii="Lucida Sans" w:hAnsi="Lucida Sans"/>
                <w:sz w:val="20"/>
                <w:szCs w:val="20"/>
              </w:rPr>
              <w:t>n</w:t>
            </w:r>
            <w:r w:rsidR="009E10F0" w:rsidRPr="00D1693D">
              <w:rPr>
                <w:rFonts w:ascii="Lucida Sans" w:hAnsi="Lucida Sans"/>
                <w:sz w:val="20"/>
                <w:szCs w:val="20"/>
              </w:rPr>
              <w:t xml:space="preserve"> and build a home where a salamander can meet its needs for food, shelter, water, </w:t>
            </w:r>
            <w:r w:rsidR="004B24BE" w:rsidRPr="00D1693D">
              <w:rPr>
                <w:rFonts w:ascii="Lucida Sans" w:hAnsi="Lucida Sans"/>
                <w:sz w:val="20"/>
                <w:szCs w:val="20"/>
              </w:rPr>
              <w:t xml:space="preserve">and space. </w:t>
            </w:r>
            <w:r w:rsidR="00FA5D22" w:rsidRPr="00D1693D">
              <w:rPr>
                <w:rFonts w:ascii="Lucida Sans" w:hAnsi="Lucida Sans"/>
                <w:sz w:val="20"/>
                <w:szCs w:val="20"/>
              </w:rPr>
              <w:t xml:space="preserve">Consider capturing </w:t>
            </w:r>
            <w:r w:rsidRPr="00D1693D">
              <w:rPr>
                <w:rFonts w:ascii="Lucida Sans" w:hAnsi="Lucida Sans"/>
                <w:sz w:val="20"/>
                <w:szCs w:val="20"/>
              </w:rPr>
              <w:t>some salamanders from your local stream or woodland park. Bring them into your classroom as “guests” for a few weeks. Then return them to their outside home.</w:t>
            </w:r>
          </w:p>
        </w:tc>
      </w:tr>
      <w:tr w:rsidR="00727AC2" w:rsidRPr="00D83F88" w14:paraId="171901A7" w14:textId="77777777" w:rsidTr="009E142A">
        <w:trPr>
          <w:trHeight w:val="1682"/>
        </w:trPr>
        <w:tc>
          <w:tcPr>
            <w:tcW w:w="4410" w:type="dxa"/>
          </w:tcPr>
          <w:p w14:paraId="2932E15C" w14:textId="6025423D" w:rsidR="00D64B94" w:rsidRPr="00D83F88" w:rsidRDefault="00D64B94" w:rsidP="00D64B94">
            <w:pPr>
              <w:rPr>
                <w:rFonts w:ascii="Lucida Sans" w:hAnsi="Lucida Sans"/>
                <w:sz w:val="22"/>
                <w:szCs w:val="22"/>
              </w:rPr>
            </w:pPr>
            <w:r w:rsidRPr="00D83F88">
              <w:rPr>
                <w:rFonts w:ascii="Lucida Sans" w:hAnsi="Lucida Sans"/>
                <w:sz w:val="22"/>
                <w:szCs w:val="22"/>
              </w:rPr>
              <w:t>Animal Habitats | Habitats Song | Habitat | Habita</w:t>
            </w:r>
            <w:r w:rsidR="00D1693D">
              <w:rPr>
                <w:rFonts w:ascii="Lucida Sans" w:hAnsi="Lucida Sans"/>
                <w:sz w:val="22"/>
                <w:szCs w:val="22"/>
              </w:rPr>
              <w:t>t Song for Kids | Jack Hartmann</w:t>
            </w:r>
          </w:p>
          <w:p w14:paraId="7F42DE3E" w14:textId="77777777" w:rsidR="00D64B94" w:rsidRPr="00D83F88" w:rsidRDefault="00D64B94">
            <w:pPr>
              <w:rPr>
                <w:rFonts w:ascii="Lucida Sans" w:hAnsi="Lucida Sans"/>
                <w:sz w:val="22"/>
                <w:szCs w:val="22"/>
              </w:rPr>
            </w:pPr>
          </w:p>
          <w:p w14:paraId="47E49DC3" w14:textId="6D8BDDF8" w:rsidR="00D83F88" w:rsidRPr="00D83F88" w:rsidRDefault="00553136">
            <w:pPr>
              <w:rPr>
                <w:rFonts w:ascii="Lucida Sans" w:hAnsi="Lucida Sans"/>
                <w:sz w:val="20"/>
                <w:szCs w:val="20"/>
              </w:rPr>
            </w:pPr>
            <w:hyperlink r:id="rId13" w:history="1">
              <w:r w:rsidR="00D83F88" w:rsidRPr="00D83F88">
                <w:rPr>
                  <w:rStyle w:val="Hyperlink"/>
                  <w:rFonts w:ascii="Lucida Sans" w:hAnsi="Lucida Sans"/>
                  <w:sz w:val="20"/>
                  <w:szCs w:val="20"/>
                </w:rPr>
                <w:t>https://www.youtube.com/watch?v=DTp_YFZcvoU</w:t>
              </w:r>
            </w:hyperlink>
            <w:r w:rsidR="00D83F88" w:rsidRPr="00D83F88">
              <w:rPr>
                <w:rFonts w:ascii="Lucida Sans" w:hAnsi="Lucida Sans"/>
                <w:sz w:val="20"/>
                <w:szCs w:val="20"/>
              </w:rPr>
              <w:t xml:space="preserve"> </w:t>
            </w:r>
          </w:p>
        </w:tc>
        <w:tc>
          <w:tcPr>
            <w:tcW w:w="9990" w:type="dxa"/>
          </w:tcPr>
          <w:p w14:paraId="06D35EF2" w14:textId="2326E5EE" w:rsidR="006E1854" w:rsidRPr="00D1693D" w:rsidRDefault="00727AC2" w:rsidP="00563A2B">
            <w:pPr>
              <w:rPr>
                <w:rFonts w:ascii="Lucida Sans" w:hAnsi="Lucida Sans"/>
                <w:b/>
                <w:sz w:val="22"/>
                <w:szCs w:val="22"/>
              </w:rPr>
            </w:pPr>
            <w:r w:rsidRPr="00D1693D">
              <w:rPr>
                <w:rFonts w:ascii="Lucida Sans" w:hAnsi="Lucida Sans"/>
                <w:b/>
                <w:sz w:val="22"/>
                <w:szCs w:val="22"/>
              </w:rPr>
              <w:t>Description/rationale for inclusion</w:t>
            </w:r>
            <w:r w:rsidR="002C408A" w:rsidRPr="00D1693D">
              <w:rPr>
                <w:rFonts w:ascii="Lucida Sans" w:hAnsi="Lucida Sans"/>
                <w:b/>
                <w:sz w:val="22"/>
                <w:szCs w:val="22"/>
              </w:rPr>
              <w:t>:</w:t>
            </w:r>
          </w:p>
          <w:p w14:paraId="09525D2D" w14:textId="3AA666E0" w:rsidR="000A3E7A" w:rsidRPr="00D1693D" w:rsidRDefault="00CF2C7B" w:rsidP="00563A2B">
            <w:pPr>
              <w:rPr>
                <w:rFonts w:ascii="Lucida Sans" w:hAnsi="Lucida Sans"/>
                <w:i/>
                <w:sz w:val="20"/>
                <w:szCs w:val="20"/>
              </w:rPr>
            </w:pPr>
            <w:r w:rsidRPr="00D1693D">
              <w:rPr>
                <w:rFonts w:ascii="Lucida Sans" w:hAnsi="Lucida Sans"/>
                <w:sz w:val="20"/>
                <w:szCs w:val="20"/>
              </w:rPr>
              <w:t>Thi</w:t>
            </w:r>
            <w:r w:rsidR="00FD3AB5" w:rsidRPr="00D1693D">
              <w:rPr>
                <w:rFonts w:ascii="Lucida Sans" w:hAnsi="Lucida Sans"/>
                <w:sz w:val="20"/>
                <w:szCs w:val="20"/>
              </w:rPr>
              <w:t xml:space="preserve">s catchy song </w:t>
            </w:r>
            <w:r w:rsidR="00563A2B" w:rsidRPr="00D1693D">
              <w:rPr>
                <w:rFonts w:ascii="Lucida Sans" w:hAnsi="Lucida Sans"/>
                <w:sz w:val="20"/>
                <w:szCs w:val="20"/>
              </w:rPr>
              <w:t xml:space="preserve">reinforces the </w:t>
            </w:r>
            <w:r w:rsidR="00FD3AB5" w:rsidRPr="00D1693D">
              <w:rPr>
                <w:rFonts w:ascii="Lucida Sans" w:hAnsi="Lucida Sans"/>
                <w:sz w:val="20"/>
                <w:szCs w:val="20"/>
              </w:rPr>
              <w:t>basic definit</w:t>
            </w:r>
            <w:r w:rsidR="00AE24C5" w:rsidRPr="00D1693D">
              <w:rPr>
                <w:rFonts w:ascii="Lucida Sans" w:hAnsi="Lucida Sans"/>
                <w:sz w:val="20"/>
                <w:szCs w:val="20"/>
              </w:rPr>
              <w:t>ion of habitat</w:t>
            </w:r>
            <w:r w:rsidR="00FE2AA0" w:rsidRPr="00D1693D">
              <w:rPr>
                <w:rFonts w:ascii="Lucida Sans" w:hAnsi="Lucida Sans"/>
                <w:sz w:val="20"/>
                <w:szCs w:val="20"/>
              </w:rPr>
              <w:t xml:space="preserve"> or </w:t>
            </w:r>
            <w:r w:rsidR="00525156" w:rsidRPr="00D1693D">
              <w:rPr>
                <w:rFonts w:ascii="Lucida Sans" w:hAnsi="Lucida Sans"/>
                <w:sz w:val="20"/>
                <w:szCs w:val="20"/>
              </w:rPr>
              <w:t>“</w:t>
            </w:r>
            <w:r w:rsidR="00FE2AA0" w:rsidRPr="00D1693D">
              <w:rPr>
                <w:rFonts w:ascii="Lucida Sans" w:hAnsi="Lucida Sans"/>
                <w:sz w:val="20"/>
                <w:szCs w:val="20"/>
              </w:rPr>
              <w:t>the place that animals grow health</w:t>
            </w:r>
            <w:r w:rsidR="0081123E" w:rsidRPr="00D1693D">
              <w:rPr>
                <w:rFonts w:ascii="Lucida Sans" w:hAnsi="Lucida Sans"/>
                <w:sz w:val="20"/>
                <w:szCs w:val="20"/>
              </w:rPr>
              <w:t>y</w:t>
            </w:r>
            <w:r w:rsidR="00804B5D" w:rsidRPr="00D1693D">
              <w:rPr>
                <w:rFonts w:ascii="Lucida Sans" w:hAnsi="Lucida Sans"/>
                <w:sz w:val="20"/>
                <w:szCs w:val="20"/>
              </w:rPr>
              <w:t xml:space="preserve"> and strong.</w:t>
            </w:r>
            <w:r w:rsidR="00525156" w:rsidRPr="00D1693D">
              <w:rPr>
                <w:rFonts w:ascii="Lucida Sans" w:hAnsi="Lucida Sans"/>
                <w:sz w:val="20"/>
                <w:szCs w:val="20"/>
              </w:rPr>
              <w:t>”</w:t>
            </w:r>
            <w:r w:rsidR="00804B5D" w:rsidRPr="00D1693D">
              <w:rPr>
                <w:rFonts w:ascii="Lucida Sans" w:hAnsi="Lucida Sans"/>
                <w:sz w:val="20"/>
                <w:szCs w:val="20"/>
              </w:rPr>
              <w:t xml:space="preserve"> This is a</w:t>
            </w:r>
            <w:r w:rsidR="00FE2AA0" w:rsidRPr="00D1693D">
              <w:rPr>
                <w:rFonts w:ascii="Lucida Sans" w:hAnsi="Lucida Sans"/>
                <w:sz w:val="20"/>
                <w:szCs w:val="20"/>
              </w:rPr>
              <w:t xml:space="preserve"> </w:t>
            </w:r>
            <w:r w:rsidR="00AE24C5" w:rsidRPr="00D1693D">
              <w:rPr>
                <w:rFonts w:ascii="Lucida Sans" w:hAnsi="Lucida Sans"/>
                <w:sz w:val="20"/>
                <w:szCs w:val="20"/>
              </w:rPr>
              <w:t xml:space="preserve">key conceptual understanding </w:t>
            </w:r>
            <w:r w:rsidR="004961B0" w:rsidRPr="00D1693D">
              <w:rPr>
                <w:rFonts w:ascii="Lucida Sans" w:hAnsi="Lucida Sans"/>
                <w:sz w:val="20"/>
                <w:szCs w:val="20"/>
              </w:rPr>
              <w:t xml:space="preserve">from </w:t>
            </w:r>
            <w:r w:rsidR="00FD3AB5" w:rsidRPr="00D1693D">
              <w:rPr>
                <w:rFonts w:ascii="Lucida Sans" w:hAnsi="Lucida Sans"/>
                <w:i/>
                <w:sz w:val="20"/>
                <w:szCs w:val="20"/>
              </w:rPr>
              <w:t>The Salamander Room.</w:t>
            </w:r>
          </w:p>
          <w:p w14:paraId="2885263F" w14:textId="37CD31AF" w:rsidR="00CF2C7B" w:rsidRPr="00D83F88" w:rsidRDefault="00CF2C7B" w:rsidP="00563A2B">
            <w:pPr>
              <w:rPr>
                <w:rFonts w:ascii="Lucida Sans" w:hAnsi="Lucida Sans"/>
                <w:sz w:val="22"/>
                <w:szCs w:val="22"/>
              </w:rPr>
            </w:pPr>
            <w:r w:rsidRPr="00D83F88">
              <w:rPr>
                <w:rFonts w:ascii="Lucida Sans" w:hAnsi="Lucida Sans"/>
                <w:sz w:val="22"/>
                <w:szCs w:val="22"/>
              </w:rPr>
              <w:t xml:space="preserve"> </w:t>
            </w:r>
          </w:p>
        </w:tc>
      </w:tr>
      <w:tr w:rsidR="00727AC2" w:rsidRPr="00B33B90" w14:paraId="36E0CED4" w14:textId="77777777" w:rsidTr="00D83F88">
        <w:trPr>
          <w:trHeight w:val="432"/>
        </w:trPr>
        <w:tc>
          <w:tcPr>
            <w:tcW w:w="14400" w:type="dxa"/>
            <w:gridSpan w:val="2"/>
            <w:shd w:val="clear" w:color="auto" w:fill="22A469"/>
            <w:vAlign w:val="center"/>
          </w:tcPr>
          <w:p w14:paraId="605EFB70" w14:textId="2C734113" w:rsidR="00727AC2" w:rsidRPr="00B33B90" w:rsidRDefault="00D83F88" w:rsidP="00D83F88">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9E142A">
        <w:trPr>
          <w:trHeight w:val="2168"/>
        </w:trPr>
        <w:tc>
          <w:tcPr>
            <w:tcW w:w="4410" w:type="dxa"/>
          </w:tcPr>
          <w:p w14:paraId="696B7E5E" w14:textId="772DFC13" w:rsidR="00727AC2" w:rsidRPr="00B33B90" w:rsidRDefault="00727AC2" w:rsidP="004508AC">
            <w:pPr>
              <w:rPr>
                <w:rFonts w:ascii="Lucida Sans" w:hAnsi="Lucida Sans"/>
                <w:sz w:val="22"/>
                <w:szCs w:val="22"/>
              </w:rPr>
            </w:pPr>
            <w:r w:rsidRPr="00B33B90">
              <w:rPr>
                <w:rFonts w:ascii="Lucida Sans" w:hAnsi="Lucida Sans"/>
                <w:sz w:val="22"/>
                <w:szCs w:val="22"/>
              </w:rPr>
              <w:t>Text Type 1:</w:t>
            </w:r>
            <w:r w:rsidR="007E3EBB">
              <w:rPr>
                <w:rFonts w:ascii="Lucida Sans" w:hAnsi="Lucida Sans"/>
                <w:sz w:val="22"/>
                <w:szCs w:val="22"/>
              </w:rPr>
              <w:t xml:space="preserve"> Informational</w:t>
            </w:r>
          </w:p>
        </w:tc>
        <w:tc>
          <w:tcPr>
            <w:tcW w:w="9990" w:type="dxa"/>
          </w:tcPr>
          <w:p w14:paraId="0D28EC84" w14:textId="77777777" w:rsidR="00727AC2" w:rsidRPr="00D1693D" w:rsidRDefault="00727AC2" w:rsidP="004508AC">
            <w:pPr>
              <w:rPr>
                <w:rFonts w:ascii="Lucida Sans" w:hAnsi="Lucida Sans"/>
                <w:b/>
                <w:sz w:val="22"/>
                <w:szCs w:val="22"/>
              </w:rPr>
            </w:pPr>
            <w:r w:rsidRPr="00D1693D">
              <w:rPr>
                <w:rFonts w:ascii="Lucida Sans" w:hAnsi="Lucida Sans"/>
                <w:b/>
                <w:sz w:val="22"/>
                <w:szCs w:val="22"/>
              </w:rPr>
              <w:t>Description of task</w:t>
            </w:r>
            <w:r w:rsidR="007E3EBB" w:rsidRPr="00D1693D">
              <w:rPr>
                <w:rFonts w:ascii="Lucida Sans" w:hAnsi="Lucida Sans"/>
                <w:b/>
                <w:sz w:val="22"/>
                <w:szCs w:val="22"/>
              </w:rPr>
              <w:t>:</w:t>
            </w:r>
          </w:p>
          <w:p w14:paraId="13B6CADF" w14:textId="6E001109" w:rsidR="007E3EBB" w:rsidRPr="00D1693D" w:rsidRDefault="008F68ED" w:rsidP="004508AC">
            <w:pPr>
              <w:rPr>
                <w:rFonts w:ascii="Lucida Sans" w:hAnsi="Lucida Sans"/>
                <w:sz w:val="20"/>
                <w:szCs w:val="20"/>
              </w:rPr>
            </w:pPr>
            <w:r w:rsidRPr="00D1693D">
              <w:rPr>
                <w:rFonts w:ascii="Lucida Sans" w:hAnsi="Lucida Sans"/>
                <w:sz w:val="20"/>
                <w:szCs w:val="20"/>
              </w:rPr>
              <w:t xml:space="preserve">Your teacher has given you an empty fish </w:t>
            </w:r>
            <w:r w:rsidR="004C17F2" w:rsidRPr="00D1693D">
              <w:rPr>
                <w:rFonts w:ascii="Lucida Sans" w:hAnsi="Lucida Sans"/>
                <w:sz w:val="20"/>
                <w:szCs w:val="20"/>
              </w:rPr>
              <w:t>tank and wants</w:t>
            </w:r>
            <w:r w:rsidR="00B01C50" w:rsidRPr="00D1693D">
              <w:rPr>
                <w:rFonts w:ascii="Lucida Sans" w:hAnsi="Lucida Sans"/>
                <w:sz w:val="20"/>
                <w:szCs w:val="20"/>
              </w:rPr>
              <w:t xml:space="preserve"> you to create a habitat for a salamander. </w:t>
            </w:r>
          </w:p>
          <w:p w14:paraId="4E12D68D" w14:textId="25F1236D" w:rsidR="00B01C50" w:rsidRPr="00D1693D" w:rsidRDefault="00B01C50" w:rsidP="00551AA0">
            <w:pPr>
              <w:ind w:left="720"/>
              <w:rPr>
                <w:rFonts w:ascii="Lucida Sans" w:hAnsi="Lucida Sans"/>
                <w:sz w:val="20"/>
                <w:szCs w:val="20"/>
              </w:rPr>
            </w:pPr>
            <w:r w:rsidRPr="00D1693D">
              <w:rPr>
                <w:rFonts w:ascii="Lucida Sans" w:hAnsi="Lucida Sans"/>
                <w:sz w:val="20"/>
                <w:szCs w:val="20"/>
              </w:rPr>
              <w:t>1. First</w:t>
            </w:r>
            <w:r w:rsidR="009F6FF9">
              <w:rPr>
                <w:rFonts w:ascii="Lucida Sans" w:hAnsi="Lucida Sans"/>
                <w:sz w:val="20"/>
                <w:szCs w:val="20"/>
              </w:rPr>
              <w:t>,</w:t>
            </w:r>
            <w:r w:rsidRPr="00D1693D">
              <w:rPr>
                <w:rFonts w:ascii="Lucida Sans" w:hAnsi="Lucida Sans"/>
                <w:sz w:val="20"/>
                <w:szCs w:val="20"/>
              </w:rPr>
              <w:t xml:space="preserve"> draw the habitat you would create.</w:t>
            </w:r>
          </w:p>
          <w:p w14:paraId="4DDC713A" w14:textId="57850A83" w:rsidR="00B01C50" w:rsidRPr="00D1693D" w:rsidRDefault="00B01C50" w:rsidP="00551AA0">
            <w:pPr>
              <w:ind w:left="720"/>
              <w:rPr>
                <w:rFonts w:ascii="Lucida Sans" w:hAnsi="Lucida Sans"/>
                <w:sz w:val="20"/>
                <w:szCs w:val="20"/>
              </w:rPr>
            </w:pPr>
            <w:r w:rsidRPr="00D1693D">
              <w:rPr>
                <w:rFonts w:ascii="Lucida Sans" w:hAnsi="Lucida Sans"/>
                <w:sz w:val="20"/>
                <w:szCs w:val="20"/>
              </w:rPr>
              <w:t xml:space="preserve">2. </w:t>
            </w:r>
            <w:r w:rsidR="007E7C42" w:rsidRPr="00D1693D">
              <w:rPr>
                <w:rFonts w:ascii="Lucida Sans" w:hAnsi="Lucida Sans"/>
                <w:sz w:val="20"/>
                <w:szCs w:val="20"/>
              </w:rPr>
              <w:t>Label</w:t>
            </w:r>
            <w:r w:rsidRPr="00D1693D">
              <w:rPr>
                <w:rFonts w:ascii="Lucida Sans" w:hAnsi="Lucida Sans"/>
                <w:sz w:val="20"/>
                <w:szCs w:val="20"/>
              </w:rPr>
              <w:t xml:space="preserve"> </w:t>
            </w:r>
            <w:r w:rsidR="00EC214A" w:rsidRPr="00D1693D">
              <w:rPr>
                <w:rFonts w:ascii="Lucida Sans" w:hAnsi="Lucida Sans"/>
                <w:sz w:val="20"/>
                <w:szCs w:val="20"/>
              </w:rPr>
              <w:t>the</w:t>
            </w:r>
            <w:r w:rsidR="00F47A2D" w:rsidRPr="00D1693D">
              <w:rPr>
                <w:rFonts w:ascii="Lucida Sans" w:hAnsi="Lucida Sans"/>
                <w:sz w:val="20"/>
                <w:szCs w:val="20"/>
              </w:rPr>
              <w:t xml:space="preserve"> things in </w:t>
            </w:r>
            <w:r w:rsidR="00EC214A" w:rsidRPr="00D1693D">
              <w:rPr>
                <w:rFonts w:ascii="Lucida Sans" w:hAnsi="Lucida Sans"/>
                <w:sz w:val="20"/>
                <w:szCs w:val="20"/>
              </w:rPr>
              <w:t>the habitat</w:t>
            </w:r>
            <w:r w:rsidR="00F47A2D" w:rsidRPr="00D1693D">
              <w:rPr>
                <w:rFonts w:ascii="Lucida Sans" w:hAnsi="Lucida Sans"/>
                <w:sz w:val="20"/>
                <w:szCs w:val="20"/>
              </w:rPr>
              <w:t xml:space="preserve"> (water, soil, </w:t>
            </w:r>
            <w:r w:rsidR="00921C1A" w:rsidRPr="00D1693D">
              <w:rPr>
                <w:rFonts w:ascii="Lucida Sans" w:hAnsi="Lucida Sans"/>
                <w:sz w:val="20"/>
                <w:szCs w:val="20"/>
              </w:rPr>
              <w:t xml:space="preserve">sticks, </w:t>
            </w:r>
            <w:r w:rsidR="00F47A2D" w:rsidRPr="00D1693D">
              <w:rPr>
                <w:rFonts w:ascii="Lucida Sans" w:hAnsi="Lucida Sans"/>
                <w:sz w:val="20"/>
                <w:szCs w:val="20"/>
              </w:rPr>
              <w:t>leaves, etc</w:t>
            </w:r>
            <w:r w:rsidR="009F6FF9">
              <w:rPr>
                <w:rFonts w:ascii="Lucida Sans" w:hAnsi="Lucida Sans"/>
                <w:sz w:val="20"/>
                <w:szCs w:val="20"/>
              </w:rPr>
              <w:t>.</w:t>
            </w:r>
            <w:r w:rsidR="00F47A2D" w:rsidRPr="00D1693D">
              <w:rPr>
                <w:rFonts w:ascii="Lucida Sans" w:hAnsi="Lucida Sans"/>
                <w:sz w:val="20"/>
                <w:szCs w:val="20"/>
              </w:rPr>
              <w:t>)</w:t>
            </w:r>
            <w:r w:rsidR="009F6FF9">
              <w:rPr>
                <w:rFonts w:ascii="Lucida Sans" w:hAnsi="Lucida Sans"/>
                <w:sz w:val="20"/>
                <w:szCs w:val="20"/>
              </w:rPr>
              <w:t>.</w:t>
            </w:r>
            <w:r w:rsidRPr="00D1693D">
              <w:rPr>
                <w:rFonts w:ascii="Lucida Sans" w:hAnsi="Lucida Sans"/>
                <w:sz w:val="20"/>
                <w:szCs w:val="20"/>
              </w:rPr>
              <w:t xml:space="preserve"> </w:t>
            </w:r>
          </w:p>
          <w:p w14:paraId="2DBD443D" w14:textId="1A61E3E5" w:rsidR="007E7C42" w:rsidRPr="00D1693D" w:rsidRDefault="00B01C50" w:rsidP="00551AA0">
            <w:pPr>
              <w:ind w:left="720"/>
              <w:rPr>
                <w:rFonts w:ascii="Lucida Sans" w:hAnsi="Lucida Sans"/>
                <w:sz w:val="20"/>
                <w:szCs w:val="20"/>
              </w:rPr>
            </w:pPr>
            <w:r w:rsidRPr="00D1693D">
              <w:rPr>
                <w:rFonts w:ascii="Lucida Sans" w:hAnsi="Lucida Sans"/>
                <w:sz w:val="20"/>
                <w:szCs w:val="20"/>
              </w:rPr>
              <w:t>3. E</w:t>
            </w:r>
            <w:r w:rsidR="007E7C42" w:rsidRPr="00D1693D">
              <w:rPr>
                <w:rFonts w:ascii="Lucida Sans" w:hAnsi="Lucida Sans"/>
                <w:sz w:val="20"/>
                <w:szCs w:val="20"/>
              </w:rPr>
              <w:t xml:space="preserve">xplain how </w:t>
            </w:r>
            <w:r w:rsidR="004D58DA" w:rsidRPr="00D1693D">
              <w:rPr>
                <w:rFonts w:ascii="Lucida Sans" w:hAnsi="Lucida Sans"/>
                <w:sz w:val="20"/>
                <w:szCs w:val="20"/>
              </w:rPr>
              <w:t xml:space="preserve">the parts of your </w:t>
            </w:r>
            <w:r w:rsidRPr="00D1693D">
              <w:rPr>
                <w:rFonts w:ascii="Lucida Sans" w:hAnsi="Lucida Sans"/>
                <w:sz w:val="20"/>
                <w:szCs w:val="20"/>
              </w:rPr>
              <w:t>habitat would help a salamander get</w:t>
            </w:r>
            <w:r w:rsidR="004D58DA" w:rsidRPr="00D1693D">
              <w:rPr>
                <w:rFonts w:ascii="Lucida Sans" w:hAnsi="Lucida Sans"/>
                <w:sz w:val="20"/>
                <w:szCs w:val="20"/>
              </w:rPr>
              <w:t xml:space="preserve"> water, food, shelter, and space to grow healthy. </w:t>
            </w:r>
            <w:r w:rsidRPr="00D1693D">
              <w:rPr>
                <w:rFonts w:ascii="Lucida Sans" w:hAnsi="Lucida Sans"/>
                <w:sz w:val="20"/>
                <w:szCs w:val="20"/>
              </w:rPr>
              <w:t xml:space="preserve"> </w:t>
            </w:r>
          </w:p>
          <w:p w14:paraId="531CF4F6" w14:textId="77777777" w:rsidR="007E7C42" w:rsidRPr="009E142A" w:rsidRDefault="007E7C42" w:rsidP="004508AC">
            <w:pPr>
              <w:rPr>
                <w:rFonts w:ascii="Lucida Sans" w:hAnsi="Lucida Sans"/>
                <w:sz w:val="14"/>
                <w:szCs w:val="20"/>
              </w:rPr>
            </w:pPr>
          </w:p>
          <w:p w14:paraId="5BDBD6CE" w14:textId="42DAB370" w:rsidR="00D271BC" w:rsidRPr="00D1693D" w:rsidRDefault="00F818D4" w:rsidP="004508AC">
            <w:pPr>
              <w:rPr>
                <w:rFonts w:ascii="Lucida Sans" w:hAnsi="Lucida Sans"/>
                <w:i/>
                <w:sz w:val="20"/>
                <w:szCs w:val="20"/>
              </w:rPr>
            </w:pPr>
            <w:r>
              <w:rPr>
                <w:rFonts w:ascii="Lucida Sans" w:hAnsi="Lucida Sans"/>
                <w:i/>
                <w:sz w:val="20"/>
                <w:szCs w:val="20"/>
              </w:rPr>
              <w:t>Teacher n</w:t>
            </w:r>
            <w:r w:rsidR="007E7C42" w:rsidRPr="00D1693D">
              <w:rPr>
                <w:rFonts w:ascii="Lucida Sans" w:hAnsi="Lucida Sans"/>
                <w:i/>
                <w:sz w:val="20"/>
                <w:szCs w:val="20"/>
              </w:rPr>
              <w:t xml:space="preserve">ote: This assignment could be </w:t>
            </w:r>
            <w:r w:rsidR="008F68ED" w:rsidRPr="00D1693D">
              <w:rPr>
                <w:rFonts w:ascii="Lucida Sans" w:hAnsi="Lucida Sans"/>
                <w:i/>
                <w:sz w:val="20"/>
                <w:szCs w:val="20"/>
              </w:rPr>
              <w:t xml:space="preserve">adapted to be about a different animal. If you already have a classroom pet, students could design a more suitable habitat for the classroom pet. </w:t>
            </w:r>
          </w:p>
        </w:tc>
      </w:tr>
      <w:tr w:rsidR="00727AC2" w:rsidRPr="00B33B90" w14:paraId="523D28DE" w14:textId="77777777" w:rsidTr="00531954">
        <w:tc>
          <w:tcPr>
            <w:tcW w:w="4410" w:type="dxa"/>
            <w:tcBorders>
              <w:bottom w:val="single" w:sz="4" w:space="0" w:color="auto"/>
            </w:tcBorders>
          </w:tcPr>
          <w:p w14:paraId="0FEE65A2" w14:textId="1CF0A8EC" w:rsidR="00727AC2" w:rsidRPr="00D1693D" w:rsidRDefault="00727AC2" w:rsidP="004508AC">
            <w:pPr>
              <w:rPr>
                <w:rFonts w:ascii="Lucida Sans" w:hAnsi="Lucida Sans"/>
                <w:sz w:val="22"/>
                <w:szCs w:val="22"/>
              </w:rPr>
            </w:pPr>
            <w:r w:rsidRPr="00D1693D">
              <w:rPr>
                <w:rFonts w:ascii="Lucida Sans" w:hAnsi="Lucida Sans"/>
                <w:sz w:val="22"/>
                <w:szCs w:val="22"/>
              </w:rPr>
              <w:t>Text Type 2:</w:t>
            </w:r>
            <w:r w:rsidR="007E3EBB" w:rsidRPr="00D1693D">
              <w:rPr>
                <w:rFonts w:ascii="Lucida Sans" w:hAnsi="Lucida Sans"/>
                <w:sz w:val="22"/>
                <w:szCs w:val="22"/>
              </w:rPr>
              <w:t xml:space="preserve"> Opinion</w:t>
            </w:r>
          </w:p>
        </w:tc>
        <w:tc>
          <w:tcPr>
            <w:tcW w:w="9990" w:type="dxa"/>
            <w:tcBorders>
              <w:bottom w:val="single" w:sz="4" w:space="0" w:color="auto"/>
            </w:tcBorders>
          </w:tcPr>
          <w:p w14:paraId="556040D9" w14:textId="77777777" w:rsidR="00727AC2" w:rsidRPr="00D1693D" w:rsidRDefault="00727AC2" w:rsidP="004508AC">
            <w:pPr>
              <w:rPr>
                <w:rFonts w:ascii="Lucida Sans" w:hAnsi="Lucida Sans"/>
                <w:b/>
                <w:sz w:val="22"/>
                <w:szCs w:val="22"/>
              </w:rPr>
            </w:pPr>
            <w:r w:rsidRPr="00D1693D">
              <w:rPr>
                <w:rFonts w:ascii="Lucida Sans" w:hAnsi="Lucida Sans"/>
                <w:b/>
                <w:sz w:val="22"/>
                <w:szCs w:val="22"/>
              </w:rPr>
              <w:t>Description of task</w:t>
            </w:r>
            <w:r w:rsidR="007E3EBB" w:rsidRPr="00D1693D">
              <w:rPr>
                <w:rFonts w:ascii="Lucida Sans" w:hAnsi="Lucida Sans"/>
                <w:b/>
                <w:sz w:val="22"/>
                <w:szCs w:val="22"/>
              </w:rPr>
              <w:t>:</w:t>
            </w:r>
          </w:p>
          <w:p w14:paraId="5BE53FBF" w14:textId="445F8351" w:rsidR="007E3EBB" w:rsidRPr="00D1693D" w:rsidRDefault="009E142A" w:rsidP="00AC1C9F">
            <w:pPr>
              <w:rPr>
                <w:rFonts w:ascii="Lucida Sans" w:hAnsi="Lucida Sans"/>
                <w:sz w:val="20"/>
                <w:szCs w:val="20"/>
              </w:rPr>
            </w:pPr>
            <w:r>
              <w:rPr>
                <w:rFonts w:ascii="Lucida Sans" w:hAnsi="Lucida Sans"/>
                <w:sz w:val="20"/>
                <w:szCs w:val="20"/>
              </w:rPr>
              <w:t xml:space="preserve">My friend found a salamander outside! She wants to bring it over right now to live here in our classroom! </w:t>
            </w:r>
            <w:r w:rsidR="00F818D4">
              <w:rPr>
                <w:rFonts w:ascii="Lucida Sans" w:hAnsi="Lucida Sans"/>
                <w:sz w:val="20"/>
                <w:szCs w:val="20"/>
              </w:rPr>
              <w:t>Would our classroom be a good habitat for a salamander?</w:t>
            </w:r>
            <w:r w:rsidR="002D073C" w:rsidRPr="00D1693D">
              <w:rPr>
                <w:rFonts w:ascii="Lucida Sans" w:hAnsi="Lucida Sans"/>
                <w:sz w:val="20"/>
                <w:szCs w:val="20"/>
              </w:rPr>
              <w:t xml:space="preserve"> </w:t>
            </w:r>
            <w:r w:rsidR="00C20FDA" w:rsidRPr="00D1693D">
              <w:rPr>
                <w:rFonts w:ascii="Lucida Sans" w:hAnsi="Lucida Sans"/>
                <w:sz w:val="20"/>
                <w:szCs w:val="20"/>
              </w:rPr>
              <w:t xml:space="preserve">Why? </w:t>
            </w:r>
            <w:r w:rsidR="002D073C" w:rsidRPr="00D1693D">
              <w:rPr>
                <w:rFonts w:ascii="Lucida Sans" w:hAnsi="Lucida Sans"/>
                <w:sz w:val="20"/>
                <w:szCs w:val="20"/>
              </w:rPr>
              <w:t xml:space="preserve">Explain </w:t>
            </w:r>
            <w:r w:rsidR="00F818D4">
              <w:rPr>
                <w:rFonts w:ascii="Lucida Sans" w:hAnsi="Lucida Sans"/>
                <w:sz w:val="20"/>
                <w:szCs w:val="20"/>
              </w:rPr>
              <w:t xml:space="preserve">how the classroom </w:t>
            </w:r>
            <w:r w:rsidR="002D073C" w:rsidRPr="00D1693D">
              <w:rPr>
                <w:rFonts w:ascii="Lucida Sans" w:hAnsi="Lucida Sans"/>
                <w:sz w:val="20"/>
                <w:szCs w:val="20"/>
              </w:rPr>
              <w:t>is</w:t>
            </w:r>
            <w:r w:rsidR="00F818D4">
              <w:rPr>
                <w:rFonts w:ascii="Lucida Sans" w:hAnsi="Lucida Sans"/>
                <w:sz w:val="20"/>
                <w:szCs w:val="20"/>
              </w:rPr>
              <w:t xml:space="preserve"> or is not</w:t>
            </w:r>
            <w:r w:rsidR="002D073C" w:rsidRPr="00D1693D">
              <w:rPr>
                <w:rFonts w:ascii="Lucida Sans" w:hAnsi="Lucida Sans"/>
                <w:sz w:val="20"/>
                <w:szCs w:val="20"/>
              </w:rPr>
              <w:t xml:space="preserve"> a place </w:t>
            </w:r>
            <w:r w:rsidR="00F818D4">
              <w:rPr>
                <w:rFonts w:ascii="Lucida Sans" w:hAnsi="Lucida Sans"/>
                <w:sz w:val="20"/>
                <w:szCs w:val="20"/>
              </w:rPr>
              <w:t>where a salamander could</w:t>
            </w:r>
            <w:r w:rsidR="002D073C" w:rsidRPr="00D1693D">
              <w:rPr>
                <w:rFonts w:ascii="Lucida Sans" w:hAnsi="Lucida Sans"/>
                <w:sz w:val="20"/>
                <w:szCs w:val="20"/>
              </w:rPr>
              <w:t xml:space="preserve"> get water, food, shelter, and space to grow healthy.  </w:t>
            </w:r>
          </w:p>
          <w:p w14:paraId="0C5843CF" w14:textId="77777777" w:rsidR="00AC1C9F" w:rsidRPr="009E142A" w:rsidRDefault="00AC1C9F" w:rsidP="00AC1C9F">
            <w:pPr>
              <w:rPr>
                <w:rFonts w:ascii="Lucida Sans" w:hAnsi="Lucida Sans"/>
                <w:sz w:val="14"/>
                <w:szCs w:val="20"/>
              </w:rPr>
            </w:pPr>
          </w:p>
          <w:p w14:paraId="366799A7" w14:textId="75DFF8A3" w:rsidR="00A93F68" w:rsidRPr="00D1693D" w:rsidRDefault="00A93F68" w:rsidP="00AC1C9F">
            <w:pPr>
              <w:rPr>
                <w:rFonts w:ascii="Lucida Sans" w:hAnsi="Lucida Sans"/>
                <w:sz w:val="20"/>
                <w:szCs w:val="20"/>
              </w:rPr>
            </w:pPr>
            <w:r w:rsidRPr="00D1693D">
              <w:rPr>
                <w:rFonts w:ascii="Lucida Sans" w:hAnsi="Lucida Sans"/>
                <w:sz w:val="20"/>
                <w:szCs w:val="20"/>
              </w:rPr>
              <w:t>Use the</w:t>
            </w:r>
            <w:r w:rsidR="00F818D4">
              <w:rPr>
                <w:rFonts w:ascii="Lucida Sans" w:hAnsi="Lucida Sans"/>
                <w:sz w:val="20"/>
                <w:szCs w:val="20"/>
              </w:rPr>
              <w:t>se</w:t>
            </w:r>
            <w:r w:rsidRPr="00D1693D">
              <w:rPr>
                <w:rFonts w:ascii="Lucida Sans" w:hAnsi="Lucida Sans"/>
                <w:sz w:val="20"/>
                <w:szCs w:val="20"/>
              </w:rPr>
              <w:t xml:space="preserve"> sentence starters, if needed.</w:t>
            </w:r>
          </w:p>
          <w:p w14:paraId="1F0D4B1E" w14:textId="7FB712F0" w:rsidR="00A93F68" w:rsidRPr="00D1693D" w:rsidRDefault="00F818D4" w:rsidP="00A903C4">
            <w:pPr>
              <w:ind w:left="720"/>
              <w:rPr>
                <w:rFonts w:ascii="Lucida Sans" w:hAnsi="Lucida Sans"/>
                <w:sz w:val="20"/>
                <w:szCs w:val="20"/>
              </w:rPr>
            </w:pPr>
            <w:r>
              <w:rPr>
                <w:rFonts w:ascii="Lucida Sans" w:hAnsi="Lucida Sans"/>
                <w:sz w:val="20"/>
                <w:szCs w:val="20"/>
              </w:rPr>
              <w:t>The classroom</w:t>
            </w:r>
            <w:r w:rsidR="00A93F68" w:rsidRPr="00D1693D">
              <w:rPr>
                <w:rFonts w:ascii="Lucida Sans" w:hAnsi="Lucida Sans"/>
                <w:sz w:val="20"/>
                <w:szCs w:val="20"/>
              </w:rPr>
              <w:t xml:space="preserve"> is</w:t>
            </w:r>
            <w:r w:rsidR="00613599" w:rsidRPr="00D1693D">
              <w:rPr>
                <w:rFonts w:ascii="Lucida Sans" w:hAnsi="Lucida Sans"/>
                <w:sz w:val="20"/>
                <w:szCs w:val="20"/>
              </w:rPr>
              <w:t>/is not</w:t>
            </w:r>
            <w:r w:rsidR="00A93F68" w:rsidRPr="00D1693D">
              <w:rPr>
                <w:rFonts w:ascii="Lucida Sans" w:hAnsi="Lucida Sans"/>
                <w:sz w:val="20"/>
                <w:szCs w:val="20"/>
              </w:rPr>
              <w:t xml:space="preserve"> a good habitat for </w:t>
            </w:r>
            <w:r w:rsidR="00AC1C9F" w:rsidRPr="00D1693D">
              <w:rPr>
                <w:rFonts w:ascii="Lucida Sans" w:hAnsi="Lucida Sans"/>
                <w:sz w:val="20"/>
                <w:szCs w:val="20"/>
              </w:rPr>
              <w:t xml:space="preserve">___________because______. </w:t>
            </w:r>
          </w:p>
          <w:p w14:paraId="0EEB81C2" w14:textId="7BDDAB31" w:rsidR="006A340E" w:rsidRPr="00D1693D" w:rsidRDefault="006A340E" w:rsidP="00A903C4">
            <w:pPr>
              <w:ind w:left="720"/>
              <w:rPr>
                <w:rFonts w:ascii="Lucida Sans" w:hAnsi="Lucida Sans"/>
                <w:sz w:val="20"/>
                <w:szCs w:val="20"/>
              </w:rPr>
            </w:pPr>
            <w:r w:rsidRPr="00D1693D">
              <w:rPr>
                <w:rFonts w:ascii="Lucida Sans" w:hAnsi="Lucida Sans"/>
                <w:sz w:val="20"/>
                <w:szCs w:val="20"/>
              </w:rPr>
              <w:t>One reason is_____.</w:t>
            </w:r>
          </w:p>
          <w:p w14:paraId="28F65A9D" w14:textId="36DF310E" w:rsidR="00A93F68" w:rsidRPr="00D1693D" w:rsidRDefault="00A93F68" w:rsidP="00A903C4">
            <w:pPr>
              <w:ind w:left="720"/>
              <w:rPr>
                <w:rFonts w:ascii="Lucida Sans" w:hAnsi="Lucida Sans"/>
                <w:sz w:val="20"/>
                <w:szCs w:val="20"/>
              </w:rPr>
            </w:pPr>
            <w:r w:rsidRPr="00D1693D">
              <w:rPr>
                <w:rFonts w:ascii="Lucida Sans" w:hAnsi="Lucida Sans"/>
                <w:sz w:val="20"/>
                <w:szCs w:val="20"/>
              </w:rPr>
              <w:t xml:space="preserve">Also, </w:t>
            </w:r>
            <w:r w:rsidR="00F818D4">
              <w:rPr>
                <w:rFonts w:ascii="Lucida Sans" w:hAnsi="Lucida Sans"/>
                <w:sz w:val="20"/>
                <w:szCs w:val="20"/>
              </w:rPr>
              <w:t>the classroom</w:t>
            </w:r>
            <w:r w:rsidRPr="00D1693D">
              <w:rPr>
                <w:rFonts w:ascii="Lucida Sans" w:hAnsi="Lucida Sans"/>
                <w:sz w:val="20"/>
                <w:szCs w:val="20"/>
              </w:rPr>
              <w:t xml:space="preserve"> has__________.</w:t>
            </w:r>
          </w:p>
          <w:p w14:paraId="28A739BF" w14:textId="51440F5D" w:rsidR="00C2634F" w:rsidRDefault="00F818D4" w:rsidP="00A903C4">
            <w:pPr>
              <w:ind w:left="720"/>
              <w:rPr>
                <w:rFonts w:ascii="Lucida Sans" w:hAnsi="Lucida Sans"/>
                <w:sz w:val="20"/>
                <w:szCs w:val="20"/>
              </w:rPr>
            </w:pPr>
            <w:r>
              <w:rPr>
                <w:rFonts w:ascii="Lucida Sans" w:hAnsi="Lucida Sans"/>
                <w:sz w:val="20"/>
                <w:szCs w:val="20"/>
              </w:rPr>
              <w:t>A salamander</w:t>
            </w:r>
            <w:r w:rsidR="00C2634F" w:rsidRPr="00D1693D">
              <w:rPr>
                <w:rFonts w:ascii="Lucida Sans" w:hAnsi="Lucida Sans"/>
                <w:sz w:val="20"/>
                <w:szCs w:val="20"/>
              </w:rPr>
              <w:t xml:space="preserve"> needs_________.</w:t>
            </w:r>
          </w:p>
          <w:p w14:paraId="3B0E4491" w14:textId="77777777" w:rsidR="00F818D4" w:rsidRDefault="00F818D4" w:rsidP="00A903C4">
            <w:pPr>
              <w:ind w:left="720"/>
              <w:rPr>
                <w:rFonts w:ascii="Lucida Sans" w:hAnsi="Lucida Sans"/>
                <w:sz w:val="20"/>
                <w:szCs w:val="20"/>
              </w:rPr>
            </w:pPr>
          </w:p>
          <w:p w14:paraId="47BDAA5A" w14:textId="791018FA" w:rsidR="00AC1C9F" w:rsidRPr="009E142A" w:rsidRDefault="00F818D4" w:rsidP="001A32E5">
            <w:pPr>
              <w:rPr>
                <w:rFonts w:ascii="Lucida Sans" w:hAnsi="Lucida Sans"/>
                <w:i/>
                <w:sz w:val="20"/>
                <w:szCs w:val="20"/>
              </w:rPr>
            </w:pPr>
            <w:r w:rsidRPr="009E142A">
              <w:rPr>
                <w:rFonts w:ascii="Lucida Sans" w:hAnsi="Lucida Sans"/>
                <w:i/>
                <w:sz w:val="20"/>
                <w:szCs w:val="20"/>
              </w:rPr>
              <w:lastRenderedPageBreak/>
              <w:t xml:space="preserve">Teacher note: This task could be adapted to any location (e.g., Is the </w:t>
            </w:r>
            <w:r w:rsidR="009E142A" w:rsidRPr="009E142A">
              <w:rPr>
                <w:rFonts w:ascii="Lucida Sans" w:hAnsi="Lucida Sans"/>
                <w:i/>
                <w:sz w:val="20"/>
                <w:szCs w:val="20"/>
              </w:rPr>
              <w:t>A</w:t>
            </w:r>
            <w:r w:rsidRPr="009E142A">
              <w:rPr>
                <w:rFonts w:ascii="Lucida Sans" w:hAnsi="Lucida Sans"/>
                <w:i/>
                <w:sz w:val="20"/>
                <w:szCs w:val="20"/>
              </w:rPr>
              <w:t xml:space="preserve">rtic a good habitat for a salamander? Is </w:t>
            </w:r>
            <w:r w:rsidR="009E142A" w:rsidRPr="009E142A">
              <w:rPr>
                <w:rFonts w:ascii="Lucida Sans" w:hAnsi="Lucida Sans"/>
                <w:i/>
                <w:sz w:val="20"/>
                <w:szCs w:val="20"/>
              </w:rPr>
              <w:t xml:space="preserve">the principal’s office a good habitat for a salamander? Is a </w:t>
            </w:r>
            <w:r w:rsidR="009E142A">
              <w:rPr>
                <w:rFonts w:ascii="Lucida Sans" w:hAnsi="Lucida Sans"/>
                <w:i/>
                <w:sz w:val="20"/>
                <w:szCs w:val="20"/>
              </w:rPr>
              <w:t>beach</w:t>
            </w:r>
            <w:r w:rsidR="009E142A" w:rsidRPr="009E142A">
              <w:rPr>
                <w:rFonts w:ascii="Lucida Sans" w:hAnsi="Lucida Sans"/>
                <w:i/>
                <w:sz w:val="20"/>
                <w:szCs w:val="20"/>
              </w:rPr>
              <w:t xml:space="preserve"> a good habitat for a salamander?)</w:t>
            </w:r>
            <w:r w:rsidR="009E142A">
              <w:rPr>
                <w:rFonts w:ascii="Lucida Sans" w:hAnsi="Lucida Sans"/>
                <w:i/>
                <w:sz w:val="20"/>
                <w:szCs w:val="20"/>
              </w:rPr>
              <w:t xml:space="preserve">. </w:t>
            </w:r>
          </w:p>
        </w:tc>
      </w:tr>
      <w:tr w:rsidR="00531954" w:rsidRPr="00B33B90" w14:paraId="24E9BE4D" w14:textId="77777777" w:rsidTr="00531954">
        <w:tc>
          <w:tcPr>
            <w:tcW w:w="14400" w:type="dxa"/>
            <w:gridSpan w:val="2"/>
            <w:tcBorders>
              <w:top w:val="single" w:sz="4" w:space="0" w:color="auto"/>
              <w:left w:val="nil"/>
              <w:bottom w:val="nil"/>
              <w:right w:val="nil"/>
            </w:tcBorders>
          </w:tcPr>
          <w:p w14:paraId="78BDD037" w14:textId="2BD07D00" w:rsidR="00531954" w:rsidRPr="00D1693D" w:rsidRDefault="00531954" w:rsidP="004508AC">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0A7EAFD7" w:rsidR="00234994" w:rsidRPr="00B33B90" w:rsidRDefault="00234994" w:rsidP="00727AC2">
      <w:pPr>
        <w:rPr>
          <w:rFonts w:ascii="Lucida Sans" w:hAnsi="Lucida Sans"/>
          <w:sz w:val="2"/>
          <w:szCs w:val="2"/>
        </w:rPr>
      </w:pPr>
    </w:p>
    <w:sectPr w:rsidR="00234994" w:rsidRPr="00B33B90" w:rsidSect="00A206DD">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9D33CE" w14:textId="77777777" w:rsidR="00553136" w:rsidRDefault="00553136" w:rsidP="00200A83">
      <w:pPr>
        <w:spacing w:after="0" w:line="240" w:lineRule="auto"/>
      </w:pPr>
      <w:r>
        <w:separator/>
      </w:r>
    </w:p>
  </w:endnote>
  <w:endnote w:type="continuationSeparator" w:id="0">
    <w:p w14:paraId="712ADB83" w14:textId="77777777" w:rsidR="00553136" w:rsidRDefault="00553136"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C7B46" w14:textId="0312F2F3" w:rsidR="00A206DD" w:rsidRDefault="00A206DD" w:rsidP="00A206DD">
    <w:pPr>
      <w:pStyle w:val="Footer"/>
      <w:jc w:val="center"/>
    </w:pPr>
    <w:r w:rsidRPr="00732FB3">
      <w:rPr>
        <w:noProof/>
      </w:rPr>
      <w:drawing>
        <wp:inline distT="0" distB="0" distL="0" distR="0" wp14:anchorId="08FF06B5" wp14:editId="3AB10A99">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A4AA2" w14:textId="77777777" w:rsidR="00553136" w:rsidRDefault="00553136" w:rsidP="00200A83">
      <w:pPr>
        <w:spacing w:after="0" w:line="240" w:lineRule="auto"/>
      </w:pPr>
      <w:r>
        <w:separator/>
      </w:r>
    </w:p>
  </w:footnote>
  <w:footnote w:type="continuationSeparator" w:id="0">
    <w:p w14:paraId="1C02E340" w14:textId="77777777" w:rsidR="00553136" w:rsidRDefault="00553136"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031ED" w14:textId="77777777" w:rsidR="00A83B29" w:rsidRDefault="00A83B29" w:rsidP="00A83B29">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427B387B" w:rsidR="00715CA2" w:rsidRPr="00B33B90" w:rsidRDefault="00A83B29"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715CA2">
      <w:rPr>
        <w:rFonts w:ascii="Lucida Sans" w:eastAsia="Cambria" w:hAnsi="Lucida Sans" w:cs="Cambria"/>
      </w:rPr>
      <w:t xml:space="preserve">Text: </w:t>
    </w:r>
    <w:r w:rsidR="00715CA2" w:rsidRPr="00D83F88">
      <w:rPr>
        <w:rFonts w:ascii="Lucida Sans" w:eastAsia="Cambria" w:hAnsi="Lucida Sans" w:cs="Cambria"/>
      </w:rPr>
      <w:t>The Salamander Room</w:t>
    </w:r>
    <w:r w:rsidR="009F5F8D">
      <w:rPr>
        <w:rFonts w:ascii="Lucida Sans" w:eastAsia="Cambria" w:hAnsi="Lucida Sans" w:cs="Cambria"/>
      </w:rPr>
      <w:t xml:space="preserve"> </w:t>
    </w:r>
    <w:r w:rsidR="00D83F88">
      <w:rPr>
        <w:rFonts w:ascii="Lucida Sans" w:eastAsia="Cambria" w:hAnsi="Lucida Sans" w:cs="Cambria"/>
      </w:rPr>
      <w:t xml:space="preserve">| </w:t>
    </w:r>
    <w:r w:rsidR="00715CA2" w:rsidRPr="00B33B90">
      <w:rPr>
        <w:rFonts w:ascii="Lucida Sans" w:eastAsia="Cambria" w:hAnsi="Lucida Sans" w:cs="Cambria"/>
      </w:rPr>
      <w:t>Grade:</w:t>
    </w:r>
    <w:r w:rsidR="00715CA2">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57420"/>
    <w:rsid w:val="00060F80"/>
    <w:rsid w:val="000A3E7A"/>
    <w:rsid w:val="000C4F96"/>
    <w:rsid w:val="000D6B45"/>
    <w:rsid w:val="000E0CD1"/>
    <w:rsid w:val="000F20CE"/>
    <w:rsid w:val="0012629D"/>
    <w:rsid w:val="00151230"/>
    <w:rsid w:val="00184C3A"/>
    <w:rsid w:val="001A1590"/>
    <w:rsid w:val="001A32E5"/>
    <w:rsid w:val="001A6D85"/>
    <w:rsid w:val="001C2576"/>
    <w:rsid w:val="001C5DCB"/>
    <w:rsid w:val="00200A83"/>
    <w:rsid w:val="00202D28"/>
    <w:rsid w:val="00210A84"/>
    <w:rsid w:val="0021601A"/>
    <w:rsid w:val="00234994"/>
    <w:rsid w:val="00250CAB"/>
    <w:rsid w:val="00255585"/>
    <w:rsid w:val="00255CB4"/>
    <w:rsid w:val="00263CEF"/>
    <w:rsid w:val="00264485"/>
    <w:rsid w:val="00265624"/>
    <w:rsid w:val="00284528"/>
    <w:rsid w:val="00297D58"/>
    <w:rsid w:val="002C218A"/>
    <w:rsid w:val="002C408A"/>
    <w:rsid w:val="002D073C"/>
    <w:rsid w:val="003000BC"/>
    <w:rsid w:val="00301041"/>
    <w:rsid w:val="003024BA"/>
    <w:rsid w:val="003057EB"/>
    <w:rsid w:val="003741AC"/>
    <w:rsid w:val="00375BC5"/>
    <w:rsid w:val="003838FE"/>
    <w:rsid w:val="003B536F"/>
    <w:rsid w:val="003B6411"/>
    <w:rsid w:val="003C26D3"/>
    <w:rsid w:val="003D195C"/>
    <w:rsid w:val="003E220B"/>
    <w:rsid w:val="003E7B20"/>
    <w:rsid w:val="004508AC"/>
    <w:rsid w:val="00456C42"/>
    <w:rsid w:val="00490BDC"/>
    <w:rsid w:val="00493359"/>
    <w:rsid w:val="004961B0"/>
    <w:rsid w:val="004B24BE"/>
    <w:rsid w:val="004C17F2"/>
    <w:rsid w:val="004C67D8"/>
    <w:rsid w:val="004D58DA"/>
    <w:rsid w:val="004F0217"/>
    <w:rsid w:val="00516534"/>
    <w:rsid w:val="00525156"/>
    <w:rsid w:val="0053111A"/>
    <w:rsid w:val="00531954"/>
    <w:rsid w:val="00551AA0"/>
    <w:rsid w:val="00553136"/>
    <w:rsid w:val="00554DA2"/>
    <w:rsid w:val="0056345E"/>
    <w:rsid w:val="00563A2B"/>
    <w:rsid w:val="005845DD"/>
    <w:rsid w:val="005913DB"/>
    <w:rsid w:val="00594F13"/>
    <w:rsid w:val="005A2CC7"/>
    <w:rsid w:val="005A7100"/>
    <w:rsid w:val="005E4018"/>
    <w:rsid w:val="00603B07"/>
    <w:rsid w:val="0060770F"/>
    <w:rsid w:val="00613599"/>
    <w:rsid w:val="00613937"/>
    <w:rsid w:val="00620A41"/>
    <w:rsid w:val="00631AA3"/>
    <w:rsid w:val="00660B39"/>
    <w:rsid w:val="006A340E"/>
    <w:rsid w:val="006B250A"/>
    <w:rsid w:val="006C66F6"/>
    <w:rsid w:val="006D6D15"/>
    <w:rsid w:val="006E1854"/>
    <w:rsid w:val="00710645"/>
    <w:rsid w:val="00715CA2"/>
    <w:rsid w:val="00717BD0"/>
    <w:rsid w:val="00727AC2"/>
    <w:rsid w:val="00751DA1"/>
    <w:rsid w:val="007625B7"/>
    <w:rsid w:val="00781076"/>
    <w:rsid w:val="00790EA0"/>
    <w:rsid w:val="007A25CB"/>
    <w:rsid w:val="007A6712"/>
    <w:rsid w:val="007B1737"/>
    <w:rsid w:val="007C7575"/>
    <w:rsid w:val="007E3EBB"/>
    <w:rsid w:val="007E7C42"/>
    <w:rsid w:val="007F50D9"/>
    <w:rsid w:val="00804B5D"/>
    <w:rsid w:val="0081123E"/>
    <w:rsid w:val="00860BC1"/>
    <w:rsid w:val="00863FA7"/>
    <w:rsid w:val="008663CA"/>
    <w:rsid w:val="00872B1D"/>
    <w:rsid w:val="0088368A"/>
    <w:rsid w:val="008854C9"/>
    <w:rsid w:val="00893496"/>
    <w:rsid w:val="008B2B6F"/>
    <w:rsid w:val="008D1A3D"/>
    <w:rsid w:val="008D7FD7"/>
    <w:rsid w:val="008E5118"/>
    <w:rsid w:val="008F1484"/>
    <w:rsid w:val="008F68ED"/>
    <w:rsid w:val="00921C1A"/>
    <w:rsid w:val="00923FF3"/>
    <w:rsid w:val="00954B76"/>
    <w:rsid w:val="0097634E"/>
    <w:rsid w:val="009A5316"/>
    <w:rsid w:val="009A6A75"/>
    <w:rsid w:val="009A78CD"/>
    <w:rsid w:val="009E10F0"/>
    <w:rsid w:val="009E142A"/>
    <w:rsid w:val="009E230B"/>
    <w:rsid w:val="009F5F8D"/>
    <w:rsid w:val="009F6FF9"/>
    <w:rsid w:val="00A11FD5"/>
    <w:rsid w:val="00A206DD"/>
    <w:rsid w:val="00A262F9"/>
    <w:rsid w:val="00A530C2"/>
    <w:rsid w:val="00A77BF5"/>
    <w:rsid w:val="00A81B5F"/>
    <w:rsid w:val="00A83B29"/>
    <w:rsid w:val="00A903C4"/>
    <w:rsid w:val="00A93F68"/>
    <w:rsid w:val="00A9764E"/>
    <w:rsid w:val="00AC1C9F"/>
    <w:rsid w:val="00AE24C5"/>
    <w:rsid w:val="00AF4B90"/>
    <w:rsid w:val="00B01C50"/>
    <w:rsid w:val="00B33B90"/>
    <w:rsid w:val="00B44A7C"/>
    <w:rsid w:val="00B462F1"/>
    <w:rsid w:val="00B50552"/>
    <w:rsid w:val="00B64C77"/>
    <w:rsid w:val="00B67E72"/>
    <w:rsid w:val="00B81644"/>
    <w:rsid w:val="00B90BDA"/>
    <w:rsid w:val="00BB118A"/>
    <w:rsid w:val="00BD4F80"/>
    <w:rsid w:val="00BD5A11"/>
    <w:rsid w:val="00BE2697"/>
    <w:rsid w:val="00C20FDA"/>
    <w:rsid w:val="00C2634F"/>
    <w:rsid w:val="00C52453"/>
    <w:rsid w:val="00C77E82"/>
    <w:rsid w:val="00CA4846"/>
    <w:rsid w:val="00CB101C"/>
    <w:rsid w:val="00CD049F"/>
    <w:rsid w:val="00CD0FC6"/>
    <w:rsid w:val="00CD6C30"/>
    <w:rsid w:val="00CE58DE"/>
    <w:rsid w:val="00CE658A"/>
    <w:rsid w:val="00CF2C7B"/>
    <w:rsid w:val="00D06636"/>
    <w:rsid w:val="00D11B67"/>
    <w:rsid w:val="00D1693D"/>
    <w:rsid w:val="00D22276"/>
    <w:rsid w:val="00D271BC"/>
    <w:rsid w:val="00D3206A"/>
    <w:rsid w:val="00D43FDB"/>
    <w:rsid w:val="00D52E9D"/>
    <w:rsid w:val="00D64B94"/>
    <w:rsid w:val="00D83F88"/>
    <w:rsid w:val="00D9201C"/>
    <w:rsid w:val="00DC3474"/>
    <w:rsid w:val="00DD3D29"/>
    <w:rsid w:val="00DD4F12"/>
    <w:rsid w:val="00DD6071"/>
    <w:rsid w:val="00DE3B8A"/>
    <w:rsid w:val="00DE6CFC"/>
    <w:rsid w:val="00DE6F03"/>
    <w:rsid w:val="00E1140C"/>
    <w:rsid w:val="00E211E6"/>
    <w:rsid w:val="00E3755B"/>
    <w:rsid w:val="00E4410F"/>
    <w:rsid w:val="00E45A54"/>
    <w:rsid w:val="00E71BB3"/>
    <w:rsid w:val="00E812B2"/>
    <w:rsid w:val="00EA20BE"/>
    <w:rsid w:val="00EA4EA4"/>
    <w:rsid w:val="00EA64BF"/>
    <w:rsid w:val="00EA7699"/>
    <w:rsid w:val="00EC214A"/>
    <w:rsid w:val="00ED4F61"/>
    <w:rsid w:val="00EE0829"/>
    <w:rsid w:val="00F44B91"/>
    <w:rsid w:val="00F47A2D"/>
    <w:rsid w:val="00F55317"/>
    <w:rsid w:val="00F726C5"/>
    <w:rsid w:val="00F802EA"/>
    <w:rsid w:val="00F818D4"/>
    <w:rsid w:val="00FA2411"/>
    <w:rsid w:val="00FA5D22"/>
    <w:rsid w:val="00FB492F"/>
    <w:rsid w:val="00FC4B00"/>
    <w:rsid w:val="00FD3AB5"/>
    <w:rsid w:val="00FD64EE"/>
    <w:rsid w:val="00FE2AA0"/>
    <w:rsid w:val="00FF24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03B07"/>
    <w:pPr>
      <w:spacing w:before="100" w:beforeAutospacing="1" w:after="100" w:afterAutospacing="1" w:line="240" w:lineRule="auto"/>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Heading1Char">
    <w:name w:val="Heading 1 Char"/>
    <w:basedOn w:val="DefaultParagraphFont"/>
    <w:link w:val="Heading1"/>
    <w:uiPriority w:val="9"/>
    <w:rsid w:val="00603B07"/>
    <w:rPr>
      <w:rFonts w:ascii="Times" w:hAnsi="Times"/>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15329">
      <w:bodyDiv w:val="1"/>
      <w:marLeft w:val="0"/>
      <w:marRight w:val="0"/>
      <w:marTop w:val="0"/>
      <w:marBottom w:val="0"/>
      <w:divBdr>
        <w:top w:val="none" w:sz="0" w:space="0" w:color="auto"/>
        <w:left w:val="none" w:sz="0" w:space="0" w:color="auto"/>
        <w:bottom w:val="none" w:sz="0" w:space="0" w:color="auto"/>
        <w:right w:val="none" w:sz="0" w:space="0" w:color="auto"/>
      </w:divBdr>
    </w:div>
    <w:div w:id="902058828">
      <w:bodyDiv w:val="1"/>
      <w:marLeft w:val="0"/>
      <w:marRight w:val="0"/>
      <w:marTop w:val="0"/>
      <w:marBottom w:val="0"/>
      <w:divBdr>
        <w:top w:val="none" w:sz="0" w:space="0" w:color="auto"/>
        <w:left w:val="none" w:sz="0" w:space="0" w:color="auto"/>
        <w:bottom w:val="none" w:sz="0" w:space="0" w:color="auto"/>
        <w:right w:val="none" w:sz="0" w:space="0" w:color="auto"/>
      </w:divBdr>
    </w:div>
    <w:div w:id="943727605">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45/the-salamander-room" TargetMode="External"/><Relationship Id="rId13" Type="http://schemas.openxmlformats.org/officeDocument/2006/relationships/hyperlink" Target="https://www.youtube.com/watch?v=DTp_YFZcvoU"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tHOuPOdTfYE&amp;spfreload=1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az-plus.com/books/leveled-books/book/?id=182&amp;lang=English"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asyscienceforkids.com/all-about-salamanders-and-newts/" TargetMode="External"/><Relationship Id="rId4" Type="http://schemas.openxmlformats.org/officeDocument/2006/relationships/webSettings" Target="webSettings.xml"/><Relationship Id="rId9" Type="http://schemas.openxmlformats.org/officeDocument/2006/relationships/hyperlink" Target="http://idahoptv.org/sciencetrek/topics/habitat/facts.cf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4930</Characters>
  <Application>Microsoft Office Word</Application>
  <DocSecurity>0</DocSecurity>
  <Lines>170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2018-02-08T18:18:00Z</dcterms:created>
  <dcterms:modified xsi:type="dcterms:W3CDTF">2018-02-09T17:22:00Z</dcterms:modified>
</cp:coreProperties>
</file>