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333" w:type="dxa"/>
        <w:tblInd w:w="175" w:type="dxa"/>
        <w:tblLook w:val="04A0" w:firstRow="1" w:lastRow="0" w:firstColumn="1" w:lastColumn="0" w:noHBand="0" w:noVBand="1"/>
      </w:tblPr>
      <w:tblGrid>
        <w:gridCol w:w="14333"/>
      </w:tblGrid>
      <w:tr w:rsidR="00A90493" w14:paraId="63E2D46F" w14:textId="77777777" w:rsidTr="00A90493">
        <w:tc>
          <w:tcPr>
            <w:tcW w:w="14333" w:type="dxa"/>
          </w:tcPr>
          <w:p w14:paraId="581FE4BB" w14:textId="77777777" w:rsidR="00A90493" w:rsidRPr="000B76AB" w:rsidRDefault="00A90493" w:rsidP="00E872DB">
            <w:pPr>
              <w:contextualSpacing/>
              <w:rPr>
                <w:rFonts w:ascii="Lucida Sans" w:hAnsi="Lucida Sans"/>
                <w:i/>
                <w:sz w:val="20"/>
                <w:szCs w:val="20"/>
              </w:rPr>
            </w:pPr>
            <w:r>
              <w:rPr>
                <w:rFonts w:ascii="Lucida Sans" w:hAnsi="Lucida Sans"/>
                <w:sz w:val="20"/>
                <w:szCs w:val="20"/>
              </w:rPr>
              <w:t>About this Resource:</w:t>
            </w:r>
          </w:p>
          <w:p w14:paraId="5A96BD23" w14:textId="013B5C1D" w:rsidR="00A90493" w:rsidRPr="000C5E90" w:rsidRDefault="00516099"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6344B0A" w14:textId="77777777" w:rsidR="00A90493" w:rsidRPr="00B33B90" w:rsidRDefault="00A90493" w:rsidP="00FD64EE">
      <w:pPr>
        <w:rPr>
          <w:rFonts w:ascii="Lucida Sans" w:hAnsi="Lucida Sans"/>
          <w:sz w:val="20"/>
          <w:szCs w:val="20"/>
          <w:u w:val="single"/>
        </w:rPr>
      </w:pPr>
    </w:p>
    <w:tbl>
      <w:tblPr>
        <w:tblStyle w:val="TableGrid"/>
        <w:tblW w:w="14310" w:type="dxa"/>
        <w:tblInd w:w="198" w:type="dxa"/>
        <w:tblLayout w:type="fixed"/>
        <w:tblLook w:val="04A0" w:firstRow="1" w:lastRow="0" w:firstColumn="1" w:lastColumn="0" w:noHBand="0" w:noVBand="1"/>
      </w:tblPr>
      <w:tblGrid>
        <w:gridCol w:w="4230"/>
        <w:gridCol w:w="10080"/>
      </w:tblGrid>
      <w:tr w:rsidR="008E5118" w:rsidRPr="00B33B90" w14:paraId="0DD200B4" w14:textId="77777777" w:rsidTr="00F97C04">
        <w:trPr>
          <w:trHeight w:val="432"/>
        </w:trPr>
        <w:tc>
          <w:tcPr>
            <w:tcW w:w="1431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A90493">
        <w:trPr>
          <w:trHeight w:val="1142"/>
        </w:trPr>
        <w:tc>
          <w:tcPr>
            <w:tcW w:w="4230" w:type="dxa"/>
            <w:tcBorders>
              <w:top w:val="single" w:sz="4" w:space="0" w:color="auto"/>
            </w:tcBorders>
            <w:shd w:val="clear" w:color="auto" w:fill="F2F2F2" w:themeFill="background1" w:themeFillShade="F2"/>
          </w:tcPr>
          <w:p w14:paraId="14D97734" w14:textId="121C7E23" w:rsidR="003024BA" w:rsidRDefault="003024BA" w:rsidP="000D6B45">
            <w:pPr>
              <w:rPr>
                <w:rFonts w:ascii="Lucida Sans" w:hAnsi="Lucida Sans"/>
                <w:sz w:val="22"/>
                <w:szCs w:val="22"/>
              </w:rPr>
            </w:pPr>
            <w:r w:rsidRPr="00B33B90">
              <w:rPr>
                <w:rFonts w:ascii="Lucida Sans" w:hAnsi="Lucida Sans"/>
                <w:sz w:val="22"/>
                <w:szCs w:val="22"/>
              </w:rPr>
              <w:t>Read Aloud</w:t>
            </w:r>
            <w:r w:rsidR="00F97C04">
              <w:rPr>
                <w:rFonts w:ascii="Lucida Sans" w:hAnsi="Lucida Sans"/>
                <w:sz w:val="22"/>
                <w:szCs w:val="22"/>
              </w:rPr>
              <w:t>:</w:t>
            </w:r>
          </w:p>
          <w:p w14:paraId="04FF8EAF" w14:textId="46F1FD05" w:rsidR="00F97C04" w:rsidRDefault="00F97C04" w:rsidP="000D6B45">
            <w:pPr>
              <w:rPr>
                <w:rFonts w:ascii="Lucida Sans" w:hAnsi="Lucida Sans"/>
                <w:sz w:val="22"/>
                <w:szCs w:val="22"/>
              </w:rPr>
            </w:pPr>
            <w:r>
              <w:rPr>
                <w:rFonts w:ascii="Lucida Sans" w:hAnsi="Lucida Sans"/>
                <w:sz w:val="22"/>
                <w:szCs w:val="22"/>
              </w:rPr>
              <w:t>Come On, Rain!</w:t>
            </w:r>
          </w:p>
          <w:p w14:paraId="4C847F82" w14:textId="77777777" w:rsidR="00F97C04" w:rsidRPr="00B33B90" w:rsidRDefault="00F97C04" w:rsidP="000D6B45">
            <w:pPr>
              <w:rPr>
                <w:rFonts w:ascii="Lucida Sans" w:hAnsi="Lucida Sans"/>
                <w:sz w:val="22"/>
                <w:szCs w:val="22"/>
              </w:rPr>
            </w:pPr>
          </w:p>
          <w:p w14:paraId="30616241" w14:textId="539E8FCD" w:rsidR="00660B39" w:rsidRPr="00F97C04" w:rsidRDefault="009D1194" w:rsidP="00C74AE3">
            <w:pPr>
              <w:rPr>
                <w:rFonts w:ascii="Lucida Sans" w:hAnsi="Lucida Sans"/>
                <w:sz w:val="20"/>
                <w:szCs w:val="20"/>
              </w:rPr>
            </w:pPr>
            <w:hyperlink r:id="rId8" w:history="1">
              <w:r w:rsidR="00F97C04" w:rsidRPr="00F97C04">
                <w:rPr>
                  <w:rStyle w:val="Hyperlink"/>
                  <w:rFonts w:ascii="Lucida Sans" w:hAnsi="Lucida Sans"/>
                  <w:sz w:val="20"/>
                  <w:szCs w:val="20"/>
                </w:rPr>
                <w:t>http://achievethecore.org/page/3075/come-on-rain</w:t>
              </w:r>
            </w:hyperlink>
            <w:r w:rsidR="00F97C04" w:rsidRPr="00F97C04">
              <w:rPr>
                <w:rFonts w:ascii="Lucida Sans" w:hAnsi="Lucida Sans"/>
                <w:sz w:val="20"/>
                <w:szCs w:val="20"/>
              </w:rPr>
              <w:t xml:space="preserve"> </w:t>
            </w:r>
          </w:p>
        </w:tc>
        <w:tc>
          <w:tcPr>
            <w:tcW w:w="10080" w:type="dxa"/>
            <w:shd w:val="clear" w:color="auto" w:fill="F2F2F2" w:themeFill="background1" w:themeFillShade="F2"/>
          </w:tcPr>
          <w:p w14:paraId="23408567" w14:textId="77777777" w:rsidR="00A11FD5" w:rsidRPr="00F97C04" w:rsidRDefault="00727AC2" w:rsidP="00727AC2">
            <w:pPr>
              <w:rPr>
                <w:rFonts w:ascii="Lucida Sans" w:hAnsi="Lucida Sans"/>
                <w:b/>
                <w:sz w:val="22"/>
                <w:szCs w:val="22"/>
              </w:rPr>
            </w:pPr>
            <w:r w:rsidRPr="00F97C04">
              <w:rPr>
                <w:rFonts w:ascii="Lucida Sans" w:hAnsi="Lucida Sans"/>
                <w:b/>
                <w:sz w:val="22"/>
                <w:szCs w:val="22"/>
              </w:rPr>
              <w:t>Synopsis of Text:</w:t>
            </w:r>
          </w:p>
          <w:p w14:paraId="000FBB5C" w14:textId="77777777" w:rsidR="00FA2830" w:rsidRPr="00F97C04" w:rsidRDefault="00FA2830" w:rsidP="00FA2830">
            <w:pPr>
              <w:rPr>
                <w:rFonts w:ascii="Lucida Sans" w:hAnsi="Lucida Sans"/>
                <w:sz w:val="20"/>
                <w:szCs w:val="20"/>
              </w:rPr>
            </w:pPr>
            <w:r w:rsidRPr="00F97C04">
              <w:rPr>
                <w:rFonts w:ascii="Lucida Sans" w:hAnsi="Lucida Sans"/>
                <w:sz w:val="20"/>
                <w:szCs w:val="20"/>
              </w:rPr>
              <w:t>Tess, a young girl, eagerly awaits a coming rainstorm to bring relief from the oppressive summer heat.  Clouds roll in and it begins to pour.  Tess, her friends, and their mothers join together in a rain dance to celebrate the shower that renews both body and spirit.</w:t>
            </w:r>
          </w:p>
          <w:p w14:paraId="10A8FEE9" w14:textId="77777777" w:rsidR="00EA20BE" w:rsidRDefault="00EA20BE" w:rsidP="00727AC2">
            <w:pPr>
              <w:rPr>
                <w:rFonts w:ascii="Lucida Sans" w:hAnsi="Lucida Sans"/>
                <w:sz w:val="22"/>
                <w:szCs w:val="22"/>
              </w:rPr>
            </w:pPr>
          </w:p>
          <w:p w14:paraId="267DFBF1" w14:textId="2462F2A8" w:rsidR="00C250E8" w:rsidRPr="00B33B90" w:rsidRDefault="00C250E8" w:rsidP="000C516C">
            <w:pPr>
              <w:rPr>
                <w:rFonts w:ascii="Lucida Sans" w:hAnsi="Lucida Sans"/>
                <w:sz w:val="22"/>
                <w:szCs w:val="22"/>
              </w:rPr>
            </w:pPr>
          </w:p>
        </w:tc>
      </w:tr>
      <w:tr w:rsidR="003024BA" w:rsidRPr="00B33B90" w14:paraId="61E678C1" w14:textId="77777777" w:rsidTr="00F97C04">
        <w:trPr>
          <w:trHeight w:val="1007"/>
        </w:trPr>
        <w:tc>
          <w:tcPr>
            <w:tcW w:w="4230" w:type="dxa"/>
            <w:tcBorders>
              <w:top w:val="single" w:sz="4" w:space="0" w:color="auto"/>
              <w:bottom w:val="single" w:sz="4" w:space="0" w:color="auto"/>
            </w:tcBorders>
          </w:tcPr>
          <w:p w14:paraId="77A240EE" w14:textId="5C59D35F" w:rsidR="00DB76D4" w:rsidRDefault="00727AC2" w:rsidP="00DB76D4">
            <w:pPr>
              <w:rPr>
                <w:rFonts w:ascii="Lucida Sans" w:hAnsi="Lucida Sans"/>
                <w:sz w:val="22"/>
                <w:szCs w:val="22"/>
              </w:rPr>
            </w:pPr>
            <w:r w:rsidRPr="00B33B90">
              <w:rPr>
                <w:rFonts w:ascii="Lucida Sans" w:hAnsi="Lucida Sans"/>
                <w:sz w:val="22"/>
                <w:szCs w:val="22"/>
              </w:rPr>
              <w:t>Related Text 1:</w:t>
            </w:r>
            <w:r w:rsidR="00CD049F">
              <w:rPr>
                <w:rFonts w:ascii="Lucida Sans" w:hAnsi="Lucida Sans"/>
                <w:sz w:val="22"/>
                <w:szCs w:val="22"/>
              </w:rPr>
              <w:t xml:space="preserve"> </w:t>
            </w:r>
          </w:p>
          <w:p w14:paraId="47A80441" w14:textId="7C2C18EA" w:rsidR="008A3B96" w:rsidRDefault="00F97C04" w:rsidP="00DB76D4">
            <w:pPr>
              <w:rPr>
                <w:rFonts w:ascii="Lucida Sans" w:hAnsi="Lucida Sans"/>
                <w:sz w:val="22"/>
                <w:szCs w:val="22"/>
              </w:rPr>
            </w:pPr>
            <w:r>
              <w:rPr>
                <w:rFonts w:ascii="Lucida Sans" w:hAnsi="Lucida Sans"/>
                <w:sz w:val="22"/>
                <w:szCs w:val="22"/>
              </w:rPr>
              <w:t>Clouds and Rain</w:t>
            </w:r>
          </w:p>
          <w:p w14:paraId="7E5B7BC4" w14:textId="77777777" w:rsidR="008A3B96" w:rsidRPr="00B33B90" w:rsidRDefault="008A3B96" w:rsidP="00DB76D4">
            <w:pPr>
              <w:rPr>
                <w:rFonts w:ascii="Lucida Sans" w:hAnsi="Lucida Sans"/>
                <w:sz w:val="22"/>
                <w:szCs w:val="22"/>
              </w:rPr>
            </w:pPr>
          </w:p>
          <w:p w14:paraId="0534F223" w14:textId="2F8274DA" w:rsidR="00727AC2" w:rsidRPr="00F97C04" w:rsidRDefault="009D1194" w:rsidP="00F55317">
            <w:pPr>
              <w:rPr>
                <w:rFonts w:ascii="Lucida Sans" w:hAnsi="Lucida Sans"/>
                <w:sz w:val="20"/>
                <w:szCs w:val="20"/>
              </w:rPr>
            </w:pPr>
            <w:hyperlink r:id="rId9" w:anchor="!articleTab:content/" w:history="1">
              <w:r w:rsidR="00F97C04" w:rsidRPr="00F97C04">
                <w:rPr>
                  <w:rStyle w:val="Hyperlink"/>
                  <w:rFonts w:ascii="Lucida Sans" w:hAnsi="Lucida Sans"/>
                  <w:sz w:val="20"/>
                  <w:szCs w:val="20"/>
                </w:rPr>
                <w:t>https://www.readworks.org/article/Clouds-and-Rain/f27be682-129d-437a-ac10-d9855b4ccfe9#!articleTab:content/</w:t>
              </w:r>
            </w:hyperlink>
            <w:r w:rsidR="00F97C04" w:rsidRPr="00F97C04">
              <w:rPr>
                <w:rFonts w:ascii="Lucida Sans" w:hAnsi="Lucida Sans"/>
                <w:sz w:val="20"/>
                <w:szCs w:val="20"/>
              </w:rPr>
              <w:t xml:space="preserve"> </w:t>
            </w:r>
          </w:p>
        </w:tc>
        <w:tc>
          <w:tcPr>
            <w:tcW w:w="10080" w:type="dxa"/>
          </w:tcPr>
          <w:p w14:paraId="6501661B" w14:textId="7613AA8B" w:rsidR="001A6D85" w:rsidRPr="00F97C04" w:rsidRDefault="00727AC2" w:rsidP="00727AC2">
            <w:pPr>
              <w:rPr>
                <w:rFonts w:ascii="Lucida Sans" w:hAnsi="Lucida Sans"/>
                <w:b/>
                <w:sz w:val="22"/>
                <w:szCs w:val="22"/>
              </w:rPr>
            </w:pPr>
            <w:r w:rsidRPr="00F97C04">
              <w:rPr>
                <w:rFonts w:ascii="Lucida Sans" w:hAnsi="Lucida Sans"/>
                <w:b/>
                <w:sz w:val="22"/>
                <w:szCs w:val="22"/>
              </w:rPr>
              <w:t>Synopsis, highlighting related learning</w:t>
            </w:r>
            <w:r w:rsidR="001737FD" w:rsidRPr="00F97C04">
              <w:rPr>
                <w:rFonts w:ascii="Lucida Sans" w:hAnsi="Lucida Sans"/>
                <w:b/>
                <w:sz w:val="22"/>
                <w:szCs w:val="22"/>
              </w:rPr>
              <w:t>:</w:t>
            </w:r>
          </w:p>
          <w:p w14:paraId="206E03F4" w14:textId="3483E15C" w:rsidR="00C66A8A" w:rsidRPr="00F97C04" w:rsidRDefault="00292D3A" w:rsidP="0071601A">
            <w:pPr>
              <w:rPr>
                <w:rFonts w:ascii="Lucida Sans" w:hAnsi="Lucida Sans"/>
                <w:i/>
                <w:sz w:val="20"/>
                <w:szCs w:val="20"/>
              </w:rPr>
            </w:pPr>
            <w:r w:rsidRPr="00F97C04">
              <w:rPr>
                <w:rFonts w:ascii="Lucida Sans" w:hAnsi="Lucida Sans"/>
                <w:sz w:val="20"/>
                <w:szCs w:val="20"/>
              </w:rPr>
              <w:t xml:space="preserve">This </w:t>
            </w:r>
            <w:r w:rsidR="005203BB" w:rsidRPr="00F97C04">
              <w:rPr>
                <w:rFonts w:ascii="Lucida Sans" w:hAnsi="Lucida Sans"/>
                <w:sz w:val="20"/>
                <w:szCs w:val="20"/>
              </w:rPr>
              <w:t xml:space="preserve">series of texts </w:t>
            </w:r>
            <w:r w:rsidRPr="00F97C04">
              <w:rPr>
                <w:rFonts w:ascii="Lucida Sans" w:hAnsi="Lucida Sans"/>
                <w:sz w:val="20"/>
                <w:szCs w:val="20"/>
              </w:rPr>
              <w:t>incl</w:t>
            </w:r>
            <w:r w:rsidR="00F01DF7" w:rsidRPr="00F97C04">
              <w:rPr>
                <w:rFonts w:ascii="Lucida Sans" w:hAnsi="Lucida Sans"/>
                <w:sz w:val="20"/>
                <w:szCs w:val="20"/>
              </w:rPr>
              <w:t xml:space="preserve">udes information on </w:t>
            </w:r>
            <w:r w:rsidR="00EF2643" w:rsidRPr="00F97C04">
              <w:rPr>
                <w:rFonts w:ascii="Lucida Sans" w:hAnsi="Lucida Sans"/>
                <w:sz w:val="20"/>
                <w:szCs w:val="20"/>
              </w:rPr>
              <w:t xml:space="preserve">rain, rainbows, clouds, fog, </w:t>
            </w:r>
            <w:r w:rsidR="00F01DF7" w:rsidRPr="00F97C04">
              <w:rPr>
                <w:rFonts w:ascii="Lucida Sans" w:hAnsi="Lucida Sans"/>
                <w:sz w:val="20"/>
                <w:szCs w:val="20"/>
              </w:rPr>
              <w:t>floods</w:t>
            </w:r>
            <w:r w:rsidR="000431C1">
              <w:rPr>
                <w:rFonts w:ascii="Lucida Sans" w:hAnsi="Lucida Sans"/>
                <w:sz w:val="20"/>
                <w:szCs w:val="20"/>
              </w:rPr>
              <w:t>,</w:t>
            </w:r>
            <w:r w:rsidR="00EF2643" w:rsidRPr="00F97C04">
              <w:rPr>
                <w:rFonts w:ascii="Lucida Sans" w:hAnsi="Lucida Sans"/>
                <w:sz w:val="20"/>
                <w:szCs w:val="20"/>
              </w:rPr>
              <w:t xml:space="preserve"> and the water cycle. </w:t>
            </w:r>
            <w:r w:rsidR="00560DD9" w:rsidRPr="00F97C04">
              <w:rPr>
                <w:rFonts w:ascii="Lucida Sans" w:hAnsi="Lucida Sans"/>
                <w:sz w:val="20"/>
                <w:szCs w:val="20"/>
              </w:rPr>
              <w:t xml:space="preserve">This text sets helps students learn </w:t>
            </w:r>
            <w:r w:rsidR="0071601A" w:rsidRPr="00F97C04">
              <w:rPr>
                <w:rFonts w:ascii="Lucida Sans" w:hAnsi="Lucida Sans"/>
                <w:sz w:val="20"/>
                <w:szCs w:val="20"/>
              </w:rPr>
              <w:t xml:space="preserve">some basic information about rain, the natural </w:t>
            </w:r>
            <w:r w:rsidR="007B03CA" w:rsidRPr="00F97C04">
              <w:rPr>
                <w:rFonts w:ascii="Lucida Sans" w:hAnsi="Lucida Sans"/>
                <w:sz w:val="20"/>
                <w:szCs w:val="20"/>
              </w:rPr>
              <w:t xml:space="preserve">phenomenon </w:t>
            </w:r>
            <w:r w:rsidR="0071601A" w:rsidRPr="00F97C04">
              <w:rPr>
                <w:rFonts w:ascii="Lucida Sans" w:hAnsi="Lucida Sans"/>
                <w:sz w:val="20"/>
                <w:szCs w:val="20"/>
              </w:rPr>
              <w:t xml:space="preserve">described in </w:t>
            </w:r>
            <w:r w:rsidR="00560DD9" w:rsidRPr="00F97C04">
              <w:rPr>
                <w:rFonts w:ascii="Lucida Sans" w:hAnsi="Lucida Sans"/>
                <w:i/>
                <w:sz w:val="20"/>
                <w:szCs w:val="20"/>
              </w:rPr>
              <w:t>Come On, Rain!</w:t>
            </w:r>
          </w:p>
          <w:p w14:paraId="379A744B" w14:textId="77777777" w:rsidR="00C46B17" w:rsidRPr="00F97C04" w:rsidRDefault="00C46B17" w:rsidP="0071601A">
            <w:pPr>
              <w:rPr>
                <w:rFonts w:ascii="Lucida Sans" w:hAnsi="Lucida Sans"/>
                <w:i/>
                <w:sz w:val="20"/>
                <w:szCs w:val="20"/>
              </w:rPr>
            </w:pPr>
          </w:p>
          <w:p w14:paraId="3AC993C1" w14:textId="06F0F8A5" w:rsidR="00C46B17" w:rsidRPr="007E351E" w:rsidRDefault="007E351E" w:rsidP="0071601A">
            <w:pPr>
              <w:rPr>
                <w:rFonts w:ascii="Lucida Sans" w:hAnsi="Lucida Sans"/>
                <w:i/>
                <w:sz w:val="20"/>
                <w:szCs w:val="20"/>
              </w:rPr>
            </w:pPr>
            <w:r w:rsidRPr="007E351E">
              <w:rPr>
                <w:rFonts w:ascii="Lucida Sans" w:hAnsi="Lucida Sans"/>
                <w:i/>
                <w:sz w:val="20"/>
                <w:szCs w:val="20"/>
              </w:rPr>
              <w:t>Teacher note:</w:t>
            </w:r>
            <w:r w:rsidR="00C46B17" w:rsidRPr="007E351E">
              <w:rPr>
                <w:rFonts w:ascii="Lucida Sans" w:hAnsi="Lucida Sans"/>
                <w:i/>
                <w:sz w:val="20"/>
                <w:szCs w:val="20"/>
              </w:rPr>
              <w:t xml:space="preserve"> The texts that most directly tie into the content of </w:t>
            </w:r>
            <w:r w:rsidR="00F97C04" w:rsidRPr="007E351E">
              <w:rPr>
                <w:rFonts w:ascii="Lucida Sans" w:hAnsi="Lucida Sans"/>
                <w:i/>
                <w:sz w:val="20"/>
                <w:szCs w:val="20"/>
              </w:rPr>
              <w:t>Come On, Rain</w:t>
            </w:r>
            <w:r>
              <w:rPr>
                <w:rFonts w:ascii="Lucida Sans" w:hAnsi="Lucida Sans"/>
                <w:i/>
                <w:sz w:val="20"/>
                <w:szCs w:val="20"/>
              </w:rPr>
              <w:t>!</w:t>
            </w:r>
            <w:r w:rsidR="00C46B17" w:rsidRPr="007E351E">
              <w:rPr>
                <w:rFonts w:ascii="Lucida Sans" w:hAnsi="Lucida Sans"/>
                <w:i/>
                <w:sz w:val="20"/>
                <w:szCs w:val="20"/>
              </w:rPr>
              <w:t xml:space="preserve"> are “Clouds and Rain”</w:t>
            </w:r>
            <w:r>
              <w:rPr>
                <w:rFonts w:ascii="Lucida Sans" w:hAnsi="Lucida Sans"/>
                <w:i/>
                <w:sz w:val="20"/>
                <w:szCs w:val="20"/>
              </w:rPr>
              <w:t>, “Learn about Clouds"</w:t>
            </w:r>
            <w:r w:rsidR="00C46B17" w:rsidRPr="007E351E">
              <w:rPr>
                <w:rFonts w:ascii="Lucida Sans" w:hAnsi="Lucida Sans"/>
                <w:i/>
                <w:sz w:val="20"/>
                <w:szCs w:val="20"/>
              </w:rPr>
              <w:t xml:space="preserve"> and “What is the Water Cycle?”</w:t>
            </w:r>
          </w:p>
          <w:p w14:paraId="267B43D8" w14:textId="37C34569" w:rsidR="00F97C04" w:rsidRPr="00C46B17" w:rsidRDefault="00F97C04" w:rsidP="0071601A">
            <w:pPr>
              <w:rPr>
                <w:rFonts w:ascii="Lucida Sans" w:hAnsi="Lucida Sans"/>
                <w:sz w:val="22"/>
                <w:szCs w:val="22"/>
              </w:rPr>
            </w:pPr>
          </w:p>
        </w:tc>
      </w:tr>
      <w:tr w:rsidR="00727AC2" w:rsidRPr="00B33B90" w14:paraId="177ACD21" w14:textId="77777777" w:rsidTr="00F97C04">
        <w:trPr>
          <w:trHeight w:val="1007"/>
        </w:trPr>
        <w:tc>
          <w:tcPr>
            <w:tcW w:w="4230" w:type="dxa"/>
            <w:tcBorders>
              <w:top w:val="single" w:sz="4" w:space="0" w:color="auto"/>
              <w:bottom w:val="single" w:sz="4" w:space="0" w:color="auto"/>
            </w:tcBorders>
          </w:tcPr>
          <w:p w14:paraId="5CC8B50E" w14:textId="3CEEDC33" w:rsidR="00727AC2" w:rsidRDefault="00727AC2" w:rsidP="00727AC2">
            <w:pPr>
              <w:rPr>
                <w:rFonts w:ascii="Lucida Sans" w:hAnsi="Lucida Sans"/>
                <w:sz w:val="22"/>
                <w:szCs w:val="22"/>
              </w:rPr>
            </w:pPr>
            <w:r w:rsidRPr="00B33B90">
              <w:rPr>
                <w:rFonts w:ascii="Lucida Sans" w:hAnsi="Lucida Sans"/>
                <w:sz w:val="22"/>
                <w:szCs w:val="22"/>
              </w:rPr>
              <w:t>Related Text 2:</w:t>
            </w:r>
          </w:p>
          <w:p w14:paraId="2915ED69" w14:textId="4C276C98" w:rsidR="008A3B96" w:rsidRDefault="000431C1" w:rsidP="00727AC2">
            <w:pPr>
              <w:rPr>
                <w:rFonts w:ascii="Lucida Sans" w:hAnsi="Lucida Sans"/>
                <w:sz w:val="22"/>
                <w:szCs w:val="22"/>
              </w:rPr>
            </w:pPr>
            <w:r>
              <w:rPr>
                <w:rFonts w:ascii="Lucida Sans" w:hAnsi="Lucida Sans"/>
                <w:sz w:val="22"/>
                <w:szCs w:val="22"/>
              </w:rPr>
              <w:t>Rain—Where Does It Come From?</w:t>
            </w:r>
          </w:p>
          <w:p w14:paraId="3583AE42" w14:textId="77777777" w:rsidR="00F97C04" w:rsidRPr="00B33B90" w:rsidRDefault="00F97C04" w:rsidP="00727AC2">
            <w:pPr>
              <w:rPr>
                <w:rFonts w:ascii="Lucida Sans" w:hAnsi="Lucida Sans"/>
                <w:sz w:val="22"/>
                <w:szCs w:val="22"/>
              </w:rPr>
            </w:pPr>
          </w:p>
          <w:p w14:paraId="406BA3B9" w14:textId="77777777" w:rsidR="008A3B96" w:rsidRDefault="009D1194" w:rsidP="008A3B96">
            <w:pPr>
              <w:rPr>
                <w:rFonts w:ascii="Lucida Sans" w:hAnsi="Lucida Sans"/>
                <w:sz w:val="20"/>
                <w:szCs w:val="20"/>
                <w:u w:val="single"/>
              </w:rPr>
            </w:pPr>
            <w:hyperlink r:id="rId10" w:history="1">
              <w:r w:rsidR="008A3B96" w:rsidRPr="006C67EA">
                <w:rPr>
                  <w:rStyle w:val="Hyperlink"/>
                  <w:rFonts w:ascii="Lucida Sans" w:hAnsi="Lucida Sans"/>
                  <w:sz w:val="20"/>
                  <w:szCs w:val="20"/>
                </w:rPr>
                <w:t>http://easyscienceforkids.com/all-about-rain/</w:t>
              </w:r>
            </w:hyperlink>
          </w:p>
          <w:p w14:paraId="4F5D2D72" w14:textId="7D0EBA93" w:rsidR="008A3B96" w:rsidRPr="00B33B90" w:rsidRDefault="008A3B96" w:rsidP="00727AC2">
            <w:pPr>
              <w:rPr>
                <w:rFonts w:ascii="Lucida Sans" w:hAnsi="Lucida Sans"/>
                <w:sz w:val="22"/>
                <w:szCs w:val="22"/>
              </w:rPr>
            </w:pPr>
          </w:p>
        </w:tc>
        <w:tc>
          <w:tcPr>
            <w:tcW w:w="10080" w:type="dxa"/>
          </w:tcPr>
          <w:p w14:paraId="12D9AF66" w14:textId="1E2A4568" w:rsidR="00727AC2" w:rsidRPr="00F97C04" w:rsidRDefault="00727AC2" w:rsidP="00727AC2">
            <w:pPr>
              <w:rPr>
                <w:rFonts w:ascii="Lucida Sans" w:hAnsi="Lucida Sans"/>
                <w:b/>
                <w:sz w:val="22"/>
                <w:szCs w:val="22"/>
              </w:rPr>
            </w:pPr>
            <w:r w:rsidRPr="00F97C04">
              <w:rPr>
                <w:rFonts w:ascii="Lucida Sans" w:hAnsi="Lucida Sans"/>
                <w:b/>
                <w:sz w:val="22"/>
                <w:szCs w:val="22"/>
              </w:rPr>
              <w:t>Synopsis, highlighting related learning</w:t>
            </w:r>
            <w:r w:rsidR="006303CA" w:rsidRPr="00F97C04">
              <w:rPr>
                <w:rFonts w:ascii="Lucida Sans" w:hAnsi="Lucida Sans"/>
                <w:b/>
                <w:sz w:val="22"/>
                <w:szCs w:val="22"/>
              </w:rPr>
              <w:t>:</w:t>
            </w:r>
          </w:p>
          <w:p w14:paraId="03DBB597" w14:textId="7EF053DF" w:rsidR="00CD049F" w:rsidRPr="00F97C04" w:rsidRDefault="001A4C18" w:rsidP="00CB7EBA">
            <w:pPr>
              <w:rPr>
                <w:rFonts w:ascii="Lucida Sans" w:hAnsi="Lucida Sans"/>
                <w:sz w:val="20"/>
                <w:szCs w:val="20"/>
              </w:rPr>
            </w:pPr>
            <w:r w:rsidRPr="00F97C04">
              <w:rPr>
                <w:rFonts w:ascii="Lucida Sans" w:hAnsi="Lucida Sans"/>
                <w:sz w:val="20"/>
                <w:szCs w:val="20"/>
              </w:rPr>
              <w:t>This webpage gives</w:t>
            </w:r>
            <w:r w:rsidR="00AA4216" w:rsidRPr="00F97C04">
              <w:rPr>
                <w:rFonts w:ascii="Lucida Sans" w:hAnsi="Lucida Sans"/>
                <w:sz w:val="20"/>
                <w:szCs w:val="20"/>
              </w:rPr>
              <w:t xml:space="preserve"> students a basic overview of how rain forms and the water cycle</w:t>
            </w:r>
            <w:r w:rsidRPr="00F97C04">
              <w:rPr>
                <w:rFonts w:ascii="Lucida Sans" w:hAnsi="Lucida Sans"/>
                <w:sz w:val="20"/>
                <w:szCs w:val="20"/>
              </w:rPr>
              <w:t>. It also includes a</w:t>
            </w:r>
            <w:r w:rsidR="00AA4216" w:rsidRPr="00F97C04">
              <w:rPr>
                <w:rFonts w:ascii="Lucida Sans" w:hAnsi="Lucida Sans"/>
                <w:sz w:val="20"/>
                <w:szCs w:val="20"/>
              </w:rPr>
              <w:t xml:space="preserve"> diagram of the water cycle.</w:t>
            </w:r>
            <w:r w:rsidR="004B2878" w:rsidRPr="00F97C04">
              <w:rPr>
                <w:rFonts w:ascii="Lucida Sans" w:hAnsi="Lucida Sans"/>
                <w:sz w:val="20"/>
                <w:szCs w:val="20"/>
              </w:rPr>
              <w:t xml:space="preserve"> </w:t>
            </w:r>
            <w:r w:rsidR="00CB7EBA" w:rsidRPr="00F97C04">
              <w:rPr>
                <w:rFonts w:ascii="Lucida Sans" w:hAnsi="Lucida Sans"/>
                <w:sz w:val="20"/>
                <w:szCs w:val="20"/>
              </w:rPr>
              <w:t>This helps students learn the scientific concepts behind</w:t>
            </w:r>
            <w:r w:rsidR="00E44F75" w:rsidRPr="00F97C04">
              <w:rPr>
                <w:rFonts w:ascii="Lucida Sans" w:hAnsi="Lucida Sans"/>
                <w:sz w:val="20"/>
                <w:szCs w:val="20"/>
              </w:rPr>
              <w:t xml:space="preserve"> the rainstorm in </w:t>
            </w:r>
            <w:r w:rsidR="00E44F75" w:rsidRPr="00F97C04">
              <w:rPr>
                <w:rFonts w:ascii="Lucida Sans" w:hAnsi="Lucida Sans"/>
                <w:i/>
                <w:sz w:val="20"/>
                <w:szCs w:val="20"/>
              </w:rPr>
              <w:t>Come On, Rain!</w:t>
            </w:r>
            <w:r w:rsidR="00CB7EBA" w:rsidRPr="00F97C04">
              <w:rPr>
                <w:rFonts w:ascii="Lucida Sans" w:hAnsi="Lucida Sans"/>
                <w:sz w:val="20"/>
                <w:szCs w:val="20"/>
              </w:rPr>
              <w:t xml:space="preserve"> </w:t>
            </w:r>
          </w:p>
          <w:p w14:paraId="44A560AE" w14:textId="0684317F" w:rsidR="00E44F75" w:rsidRPr="00B33B90" w:rsidRDefault="00E44F75" w:rsidP="00CB7EBA">
            <w:pPr>
              <w:rPr>
                <w:rFonts w:ascii="Lucida Sans" w:hAnsi="Lucida Sans"/>
                <w:sz w:val="22"/>
                <w:szCs w:val="22"/>
              </w:rPr>
            </w:pPr>
          </w:p>
        </w:tc>
      </w:tr>
      <w:tr w:rsidR="00727AC2" w:rsidRPr="00B33B90" w14:paraId="13CB8A7A" w14:textId="77777777" w:rsidTr="00F97C04">
        <w:trPr>
          <w:trHeight w:val="1007"/>
        </w:trPr>
        <w:tc>
          <w:tcPr>
            <w:tcW w:w="4230" w:type="dxa"/>
            <w:tcBorders>
              <w:top w:val="single" w:sz="4" w:space="0" w:color="auto"/>
            </w:tcBorders>
          </w:tcPr>
          <w:p w14:paraId="7FDB2FE2" w14:textId="4F1516E2" w:rsidR="00727AC2" w:rsidRPr="00B33B90" w:rsidRDefault="00727AC2" w:rsidP="00727AC2">
            <w:pPr>
              <w:rPr>
                <w:rFonts w:ascii="Lucida Sans" w:hAnsi="Lucida Sans"/>
                <w:sz w:val="22"/>
                <w:szCs w:val="22"/>
              </w:rPr>
            </w:pPr>
            <w:r w:rsidRPr="00B33B90">
              <w:rPr>
                <w:rFonts w:ascii="Lucida Sans" w:hAnsi="Lucida Sans"/>
                <w:sz w:val="22"/>
                <w:szCs w:val="22"/>
              </w:rPr>
              <w:t>Related Text 3:</w:t>
            </w:r>
          </w:p>
          <w:p w14:paraId="0C38C3B8" w14:textId="40992344" w:rsidR="00F95301" w:rsidRDefault="00F95301" w:rsidP="00F95301">
            <w:pPr>
              <w:rPr>
                <w:rFonts w:ascii="Lucida Sans" w:hAnsi="Lucida Sans"/>
                <w:sz w:val="22"/>
                <w:szCs w:val="22"/>
              </w:rPr>
            </w:pPr>
            <w:r w:rsidRPr="00F95301">
              <w:rPr>
                <w:rFonts w:ascii="Lucida Sans" w:hAnsi="Lucida Sans"/>
                <w:sz w:val="22"/>
                <w:szCs w:val="22"/>
              </w:rPr>
              <w:t>After many years, the drought in California is over at last</w:t>
            </w:r>
          </w:p>
          <w:p w14:paraId="4DEAB541" w14:textId="77777777" w:rsidR="00F97C04" w:rsidRPr="00F95301" w:rsidRDefault="00F97C04" w:rsidP="00F95301">
            <w:pPr>
              <w:rPr>
                <w:rFonts w:ascii="Lucida Sans" w:hAnsi="Lucida Sans"/>
                <w:sz w:val="22"/>
                <w:szCs w:val="22"/>
              </w:rPr>
            </w:pPr>
          </w:p>
          <w:p w14:paraId="1784C8CC" w14:textId="58374C1B" w:rsidR="00F95301" w:rsidRPr="00F97C04" w:rsidRDefault="009D1194" w:rsidP="00E32560">
            <w:pPr>
              <w:rPr>
                <w:rFonts w:ascii="Lucida Sans" w:hAnsi="Lucida Sans"/>
                <w:sz w:val="20"/>
                <w:szCs w:val="20"/>
              </w:rPr>
            </w:pPr>
            <w:hyperlink r:id="rId11" w:history="1">
              <w:r w:rsidR="00F97C04" w:rsidRPr="00F97C04">
                <w:rPr>
                  <w:rStyle w:val="Hyperlink"/>
                  <w:rFonts w:ascii="Lucida Sans" w:hAnsi="Lucida Sans"/>
                  <w:sz w:val="20"/>
                  <w:szCs w:val="20"/>
                </w:rPr>
                <w:t>https://newsela.com/articles/california-drought-over/id/29175/</w:t>
              </w:r>
            </w:hyperlink>
            <w:r w:rsidR="00F97C04" w:rsidRPr="00F97C04">
              <w:rPr>
                <w:rFonts w:ascii="Lucida Sans" w:hAnsi="Lucida Sans"/>
                <w:sz w:val="20"/>
                <w:szCs w:val="20"/>
              </w:rPr>
              <w:t xml:space="preserve"> </w:t>
            </w:r>
          </w:p>
          <w:p w14:paraId="4090152D" w14:textId="3ACA4CCA" w:rsidR="00E32560" w:rsidRPr="00B33B90" w:rsidRDefault="00E32560" w:rsidP="00DB76D4">
            <w:pPr>
              <w:rPr>
                <w:rFonts w:ascii="Lucida Sans" w:hAnsi="Lucida Sans"/>
                <w:sz w:val="22"/>
                <w:szCs w:val="22"/>
              </w:rPr>
            </w:pPr>
          </w:p>
        </w:tc>
        <w:tc>
          <w:tcPr>
            <w:tcW w:w="10080" w:type="dxa"/>
          </w:tcPr>
          <w:p w14:paraId="34FDD92C" w14:textId="56B566C5" w:rsidR="00727AC2" w:rsidRPr="00F97C04" w:rsidRDefault="00727AC2" w:rsidP="00727AC2">
            <w:pPr>
              <w:rPr>
                <w:rFonts w:ascii="Lucida Sans" w:hAnsi="Lucida Sans"/>
                <w:b/>
                <w:sz w:val="22"/>
                <w:szCs w:val="22"/>
              </w:rPr>
            </w:pPr>
            <w:r w:rsidRPr="00F97C04">
              <w:rPr>
                <w:rFonts w:ascii="Lucida Sans" w:hAnsi="Lucida Sans"/>
                <w:b/>
                <w:sz w:val="22"/>
                <w:szCs w:val="22"/>
              </w:rPr>
              <w:t>Synopsis, highlighting related learning</w:t>
            </w:r>
            <w:r w:rsidR="006303CA" w:rsidRPr="00F97C04">
              <w:rPr>
                <w:rFonts w:ascii="Lucida Sans" w:hAnsi="Lucida Sans"/>
                <w:b/>
                <w:sz w:val="22"/>
                <w:szCs w:val="22"/>
              </w:rPr>
              <w:t>:</w:t>
            </w:r>
          </w:p>
          <w:p w14:paraId="72892E8B" w14:textId="465DF08A" w:rsidR="00BB2385" w:rsidRPr="00F97C04" w:rsidRDefault="00BB2385" w:rsidP="00476205">
            <w:pPr>
              <w:rPr>
                <w:rFonts w:ascii="Lucida Sans" w:hAnsi="Lucida Sans"/>
                <w:sz w:val="20"/>
                <w:szCs w:val="20"/>
              </w:rPr>
            </w:pPr>
            <w:r w:rsidRPr="00F97C04">
              <w:rPr>
                <w:rFonts w:ascii="Lucida Sans" w:hAnsi="Lucida Sans"/>
                <w:sz w:val="20"/>
                <w:szCs w:val="20"/>
              </w:rPr>
              <w:t xml:space="preserve">This </w:t>
            </w:r>
            <w:r w:rsidR="00585BD2" w:rsidRPr="00F97C04">
              <w:rPr>
                <w:rFonts w:ascii="Lucida Sans" w:hAnsi="Lucida Sans"/>
                <w:sz w:val="20"/>
                <w:szCs w:val="20"/>
              </w:rPr>
              <w:t xml:space="preserve">recent news </w:t>
            </w:r>
            <w:r w:rsidRPr="00F97C04">
              <w:rPr>
                <w:rFonts w:ascii="Lucida Sans" w:hAnsi="Lucida Sans"/>
                <w:sz w:val="20"/>
                <w:szCs w:val="20"/>
              </w:rPr>
              <w:t>article explains</w:t>
            </w:r>
            <w:r w:rsidR="007627DD" w:rsidRPr="00F97C04">
              <w:rPr>
                <w:rFonts w:ascii="Lucida Sans" w:hAnsi="Lucida Sans"/>
                <w:sz w:val="20"/>
                <w:szCs w:val="20"/>
              </w:rPr>
              <w:t xml:space="preserve"> how </w:t>
            </w:r>
            <w:r w:rsidR="00585BD2" w:rsidRPr="00F97C04">
              <w:rPr>
                <w:rFonts w:ascii="Lucida Sans" w:hAnsi="Lucida Sans"/>
                <w:sz w:val="20"/>
                <w:szCs w:val="20"/>
              </w:rPr>
              <w:t xml:space="preserve">the </w:t>
            </w:r>
            <w:r w:rsidR="007C37FB" w:rsidRPr="00F97C04">
              <w:rPr>
                <w:rFonts w:ascii="Lucida Sans" w:hAnsi="Lucida Sans"/>
                <w:sz w:val="20"/>
                <w:szCs w:val="20"/>
              </w:rPr>
              <w:t>governor and other leaders of California encourage</w:t>
            </w:r>
            <w:r w:rsidR="00C62463" w:rsidRPr="00F97C04">
              <w:rPr>
                <w:rFonts w:ascii="Lucida Sans" w:hAnsi="Lucida Sans"/>
                <w:sz w:val="20"/>
                <w:szCs w:val="20"/>
              </w:rPr>
              <w:t>d</w:t>
            </w:r>
            <w:r w:rsidR="007C37FB" w:rsidRPr="00F97C04">
              <w:rPr>
                <w:rFonts w:ascii="Lucida Sans" w:hAnsi="Lucida Sans"/>
                <w:sz w:val="20"/>
                <w:szCs w:val="20"/>
              </w:rPr>
              <w:t xml:space="preserve"> people to save w</w:t>
            </w:r>
            <w:r w:rsidR="00C62463" w:rsidRPr="00F97C04">
              <w:rPr>
                <w:rFonts w:ascii="Lucida Sans" w:hAnsi="Lucida Sans"/>
                <w:sz w:val="20"/>
                <w:szCs w:val="20"/>
              </w:rPr>
              <w:t>ater during a dr</w:t>
            </w:r>
            <w:r w:rsidR="00F92D7B" w:rsidRPr="00F97C04">
              <w:rPr>
                <w:rFonts w:ascii="Lucida Sans" w:hAnsi="Lucida Sans"/>
                <w:sz w:val="20"/>
                <w:szCs w:val="20"/>
              </w:rPr>
              <w:t>ought and continue to encourage people to save water now that the drought is over. In</w:t>
            </w:r>
            <w:r w:rsidR="00585BD2" w:rsidRPr="00F97C04">
              <w:rPr>
                <w:rFonts w:ascii="Lucida Sans" w:hAnsi="Lucida Sans"/>
                <w:sz w:val="20"/>
                <w:szCs w:val="20"/>
              </w:rPr>
              <w:t xml:space="preserve"> </w:t>
            </w:r>
            <w:r w:rsidR="00CA6378" w:rsidRPr="00F97C04">
              <w:rPr>
                <w:rFonts w:ascii="Lucida Sans" w:hAnsi="Lucida Sans"/>
                <w:i/>
                <w:sz w:val="20"/>
                <w:szCs w:val="20"/>
              </w:rPr>
              <w:t>Come On, Rain!</w:t>
            </w:r>
            <w:r w:rsidR="005203BB" w:rsidRPr="00F97C04">
              <w:rPr>
                <w:rFonts w:ascii="Lucida Sans" w:hAnsi="Lucida Sans"/>
                <w:sz w:val="20"/>
                <w:szCs w:val="20"/>
              </w:rPr>
              <w:t xml:space="preserve"> Tess eagerly awaits the rain</w:t>
            </w:r>
            <w:r w:rsidR="00F92D7B" w:rsidRPr="00F97C04">
              <w:rPr>
                <w:rFonts w:ascii="Lucida Sans" w:hAnsi="Lucida Sans"/>
                <w:sz w:val="20"/>
                <w:szCs w:val="20"/>
              </w:rPr>
              <w:t xml:space="preserve"> and she describes </w:t>
            </w:r>
            <w:r w:rsidR="00476205" w:rsidRPr="00F97C04">
              <w:rPr>
                <w:rFonts w:ascii="Lucida Sans" w:hAnsi="Lucida Sans"/>
                <w:sz w:val="20"/>
                <w:szCs w:val="20"/>
              </w:rPr>
              <w:t>the drought-like conditions before it rains.</w:t>
            </w:r>
          </w:p>
        </w:tc>
      </w:tr>
    </w:tbl>
    <w:p w14:paraId="3680C672" w14:textId="39750DD9" w:rsidR="00FD64EE" w:rsidRDefault="00FD64EE">
      <w:pPr>
        <w:rPr>
          <w:rFonts w:ascii="Lucida Sans" w:hAnsi="Lucida Sans"/>
        </w:rPr>
      </w:pPr>
    </w:p>
    <w:p w14:paraId="4ABDDBC6" w14:textId="77777777" w:rsidR="00F97C04" w:rsidRPr="00B33B90" w:rsidRDefault="00F97C04">
      <w:pPr>
        <w:rPr>
          <w:rFonts w:ascii="Lucida Sans" w:hAnsi="Lucida Sans"/>
        </w:rPr>
      </w:pPr>
    </w:p>
    <w:tbl>
      <w:tblPr>
        <w:tblStyle w:val="TableGrid"/>
        <w:tblW w:w="14310" w:type="dxa"/>
        <w:tblInd w:w="198" w:type="dxa"/>
        <w:tblLayout w:type="fixed"/>
        <w:tblLook w:val="04A0" w:firstRow="1" w:lastRow="0" w:firstColumn="1" w:lastColumn="0" w:noHBand="0" w:noVBand="1"/>
      </w:tblPr>
      <w:tblGrid>
        <w:gridCol w:w="4230"/>
        <w:gridCol w:w="10080"/>
      </w:tblGrid>
      <w:tr w:rsidR="00727AC2" w:rsidRPr="00B33B90" w14:paraId="0FEB2597" w14:textId="77777777" w:rsidTr="00F97C04">
        <w:trPr>
          <w:trHeight w:val="432"/>
        </w:trPr>
        <w:tc>
          <w:tcPr>
            <w:tcW w:w="14310" w:type="dxa"/>
            <w:gridSpan w:val="2"/>
            <w:shd w:val="clear" w:color="auto" w:fill="22A469"/>
            <w:vAlign w:val="center"/>
          </w:tcPr>
          <w:p w14:paraId="2C3532D0" w14:textId="23943E9E" w:rsidR="00727AC2" w:rsidRPr="00B33B90" w:rsidRDefault="00727AC2" w:rsidP="00F97C04">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F97C04">
        <w:tc>
          <w:tcPr>
            <w:tcW w:w="4230" w:type="dxa"/>
          </w:tcPr>
          <w:p w14:paraId="3AD22187" w14:textId="696C46F8" w:rsidR="00E90285" w:rsidRPr="00E90285" w:rsidRDefault="00E90285" w:rsidP="00E90285">
            <w:pPr>
              <w:rPr>
                <w:rFonts w:ascii="Lucida Sans" w:hAnsi="Lucida Sans"/>
                <w:sz w:val="22"/>
                <w:szCs w:val="22"/>
              </w:rPr>
            </w:pPr>
            <w:r w:rsidRPr="00E90285">
              <w:rPr>
                <w:rFonts w:ascii="Lucida Sans" w:hAnsi="Lucida Sans"/>
                <w:sz w:val="22"/>
                <w:szCs w:val="22"/>
              </w:rPr>
              <w:t>Rain storm- Using the body to make sounds</w:t>
            </w:r>
          </w:p>
          <w:p w14:paraId="2FA62EDA" w14:textId="77777777" w:rsidR="00102B8F" w:rsidRDefault="00102B8F">
            <w:pPr>
              <w:rPr>
                <w:rFonts w:ascii="Lucida Sans" w:hAnsi="Lucida Sans"/>
                <w:sz w:val="22"/>
                <w:szCs w:val="22"/>
              </w:rPr>
            </w:pPr>
          </w:p>
          <w:p w14:paraId="05A4DB0B" w14:textId="77777777" w:rsidR="00E90285" w:rsidRDefault="009D1194">
            <w:pPr>
              <w:rPr>
                <w:rFonts w:ascii="Lucida Sans" w:hAnsi="Lucida Sans"/>
                <w:sz w:val="20"/>
                <w:szCs w:val="20"/>
              </w:rPr>
            </w:pPr>
            <w:hyperlink r:id="rId12" w:history="1">
              <w:r w:rsidR="00F97C04" w:rsidRPr="00F97C04">
                <w:rPr>
                  <w:rStyle w:val="Hyperlink"/>
                  <w:rFonts w:ascii="Lucida Sans" w:hAnsi="Lucida Sans"/>
                  <w:sz w:val="20"/>
                  <w:szCs w:val="20"/>
                </w:rPr>
                <w:t>https://www.youtube.com/watch?v=VOU5gAFV9v8</w:t>
              </w:r>
            </w:hyperlink>
            <w:r w:rsidR="00F97C04" w:rsidRPr="00F97C04">
              <w:rPr>
                <w:rFonts w:ascii="Lucida Sans" w:hAnsi="Lucida Sans"/>
                <w:sz w:val="20"/>
                <w:szCs w:val="20"/>
              </w:rPr>
              <w:t xml:space="preserve"> </w:t>
            </w:r>
          </w:p>
          <w:p w14:paraId="084385AE" w14:textId="0F29CF2C" w:rsidR="00F97C04" w:rsidRPr="00F97C04" w:rsidRDefault="00F97C04">
            <w:pPr>
              <w:rPr>
                <w:rFonts w:ascii="Lucida Sans" w:hAnsi="Lucida Sans"/>
                <w:sz w:val="20"/>
                <w:szCs w:val="20"/>
              </w:rPr>
            </w:pPr>
          </w:p>
        </w:tc>
        <w:tc>
          <w:tcPr>
            <w:tcW w:w="10080" w:type="dxa"/>
          </w:tcPr>
          <w:p w14:paraId="161C8145" w14:textId="5A6425C1" w:rsidR="00727AC2" w:rsidRPr="00F97C04" w:rsidRDefault="00727AC2">
            <w:pPr>
              <w:rPr>
                <w:rFonts w:ascii="Lucida Sans" w:hAnsi="Lucida Sans"/>
                <w:b/>
                <w:sz w:val="22"/>
                <w:szCs w:val="22"/>
              </w:rPr>
            </w:pPr>
            <w:r w:rsidRPr="00F97C04">
              <w:rPr>
                <w:rFonts w:ascii="Lucida Sans" w:hAnsi="Lucida Sans"/>
                <w:b/>
                <w:sz w:val="22"/>
                <w:szCs w:val="22"/>
              </w:rPr>
              <w:t>Description/rationale for inclusion</w:t>
            </w:r>
            <w:r w:rsidR="006303CA" w:rsidRPr="00F97C04">
              <w:rPr>
                <w:rFonts w:ascii="Lucida Sans" w:hAnsi="Lucida Sans"/>
                <w:b/>
                <w:sz w:val="22"/>
                <w:szCs w:val="22"/>
              </w:rPr>
              <w:t>:</w:t>
            </w:r>
          </w:p>
          <w:p w14:paraId="0B9BB0DC" w14:textId="0E978A2F" w:rsidR="00292D3A" w:rsidRPr="00F97C04" w:rsidRDefault="00590F6C">
            <w:pPr>
              <w:rPr>
                <w:rFonts w:ascii="Lucida Sans" w:hAnsi="Lucida Sans"/>
                <w:sz w:val="20"/>
                <w:szCs w:val="20"/>
              </w:rPr>
            </w:pPr>
            <w:r w:rsidRPr="00F97C04">
              <w:rPr>
                <w:rFonts w:ascii="Lucida Sans" w:hAnsi="Lucida Sans"/>
                <w:sz w:val="20"/>
                <w:szCs w:val="20"/>
              </w:rPr>
              <w:t>In this video, a group of students use human percussi</w:t>
            </w:r>
            <w:r w:rsidR="00B40B7D" w:rsidRPr="00F97C04">
              <w:rPr>
                <w:rFonts w:ascii="Lucida Sans" w:hAnsi="Lucida Sans"/>
                <w:sz w:val="20"/>
                <w:szCs w:val="20"/>
              </w:rPr>
              <w:t>on to mimic the sounds of a rain</w:t>
            </w:r>
            <w:r w:rsidRPr="00F97C04">
              <w:rPr>
                <w:rFonts w:ascii="Lucida Sans" w:hAnsi="Lucida Sans"/>
                <w:sz w:val="20"/>
                <w:szCs w:val="20"/>
              </w:rPr>
              <w:t>storm. Consider doing this kinetic a</w:t>
            </w:r>
            <w:r w:rsidR="00526984" w:rsidRPr="00F97C04">
              <w:rPr>
                <w:rFonts w:ascii="Lucida Sans" w:hAnsi="Lucida Sans"/>
                <w:sz w:val="20"/>
                <w:szCs w:val="20"/>
              </w:rPr>
              <w:t xml:space="preserve">ctivity in your class. </w:t>
            </w:r>
            <w:r w:rsidR="00E37D98" w:rsidRPr="00F97C04">
              <w:rPr>
                <w:rFonts w:ascii="Lucida Sans" w:hAnsi="Lucida Sans"/>
                <w:i/>
                <w:sz w:val="20"/>
                <w:szCs w:val="20"/>
              </w:rPr>
              <w:t>Come on, Rain</w:t>
            </w:r>
            <w:r w:rsidR="00E37D98" w:rsidRPr="00F97C04">
              <w:rPr>
                <w:rFonts w:ascii="Lucida Sans" w:hAnsi="Lucida Sans"/>
                <w:sz w:val="20"/>
                <w:szCs w:val="20"/>
              </w:rPr>
              <w:t xml:space="preserve"> is rich in sensory details </w:t>
            </w:r>
            <w:r w:rsidR="00C57AB0" w:rsidRPr="00F97C04">
              <w:rPr>
                <w:rFonts w:ascii="Lucida Sans" w:hAnsi="Lucida Sans"/>
                <w:sz w:val="20"/>
                <w:szCs w:val="20"/>
              </w:rPr>
              <w:t>and this will help students “hear” a rainstorm.</w:t>
            </w:r>
          </w:p>
          <w:p w14:paraId="4B0DC508" w14:textId="5DABB425" w:rsidR="00E90285" w:rsidRPr="00B33B90" w:rsidRDefault="00E90285">
            <w:pPr>
              <w:rPr>
                <w:rFonts w:ascii="Lucida Sans" w:hAnsi="Lucida Sans"/>
                <w:sz w:val="22"/>
                <w:szCs w:val="22"/>
              </w:rPr>
            </w:pPr>
          </w:p>
        </w:tc>
      </w:tr>
      <w:tr w:rsidR="00727AC2" w:rsidRPr="00B33B90" w14:paraId="171901A7" w14:textId="77777777" w:rsidTr="00F97C04">
        <w:tc>
          <w:tcPr>
            <w:tcW w:w="4230" w:type="dxa"/>
          </w:tcPr>
          <w:p w14:paraId="79A7A969" w14:textId="7E4ABFB6" w:rsidR="006E2954" w:rsidRDefault="00F97C04">
            <w:pPr>
              <w:rPr>
                <w:rFonts w:ascii="Lucida Sans" w:hAnsi="Lucida Sans"/>
                <w:sz w:val="22"/>
                <w:szCs w:val="22"/>
              </w:rPr>
            </w:pPr>
            <w:r>
              <w:rPr>
                <w:rFonts w:ascii="Lucida Sans" w:hAnsi="Lucida Sans"/>
                <w:sz w:val="22"/>
                <w:szCs w:val="22"/>
              </w:rPr>
              <w:t>Make it Rain!</w:t>
            </w:r>
          </w:p>
          <w:p w14:paraId="72089F88" w14:textId="77777777" w:rsidR="00194377" w:rsidRDefault="00194377">
            <w:pPr>
              <w:rPr>
                <w:rFonts w:ascii="Lucida Sans" w:hAnsi="Lucida Sans"/>
                <w:sz w:val="22"/>
                <w:szCs w:val="22"/>
              </w:rPr>
            </w:pPr>
          </w:p>
          <w:p w14:paraId="2A4F9F88" w14:textId="51943A8B" w:rsidR="00194377" w:rsidRPr="00F97C04" w:rsidRDefault="009D1194">
            <w:pPr>
              <w:rPr>
                <w:rFonts w:ascii="Lucida Sans" w:hAnsi="Lucida Sans"/>
                <w:sz w:val="20"/>
                <w:szCs w:val="20"/>
              </w:rPr>
            </w:pPr>
            <w:hyperlink r:id="rId13" w:history="1">
              <w:r w:rsidR="00F97C04" w:rsidRPr="00F97C04">
                <w:rPr>
                  <w:rStyle w:val="Hyperlink"/>
                  <w:rFonts w:ascii="Lucida Sans" w:hAnsi="Lucida Sans"/>
                  <w:sz w:val="20"/>
                  <w:szCs w:val="20"/>
                </w:rPr>
                <w:t>https://www.greenkidcrafts.com/make-it-rain/</w:t>
              </w:r>
            </w:hyperlink>
            <w:r w:rsidR="00F97C04" w:rsidRPr="00F97C04">
              <w:rPr>
                <w:rFonts w:ascii="Lucida Sans" w:hAnsi="Lucida Sans"/>
                <w:sz w:val="20"/>
                <w:szCs w:val="20"/>
              </w:rPr>
              <w:t xml:space="preserve"> </w:t>
            </w:r>
          </w:p>
          <w:p w14:paraId="47E49DC3" w14:textId="611C2642" w:rsidR="00C66A8A" w:rsidRPr="00B33B90" w:rsidRDefault="00C66A8A">
            <w:pPr>
              <w:rPr>
                <w:rFonts w:ascii="Lucida Sans" w:hAnsi="Lucida Sans"/>
                <w:sz w:val="22"/>
                <w:szCs w:val="22"/>
              </w:rPr>
            </w:pPr>
          </w:p>
        </w:tc>
        <w:tc>
          <w:tcPr>
            <w:tcW w:w="10080" w:type="dxa"/>
          </w:tcPr>
          <w:p w14:paraId="3DF0C63F" w14:textId="4F09433D" w:rsidR="00727AC2" w:rsidRPr="00F97C04" w:rsidRDefault="00727AC2">
            <w:pPr>
              <w:rPr>
                <w:rFonts w:ascii="Lucida Sans" w:hAnsi="Lucida Sans"/>
                <w:b/>
                <w:sz w:val="22"/>
                <w:szCs w:val="22"/>
              </w:rPr>
            </w:pPr>
            <w:r w:rsidRPr="00F97C04">
              <w:rPr>
                <w:rFonts w:ascii="Lucida Sans" w:hAnsi="Lucida Sans"/>
                <w:b/>
                <w:sz w:val="22"/>
                <w:szCs w:val="22"/>
              </w:rPr>
              <w:t>Description/rationale for inclusion</w:t>
            </w:r>
            <w:r w:rsidR="006303CA" w:rsidRPr="00F97C04">
              <w:rPr>
                <w:rFonts w:ascii="Lucida Sans" w:hAnsi="Lucida Sans"/>
                <w:b/>
                <w:sz w:val="22"/>
                <w:szCs w:val="22"/>
              </w:rPr>
              <w:t>:</w:t>
            </w:r>
          </w:p>
          <w:p w14:paraId="2AC9AB6C" w14:textId="3D9B49E4" w:rsidR="009862AF" w:rsidRPr="00F97C04" w:rsidRDefault="009862AF">
            <w:pPr>
              <w:rPr>
                <w:rFonts w:ascii="Lucida Sans" w:hAnsi="Lucida Sans"/>
                <w:sz w:val="20"/>
                <w:szCs w:val="20"/>
              </w:rPr>
            </w:pPr>
            <w:r w:rsidRPr="00F97C04">
              <w:rPr>
                <w:rFonts w:ascii="Lucida Sans" w:hAnsi="Lucida Sans"/>
                <w:sz w:val="20"/>
                <w:szCs w:val="20"/>
              </w:rPr>
              <w:t>This is a simple science experiment where students can see evaporation, condensation, and precipitation in action.</w:t>
            </w:r>
            <w:r w:rsidR="007F632F" w:rsidRPr="00F97C04">
              <w:rPr>
                <w:rFonts w:ascii="Lucida Sans" w:hAnsi="Lucida Sans"/>
                <w:sz w:val="20"/>
                <w:szCs w:val="20"/>
              </w:rPr>
              <w:t xml:space="preserve"> Please note that</w:t>
            </w:r>
            <w:r w:rsidR="005A4444" w:rsidRPr="00F97C04">
              <w:rPr>
                <w:rFonts w:ascii="Lucida Sans" w:hAnsi="Lucida Sans"/>
                <w:sz w:val="20"/>
                <w:szCs w:val="20"/>
              </w:rPr>
              <w:t xml:space="preserve"> the clouds and rain will most likely form on the sides of</w:t>
            </w:r>
            <w:r w:rsidR="00424613" w:rsidRPr="00F97C04">
              <w:rPr>
                <w:rFonts w:ascii="Lucida Sans" w:hAnsi="Lucida Sans"/>
                <w:sz w:val="20"/>
                <w:szCs w:val="20"/>
              </w:rPr>
              <w:t xml:space="preserve"> the jar and not in the middle of the jar. You may also try </w:t>
            </w:r>
            <w:r w:rsidR="00351B02" w:rsidRPr="00F97C04">
              <w:rPr>
                <w:rFonts w:ascii="Lucida Sans" w:hAnsi="Lucida Sans"/>
                <w:sz w:val="20"/>
                <w:szCs w:val="20"/>
              </w:rPr>
              <w:t xml:space="preserve">adding some hairspray to the jar as suggested by the Gift of </w:t>
            </w:r>
            <w:r w:rsidR="00F97C04" w:rsidRPr="00F97C04">
              <w:rPr>
                <w:rFonts w:ascii="Lucida Sans" w:hAnsi="Lucida Sans"/>
                <w:sz w:val="20"/>
                <w:szCs w:val="20"/>
              </w:rPr>
              <w:t>Curiosity</w:t>
            </w:r>
            <w:r w:rsidR="00351B02" w:rsidRPr="00F97C04">
              <w:rPr>
                <w:rFonts w:ascii="Lucida Sans" w:hAnsi="Lucida Sans"/>
                <w:sz w:val="20"/>
                <w:szCs w:val="20"/>
              </w:rPr>
              <w:t xml:space="preserve"> at</w:t>
            </w:r>
            <w:r w:rsidR="00A90493">
              <w:rPr>
                <w:rFonts w:ascii="Lucida Sans" w:hAnsi="Lucida Sans"/>
                <w:sz w:val="20"/>
                <w:szCs w:val="20"/>
              </w:rPr>
              <w:t>:</w:t>
            </w:r>
            <w:r w:rsidR="00351B02" w:rsidRPr="00F97C04">
              <w:rPr>
                <w:rFonts w:ascii="Lucida Sans" w:hAnsi="Lucida Sans"/>
                <w:sz w:val="20"/>
                <w:szCs w:val="20"/>
              </w:rPr>
              <w:t xml:space="preserve"> </w:t>
            </w:r>
            <w:hyperlink r:id="rId14" w:history="1">
              <w:r w:rsidR="00F97C04" w:rsidRPr="00F97C04">
                <w:rPr>
                  <w:rStyle w:val="Hyperlink"/>
                  <w:rFonts w:ascii="Lucida Sans" w:hAnsi="Lucida Sans"/>
                  <w:sz w:val="20"/>
                  <w:szCs w:val="20"/>
                </w:rPr>
                <w:t>http://www.giftofcuriosity.com/weather-science-how-to-make-a-cloud-in-a-jar/</w:t>
              </w:r>
            </w:hyperlink>
            <w:r w:rsidR="00F97C04" w:rsidRPr="00F97C04">
              <w:rPr>
                <w:rFonts w:ascii="Lucida Sans" w:hAnsi="Lucida Sans"/>
                <w:sz w:val="20"/>
                <w:szCs w:val="20"/>
              </w:rPr>
              <w:t xml:space="preserve"> </w:t>
            </w:r>
          </w:p>
          <w:p w14:paraId="2885263F" w14:textId="6B01453A" w:rsidR="00351B02" w:rsidRPr="00B33B90" w:rsidRDefault="00351B02">
            <w:pPr>
              <w:rPr>
                <w:rFonts w:ascii="Lucida Sans" w:hAnsi="Lucida Sans"/>
                <w:sz w:val="22"/>
                <w:szCs w:val="22"/>
              </w:rPr>
            </w:pPr>
          </w:p>
        </w:tc>
      </w:tr>
      <w:tr w:rsidR="00727AC2" w:rsidRPr="00B33B90" w14:paraId="36E0CED4" w14:textId="77777777" w:rsidTr="00F97C04">
        <w:trPr>
          <w:trHeight w:val="432"/>
        </w:trPr>
        <w:tc>
          <w:tcPr>
            <w:tcW w:w="14310" w:type="dxa"/>
            <w:gridSpan w:val="2"/>
            <w:shd w:val="clear" w:color="auto" w:fill="22A469"/>
            <w:vAlign w:val="center"/>
          </w:tcPr>
          <w:p w14:paraId="605EFB70" w14:textId="2765C0DE" w:rsidR="00727AC2" w:rsidRPr="00B33B90" w:rsidRDefault="00F97C04" w:rsidP="00F97C04">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F97C04">
        <w:tc>
          <w:tcPr>
            <w:tcW w:w="4230" w:type="dxa"/>
          </w:tcPr>
          <w:p w14:paraId="696B7E5E" w14:textId="10AD76F6" w:rsidR="00E75448" w:rsidRPr="00B33B90" w:rsidRDefault="00727AC2" w:rsidP="002D124D">
            <w:pPr>
              <w:rPr>
                <w:rFonts w:ascii="Lucida Sans" w:hAnsi="Lucida Sans"/>
                <w:sz w:val="22"/>
                <w:szCs w:val="22"/>
              </w:rPr>
            </w:pPr>
            <w:r w:rsidRPr="00B33B90">
              <w:rPr>
                <w:rFonts w:ascii="Lucida Sans" w:hAnsi="Lucida Sans"/>
                <w:sz w:val="22"/>
                <w:szCs w:val="22"/>
              </w:rPr>
              <w:t>Text Type 1:</w:t>
            </w:r>
            <w:r w:rsidR="00F97C04">
              <w:rPr>
                <w:rFonts w:ascii="Lucida Sans" w:hAnsi="Lucida Sans"/>
                <w:sz w:val="22"/>
                <w:szCs w:val="22"/>
              </w:rPr>
              <w:t xml:space="preserve"> </w:t>
            </w:r>
            <w:r w:rsidR="00A26C77">
              <w:rPr>
                <w:rFonts w:ascii="Lucida Sans" w:hAnsi="Lucida Sans"/>
                <w:sz w:val="22"/>
                <w:szCs w:val="22"/>
              </w:rPr>
              <w:t>Informational</w:t>
            </w:r>
          </w:p>
        </w:tc>
        <w:tc>
          <w:tcPr>
            <w:tcW w:w="10080" w:type="dxa"/>
          </w:tcPr>
          <w:p w14:paraId="07B62577" w14:textId="3FF82CDA" w:rsidR="00727AC2" w:rsidRPr="00F97C04" w:rsidRDefault="00727AC2" w:rsidP="004508AC">
            <w:pPr>
              <w:rPr>
                <w:rFonts w:ascii="Lucida Sans" w:hAnsi="Lucida Sans"/>
                <w:b/>
                <w:sz w:val="22"/>
                <w:szCs w:val="22"/>
              </w:rPr>
            </w:pPr>
            <w:r w:rsidRPr="00F97C04">
              <w:rPr>
                <w:rFonts w:ascii="Lucida Sans" w:hAnsi="Lucida Sans"/>
                <w:b/>
                <w:sz w:val="22"/>
                <w:szCs w:val="22"/>
              </w:rPr>
              <w:t>Description of task</w:t>
            </w:r>
            <w:r w:rsidR="006303CA" w:rsidRPr="00F97C04">
              <w:rPr>
                <w:rFonts w:ascii="Lucida Sans" w:hAnsi="Lucida Sans"/>
                <w:b/>
                <w:sz w:val="22"/>
                <w:szCs w:val="22"/>
              </w:rPr>
              <w:t>:</w:t>
            </w:r>
          </w:p>
          <w:p w14:paraId="6B9195FB" w14:textId="32591C7B" w:rsidR="005204A2" w:rsidRPr="00F97C04" w:rsidRDefault="006303CA" w:rsidP="000C516C">
            <w:pPr>
              <w:rPr>
                <w:rFonts w:ascii="Lucida Sans" w:hAnsi="Lucida Sans"/>
                <w:sz w:val="20"/>
                <w:szCs w:val="20"/>
              </w:rPr>
            </w:pPr>
            <w:r w:rsidRPr="00F97C04">
              <w:rPr>
                <w:rFonts w:ascii="Lucida Sans" w:hAnsi="Lucida Sans"/>
                <w:sz w:val="20"/>
                <w:szCs w:val="20"/>
              </w:rPr>
              <w:t>Tess sees</w:t>
            </w:r>
            <w:r w:rsidR="005204A2" w:rsidRPr="00F97C04">
              <w:rPr>
                <w:rFonts w:ascii="Lucida Sans" w:hAnsi="Lucida Sans"/>
                <w:sz w:val="20"/>
                <w:szCs w:val="20"/>
              </w:rPr>
              <w:t xml:space="preserve"> “clouds rolling in, gray clouds, bunched</w:t>
            </w:r>
            <w:r w:rsidR="00DE395D" w:rsidRPr="00F97C04">
              <w:rPr>
                <w:rFonts w:ascii="Lucida Sans" w:hAnsi="Lucida Sans"/>
                <w:sz w:val="20"/>
                <w:szCs w:val="20"/>
              </w:rPr>
              <w:t xml:space="preserve"> and bulging under a purple sky</w:t>
            </w:r>
            <w:r w:rsidR="005204A2" w:rsidRPr="00F97C04">
              <w:rPr>
                <w:rFonts w:ascii="Lucida Sans" w:hAnsi="Lucida Sans"/>
                <w:sz w:val="20"/>
                <w:szCs w:val="20"/>
              </w:rPr>
              <w:t>”</w:t>
            </w:r>
            <w:r w:rsidR="00DE395D" w:rsidRPr="00F97C04">
              <w:rPr>
                <w:rFonts w:ascii="Lucida Sans" w:hAnsi="Lucida Sans"/>
                <w:sz w:val="20"/>
                <w:szCs w:val="20"/>
              </w:rPr>
              <w:t xml:space="preserve"> and she predicts that it will rain. </w:t>
            </w:r>
            <w:r w:rsidR="00986DA9" w:rsidRPr="00F97C04">
              <w:rPr>
                <w:rFonts w:ascii="Lucida Sans" w:hAnsi="Lucida Sans"/>
                <w:sz w:val="20"/>
                <w:szCs w:val="20"/>
              </w:rPr>
              <w:t xml:space="preserve">She was right. </w:t>
            </w:r>
            <w:r w:rsidR="002F0476" w:rsidRPr="00F97C04">
              <w:rPr>
                <w:rFonts w:ascii="Lucida Sans" w:hAnsi="Lucida Sans"/>
                <w:sz w:val="20"/>
                <w:szCs w:val="20"/>
              </w:rPr>
              <w:t xml:space="preserve">Use what you’ve learned from </w:t>
            </w:r>
            <w:r w:rsidR="002F0476" w:rsidRPr="00F97C04">
              <w:rPr>
                <w:rFonts w:ascii="Lucida Sans" w:hAnsi="Lucida Sans"/>
                <w:i/>
                <w:sz w:val="20"/>
                <w:szCs w:val="20"/>
              </w:rPr>
              <w:t xml:space="preserve">Come On, Rain! </w:t>
            </w:r>
            <w:r w:rsidR="002F0476" w:rsidRPr="00F97C04">
              <w:rPr>
                <w:rFonts w:ascii="Lucida Sans" w:hAnsi="Lucida Sans"/>
                <w:sz w:val="20"/>
                <w:szCs w:val="20"/>
              </w:rPr>
              <w:t xml:space="preserve"> </w:t>
            </w:r>
            <w:r w:rsidR="00B906E3" w:rsidRPr="00F97C04">
              <w:rPr>
                <w:rFonts w:ascii="Lucida Sans" w:hAnsi="Lucida Sans"/>
                <w:sz w:val="20"/>
                <w:szCs w:val="20"/>
              </w:rPr>
              <w:t>a</w:t>
            </w:r>
            <w:r w:rsidR="002F0476" w:rsidRPr="00F97C04">
              <w:rPr>
                <w:rFonts w:ascii="Lucida Sans" w:hAnsi="Lucida Sans"/>
                <w:sz w:val="20"/>
                <w:szCs w:val="20"/>
              </w:rPr>
              <w:t xml:space="preserve">nd </w:t>
            </w:r>
            <w:r w:rsidRPr="00F97C04">
              <w:rPr>
                <w:rFonts w:ascii="Lucida Sans" w:hAnsi="Lucida Sans"/>
                <w:sz w:val="20"/>
                <w:szCs w:val="20"/>
              </w:rPr>
              <w:t xml:space="preserve">the </w:t>
            </w:r>
            <w:r w:rsidR="002F0476" w:rsidRPr="00F97C04">
              <w:rPr>
                <w:rFonts w:ascii="Lucida Sans" w:hAnsi="Lucida Sans"/>
                <w:sz w:val="20"/>
                <w:szCs w:val="20"/>
              </w:rPr>
              <w:t xml:space="preserve">other texts to </w:t>
            </w:r>
            <w:r w:rsidR="001018B4" w:rsidRPr="00F97C04">
              <w:rPr>
                <w:rFonts w:ascii="Lucida Sans" w:hAnsi="Lucida Sans"/>
                <w:sz w:val="20"/>
                <w:szCs w:val="20"/>
              </w:rPr>
              <w:t>write a par</w:t>
            </w:r>
            <w:r w:rsidR="00492641" w:rsidRPr="00F97C04">
              <w:rPr>
                <w:rFonts w:ascii="Lucida Sans" w:hAnsi="Lucida Sans"/>
                <w:sz w:val="20"/>
                <w:szCs w:val="20"/>
              </w:rPr>
              <w:t>a</w:t>
            </w:r>
            <w:r w:rsidR="001018B4" w:rsidRPr="00F97C04">
              <w:rPr>
                <w:rFonts w:ascii="Lucida Sans" w:hAnsi="Lucida Sans"/>
                <w:sz w:val="20"/>
                <w:szCs w:val="20"/>
              </w:rPr>
              <w:t xml:space="preserve">graph to </w:t>
            </w:r>
            <w:r w:rsidR="00B906E3" w:rsidRPr="00F97C04">
              <w:rPr>
                <w:rFonts w:ascii="Lucida Sans" w:hAnsi="Lucida Sans"/>
                <w:sz w:val="20"/>
                <w:szCs w:val="20"/>
              </w:rPr>
              <w:t>e</w:t>
            </w:r>
            <w:r w:rsidR="00260A55" w:rsidRPr="00F97C04">
              <w:rPr>
                <w:rFonts w:ascii="Lucida Sans" w:hAnsi="Lucida Sans"/>
                <w:sz w:val="20"/>
                <w:szCs w:val="20"/>
              </w:rPr>
              <w:t>xplain how</w:t>
            </w:r>
            <w:r w:rsidR="00B91C25" w:rsidRPr="00F97C04">
              <w:rPr>
                <w:rFonts w:ascii="Lucida Sans" w:hAnsi="Lucida Sans"/>
                <w:sz w:val="20"/>
                <w:szCs w:val="20"/>
              </w:rPr>
              <w:t xml:space="preserve"> gray </w:t>
            </w:r>
            <w:r w:rsidR="00D010DC" w:rsidRPr="00F97C04">
              <w:rPr>
                <w:rFonts w:ascii="Lucida Sans" w:hAnsi="Lucida Sans"/>
                <w:sz w:val="20"/>
                <w:szCs w:val="20"/>
              </w:rPr>
              <w:t>clouds are linked</w:t>
            </w:r>
            <w:r w:rsidR="00260A55" w:rsidRPr="00F97C04">
              <w:rPr>
                <w:rFonts w:ascii="Lucida Sans" w:hAnsi="Lucida Sans"/>
                <w:sz w:val="20"/>
                <w:szCs w:val="20"/>
              </w:rPr>
              <w:t xml:space="preserve"> to rain.</w:t>
            </w:r>
          </w:p>
          <w:p w14:paraId="5BDBD6CE" w14:textId="694A89B3" w:rsidR="00C91115" w:rsidRPr="00B33B90" w:rsidRDefault="00C91115" w:rsidP="000C516C">
            <w:pPr>
              <w:rPr>
                <w:rFonts w:ascii="Lucida Sans" w:hAnsi="Lucida Sans"/>
                <w:sz w:val="22"/>
                <w:szCs w:val="22"/>
              </w:rPr>
            </w:pPr>
          </w:p>
        </w:tc>
      </w:tr>
      <w:tr w:rsidR="00727AC2" w:rsidRPr="00B33B90" w14:paraId="523D28DE" w14:textId="77777777" w:rsidTr="00F10231">
        <w:tc>
          <w:tcPr>
            <w:tcW w:w="4230" w:type="dxa"/>
            <w:tcBorders>
              <w:bottom w:val="single" w:sz="4" w:space="0" w:color="auto"/>
            </w:tcBorders>
          </w:tcPr>
          <w:p w14:paraId="5DE9A031" w14:textId="5FC8742D" w:rsidR="008A36E0" w:rsidRDefault="00727AC2" w:rsidP="004508AC">
            <w:pPr>
              <w:rPr>
                <w:rFonts w:ascii="Lucida Sans" w:hAnsi="Lucida Sans"/>
                <w:sz w:val="22"/>
                <w:szCs w:val="22"/>
              </w:rPr>
            </w:pPr>
            <w:r w:rsidRPr="00B33B90">
              <w:rPr>
                <w:rFonts w:ascii="Lucida Sans" w:hAnsi="Lucida Sans"/>
                <w:sz w:val="22"/>
                <w:szCs w:val="22"/>
              </w:rPr>
              <w:t>Text Type 2:</w:t>
            </w:r>
            <w:r w:rsidR="00F97C04">
              <w:rPr>
                <w:rFonts w:ascii="Lucida Sans" w:hAnsi="Lucida Sans"/>
                <w:sz w:val="22"/>
                <w:szCs w:val="22"/>
              </w:rPr>
              <w:t xml:space="preserve"> </w:t>
            </w:r>
            <w:r w:rsidR="007E351E">
              <w:rPr>
                <w:rFonts w:ascii="Lucida Sans" w:hAnsi="Lucida Sans"/>
                <w:sz w:val="22"/>
                <w:szCs w:val="22"/>
              </w:rPr>
              <w:t>Opinion/Informational</w:t>
            </w:r>
          </w:p>
          <w:p w14:paraId="0FEE65A2" w14:textId="6440992F" w:rsidR="008A36E0" w:rsidRPr="00B33B90" w:rsidRDefault="008A36E0" w:rsidP="004508AC">
            <w:pPr>
              <w:rPr>
                <w:rFonts w:ascii="Lucida Sans" w:hAnsi="Lucida Sans"/>
                <w:sz w:val="22"/>
                <w:szCs w:val="22"/>
              </w:rPr>
            </w:pPr>
          </w:p>
        </w:tc>
        <w:tc>
          <w:tcPr>
            <w:tcW w:w="10080" w:type="dxa"/>
            <w:tcBorders>
              <w:bottom w:val="single" w:sz="4" w:space="0" w:color="auto"/>
            </w:tcBorders>
          </w:tcPr>
          <w:p w14:paraId="4DB63AB2" w14:textId="2EDD7AAB" w:rsidR="00727AC2" w:rsidRPr="00F97C04" w:rsidRDefault="00727AC2" w:rsidP="004508AC">
            <w:pPr>
              <w:rPr>
                <w:rFonts w:ascii="Lucida Sans" w:hAnsi="Lucida Sans"/>
                <w:b/>
                <w:sz w:val="22"/>
                <w:szCs w:val="22"/>
              </w:rPr>
            </w:pPr>
            <w:r w:rsidRPr="00F97C04">
              <w:rPr>
                <w:rFonts w:ascii="Lucida Sans" w:hAnsi="Lucida Sans"/>
                <w:b/>
                <w:sz w:val="22"/>
                <w:szCs w:val="22"/>
              </w:rPr>
              <w:t>Description of task</w:t>
            </w:r>
            <w:r w:rsidR="006303CA" w:rsidRPr="00F97C04">
              <w:rPr>
                <w:rFonts w:ascii="Lucida Sans" w:hAnsi="Lucida Sans"/>
                <w:b/>
                <w:sz w:val="22"/>
                <w:szCs w:val="22"/>
              </w:rPr>
              <w:t>:</w:t>
            </w:r>
          </w:p>
          <w:p w14:paraId="7BF7576C" w14:textId="38E49002" w:rsidR="00EE3796" w:rsidRPr="00A317D2" w:rsidRDefault="009752EA" w:rsidP="007E351E">
            <w:pPr>
              <w:rPr>
                <w:rFonts w:ascii="Lucida Sans" w:hAnsi="Lucida Sans"/>
                <w:sz w:val="20"/>
                <w:szCs w:val="22"/>
              </w:rPr>
            </w:pPr>
            <w:r w:rsidRPr="00A317D2">
              <w:rPr>
                <w:rFonts w:ascii="Lucida Sans" w:hAnsi="Lucida Sans"/>
                <w:sz w:val="20"/>
                <w:szCs w:val="22"/>
              </w:rPr>
              <w:t xml:space="preserve">You’re playing at the park. You look up and see this sky: </w:t>
            </w:r>
            <w:hyperlink r:id="rId15" w:history="1">
              <w:r w:rsidRPr="00A90493">
                <w:rPr>
                  <w:rStyle w:val="Hyperlink"/>
                  <w:rFonts w:ascii="Lucida Sans" w:hAnsi="Lucida Sans"/>
                  <w:sz w:val="20"/>
                  <w:szCs w:val="20"/>
                </w:rPr>
                <w:t>http://www.wallcoo.net/nature/blue_sky_white_clound/images/%5Bwallcoo_com%5D_blue_sky_white_clound_002594.jpg</w:t>
              </w:r>
            </w:hyperlink>
            <w:r w:rsidRPr="00A317D2">
              <w:rPr>
                <w:rFonts w:ascii="Lucida Sans" w:hAnsi="Lucida Sans"/>
                <w:sz w:val="16"/>
                <w:szCs w:val="22"/>
              </w:rPr>
              <w:t xml:space="preserve"> </w:t>
            </w:r>
          </w:p>
          <w:p w14:paraId="7A15CBC1" w14:textId="5B6B3638" w:rsidR="009752EA" w:rsidRPr="00A317D2" w:rsidRDefault="009752EA" w:rsidP="007E351E">
            <w:pPr>
              <w:rPr>
                <w:rFonts w:ascii="Lucida Sans" w:hAnsi="Lucida Sans"/>
                <w:sz w:val="20"/>
                <w:szCs w:val="22"/>
              </w:rPr>
            </w:pPr>
            <w:r w:rsidRPr="00A317D2">
              <w:rPr>
                <w:rFonts w:ascii="Lucida Sans" w:hAnsi="Lucida Sans"/>
                <w:sz w:val="20"/>
                <w:szCs w:val="22"/>
              </w:rPr>
              <w:t xml:space="preserve">Do you think it will rain today? Why or why not? </w:t>
            </w:r>
          </w:p>
          <w:p w14:paraId="3B0BF133" w14:textId="77777777" w:rsidR="009752EA" w:rsidRPr="00A317D2" w:rsidRDefault="009752EA" w:rsidP="007E351E">
            <w:pPr>
              <w:rPr>
                <w:rFonts w:ascii="Lucida Sans" w:hAnsi="Lucida Sans"/>
                <w:sz w:val="20"/>
                <w:szCs w:val="22"/>
              </w:rPr>
            </w:pPr>
          </w:p>
          <w:p w14:paraId="47BDAA5A" w14:textId="20C0DF16" w:rsidR="007E351E" w:rsidRPr="007E351E" w:rsidRDefault="009752EA" w:rsidP="00F10231">
            <w:pPr>
              <w:rPr>
                <w:rFonts w:ascii="Lucida Sans" w:hAnsi="Lucida Sans"/>
                <w:sz w:val="22"/>
                <w:szCs w:val="22"/>
              </w:rPr>
            </w:pPr>
            <w:r w:rsidRPr="00A317D2">
              <w:rPr>
                <w:rFonts w:ascii="Lucida Sans" w:hAnsi="Lucida Sans"/>
                <w:sz w:val="20"/>
                <w:szCs w:val="22"/>
              </w:rPr>
              <w:t xml:space="preserve">Be sure to state your opinion, provide reasons using what you have learned about in this set and, using linking words and include a conclusion.  </w:t>
            </w:r>
          </w:p>
        </w:tc>
      </w:tr>
      <w:tr w:rsidR="00F10231" w:rsidRPr="00B33B90" w14:paraId="1FC397AB" w14:textId="77777777" w:rsidTr="00F10231">
        <w:tc>
          <w:tcPr>
            <w:tcW w:w="14310" w:type="dxa"/>
            <w:gridSpan w:val="2"/>
            <w:tcBorders>
              <w:top w:val="single" w:sz="4" w:space="0" w:color="auto"/>
              <w:left w:val="nil"/>
              <w:bottom w:val="nil"/>
              <w:right w:val="nil"/>
            </w:tcBorders>
          </w:tcPr>
          <w:p w14:paraId="41F2EEE5" w14:textId="28CA6ECC" w:rsidR="00F10231" w:rsidRPr="00F97C04" w:rsidRDefault="00F10231" w:rsidP="004508AC">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07203842" w:rsidR="00234994" w:rsidRPr="00B33B90" w:rsidRDefault="00234994" w:rsidP="00727AC2">
      <w:pPr>
        <w:rPr>
          <w:rFonts w:ascii="Lucida Sans" w:hAnsi="Lucida Sans"/>
          <w:sz w:val="2"/>
          <w:szCs w:val="2"/>
        </w:rPr>
      </w:pPr>
    </w:p>
    <w:sectPr w:rsidR="00234994" w:rsidRPr="00B33B90" w:rsidSect="00A90493">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1E1A18" w14:textId="77777777" w:rsidR="009D1194" w:rsidRDefault="009D1194" w:rsidP="00200A83">
      <w:pPr>
        <w:spacing w:after="0" w:line="240" w:lineRule="auto"/>
      </w:pPr>
      <w:r>
        <w:separator/>
      </w:r>
    </w:p>
  </w:endnote>
  <w:endnote w:type="continuationSeparator" w:id="0">
    <w:p w14:paraId="32B78EDA" w14:textId="77777777" w:rsidR="009D1194" w:rsidRDefault="009D1194"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8D487" w14:textId="1D55BE43" w:rsidR="00A90493" w:rsidRDefault="00A90493" w:rsidP="00A90493">
    <w:pPr>
      <w:pStyle w:val="Footer"/>
      <w:jc w:val="center"/>
    </w:pPr>
    <w:r w:rsidRPr="00732FB3">
      <w:rPr>
        <w:noProof/>
      </w:rPr>
      <w:drawing>
        <wp:inline distT="0" distB="0" distL="0" distR="0" wp14:anchorId="7D70D186" wp14:editId="6C2302EE">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DF73C" w14:textId="77777777" w:rsidR="009D1194" w:rsidRDefault="009D1194" w:rsidP="00200A83">
      <w:pPr>
        <w:spacing w:after="0" w:line="240" w:lineRule="auto"/>
      </w:pPr>
      <w:r>
        <w:separator/>
      </w:r>
    </w:p>
  </w:footnote>
  <w:footnote w:type="continuationSeparator" w:id="0">
    <w:p w14:paraId="68BDF1B2" w14:textId="77777777" w:rsidR="009D1194" w:rsidRDefault="009D1194"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C2001" w14:textId="77777777" w:rsidR="00516099" w:rsidRDefault="00516099" w:rsidP="00516099">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D0C7CAB" w:rsidR="007C37FB" w:rsidRPr="00B33B90" w:rsidRDefault="00516099"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7C37FB">
      <w:rPr>
        <w:rFonts w:ascii="Lucida Sans" w:eastAsia="Cambria" w:hAnsi="Lucida Sans" w:cs="Cambria"/>
      </w:rPr>
      <w:t xml:space="preserve">Text: </w:t>
    </w:r>
    <w:r w:rsidR="007C37FB" w:rsidRPr="00F97C04">
      <w:rPr>
        <w:rFonts w:ascii="Lucida Sans" w:eastAsia="Cambria" w:hAnsi="Lucida Sans" w:cs="Cambria"/>
      </w:rPr>
      <w:t>Come On, Rain!</w:t>
    </w:r>
    <w:r w:rsidR="00F97C04">
      <w:rPr>
        <w:rFonts w:ascii="Lucida Sans" w:eastAsia="Cambria" w:hAnsi="Lucida Sans" w:cs="Cambria"/>
      </w:rPr>
      <w:t xml:space="preserve"> | </w:t>
    </w:r>
    <w:r w:rsidR="007C37FB" w:rsidRPr="00B33B90">
      <w:rPr>
        <w:rFonts w:ascii="Lucida Sans" w:eastAsia="Cambria" w:hAnsi="Lucida Sans" w:cs="Cambria"/>
      </w:rPr>
      <w:t>Grade:</w:t>
    </w:r>
    <w:r w:rsidR="007C37FB">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00A0C"/>
    <w:multiLevelType w:val="hybridMultilevel"/>
    <w:tmpl w:val="63147D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2F39537C"/>
    <w:multiLevelType w:val="hybridMultilevel"/>
    <w:tmpl w:val="49ACA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686025"/>
    <w:multiLevelType w:val="hybridMultilevel"/>
    <w:tmpl w:val="4D18175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97A102D"/>
    <w:multiLevelType w:val="hybridMultilevel"/>
    <w:tmpl w:val="81B465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C80653"/>
    <w:multiLevelType w:val="hybridMultilevel"/>
    <w:tmpl w:val="B53EC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A868EB"/>
    <w:multiLevelType w:val="hybridMultilevel"/>
    <w:tmpl w:val="4B020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1"/>
  </w:num>
  <w:num w:numId="4">
    <w:abstractNumId w:val="12"/>
  </w:num>
  <w:num w:numId="5">
    <w:abstractNumId w:val="0"/>
  </w:num>
  <w:num w:numId="6">
    <w:abstractNumId w:val="9"/>
  </w:num>
  <w:num w:numId="7">
    <w:abstractNumId w:val="6"/>
  </w:num>
  <w:num w:numId="8">
    <w:abstractNumId w:val="14"/>
  </w:num>
  <w:num w:numId="9">
    <w:abstractNumId w:val="5"/>
  </w:num>
  <w:num w:numId="10">
    <w:abstractNumId w:val="3"/>
  </w:num>
  <w:num w:numId="11">
    <w:abstractNumId w:val="16"/>
  </w:num>
  <w:num w:numId="12">
    <w:abstractNumId w:val="17"/>
  </w:num>
  <w:num w:numId="13">
    <w:abstractNumId w:val="2"/>
  </w:num>
  <w:num w:numId="14">
    <w:abstractNumId w:val="7"/>
  </w:num>
  <w:num w:numId="15">
    <w:abstractNumId w:val="11"/>
  </w:num>
  <w:num w:numId="16">
    <w:abstractNumId w:val="13"/>
  </w:num>
  <w:num w:numId="17">
    <w:abstractNumId w:val="18"/>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03C45"/>
    <w:rsid w:val="00006CA0"/>
    <w:rsid w:val="00031B2D"/>
    <w:rsid w:val="0003360C"/>
    <w:rsid w:val="000431C1"/>
    <w:rsid w:val="00075C3F"/>
    <w:rsid w:val="00083B9F"/>
    <w:rsid w:val="000C0264"/>
    <w:rsid w:val="000C516C"/>
    <w:rsid w:val="000D5E19"/>
    <w:rsid w:val="000D61EF"/>
    <w:rsid w:val="000D6B45"/>
    <w:rsid w:val="000E024C"/>
    <w:rsid w:val="000F20CE"/>
    <w:rsid w:val="001018B4"/>
    <w:rsid w:val="00102B8F"/>
    <w:rsid w:val="001240B6"/>
    <w:rsid w:val="0012629D"/>
    <w:rsid w:val="00151230"/>
    <w:rsid w:val="00152FBB"/>
    <w:rsid w:val="0015651D"/>
    <w:rsid w:val="001737FD"/>
    <w:rsid w:val="00183A9B"/>
    <w:rsid w:val="00194377"/>
    <w:rsid w:val="001A0206"/>
    <w:rsid w:val="001A4C18"/>
    <w:rsid w:val="001A6D85"/>
    <w:rsid w:val="001C2576"/>
    <w:rsid w:val="001C2F72"/>
    <w:rsid w:val="001C5DCB"/>
    <w:rsid w:val="00200A83"/>
    <w:rsid w:val="00202D28"/>
    <w:rsid w:val="0021601A"/>
    <w:rsid w:val="00223CF3"/>
    <w:rsid w:val="00234994"/>
    <w:rsid w:val="00260A55"/>
    <w:rsid w:val="00264485"/>
    <w:rsid w:val="00286180"/>
    <w:rsid w:val="00292D3A"/>
    <w:rsid w:val="00297D58"/>
    <w:rsid w:val="002B1C7F"/>
    <w:rsid w:val="002C218A"/>
    <w:rsid w:val="002D124D"/>
    <w:rsid w:val="002D6B04"/>
    <w:rsid w:val="002E7FEC"/>
    <w:rsid w:val="002F0476"/>
    <w:rsid w:val="002F0A72"/>
    <w:rsid w:val="00301041"/>
    <w:rsid w:val="003024BA"/>
    <w:rsid w:val="00321FF6"/>
    <w:rsid w:val="00351B02"/>
    <w:rsid w:val="00364621"/>
    <w:rsid w:val="00373871"/>
    <w:rsid w:val="003741AC"/>
    <w:rsid w:val="00375EB2"/>
    <w:rsid w:val="003838FE"/>
    <w:rsid w:val="0039640F"/>
    <w:rsid w:val="003B6411"/>
    <w:rsid w:val="003C014C"/>
    <w:rsid w:val="003C18A2"/>
    <w:rsid w:val="003C791F"/>
    <w:rsid w:val="003E220B"/>
    <w:rsid w:val="003E7B20"/>
    <w:rsid w:val="003F4522"/>
    <w:rsid w:val="004003AD"/>
    <w:rsid w:val="004078D1"/>
    <w:rsid w:val="00417755"/>
    <w:rsid w:val="00421F9E"/>
    <w:rsid w:val="00424613"/>
    <w:rsid w:val="004508AC"/>
    <w:rsid w:val="00452DD2"/>
    <w:rsid w:val="00476205"/>
    <w:rsid w:val="00490BDC"/>
    <w:rsid w:val="00492641"/>
    <w:rsid w:val="004943F0"/>
    <w:rsid w:val="00496F60"/>
    <w:rsid w:val="004B2878"/>
    <w:rsid w:val="004F52D0"/>
    <w:rsid w:val="00516099"/>
    <w:rsid w:val="00516534"/>
    <w:rsid w:val="005203BB"/>
    <w:rsid w:val="005204A2"/>
    <w:rsid w:val="00521E67"/>
    <w:rsid w:val="00526984"/>
    <w:rsid w:val="0053111A"/>
    <w:rsid w:val="00535FD1"/>
    <w:rsid w:val="00560DD9"/>
    <w:rsid w:val="0056345E"/>
    <w:rsid w:val="005845DD"/>
    <w:rsid w:val="00585BD2"/>
    <w:rsid w:val="00590F6C"/>
    <w:rsid w:val="005A2CC7"/>
    <w:rsid w:val="005A4444"/>
    <w:rsid w:val="005A7100"/>
    <w:rsid w:val="005D4140"/>
    <w:rsid w:val="005E4018"/>
    <w:rsid w:val="005F1570"/>
    <w:rsid w:val="006303CA"/>
    <w:rsid w:val="00631AA3"/>
    <w:rsid w:val="0064265D"/>
    <w:rsid w:val="00653708"/>
    <w:rsid w:val="00660B39"/>
    <w:rsid w:val="006B16B0"/>
    <w:rsid w:val="006B250A"/>
    <w:rsid w:val="006B6FDF"/>
    <w:rsid w:val="006C66F6"/>
    <w:rsid w:val="006E2954"/>
    <w:rsid w:val="006E7008"/>
    <w:rsid w:val="006F2DD9"/>
    <w:rsid w:val="00705ACD"/>
    <w:rsid w:val="0071601A"/>
    <w:rsid w:val="00727AC2"/>
    <w:rsid w:val="00751E80"/>
    <w:rsid w:val="00753380"/>
    <w:rsid w:val="007627DD"/>
    <w:rsid w:val="00771716"/>
    <w:rsid w:val="00781076"/>
    <w:rsid w:val="0078549E"/>
    <w:rsid w:val="00790EA0"/>
    <w:rsid w:val="007942FC"/>
    <w:rsid w:val="007A6712"/>
    <w:rsid w:val="007B02B1"/>
    <w:rsid w:val="007B03CA"/>
    <w:rsid w:val="007C19C0"/>
    <w:rsid w:val="007C37FB"/>
    <w:rsid w:val="007C7575"/>
    <w:rsid w:val="007E351E"/>
    <w:rsid w:val="007E3F96"/>
    <w:rsid w:val="007F632F"/>
    <w:rsid w:val="00802D61"/>
    <w:rsid w:val="008144FF"/>
    <w:rsid w:val="00814DC1"/>
    <w:rsid w:val="00860BC1"/>
    <w:rsid w:val="00863FA7"/>
    <w:rsid w:val="00872B1D"/>
    <w:rsid w:val="00893496"/>
    <w:rsid w:val="00893B20"/>
    <w:rsid w:val="00896A43"/>
    <w:rsid w:val="008A36E0"/>
    <w:rsid w:val="008A3B96"/>
    <w:rsid w:val="008B2B6F"/>
    <w:rsid w:val="008C6C96"/>
    <w:rsid w:val="008D7FD7"/>
    <w:rsid w:val="008E5118"/>
    <w:rsid w:val="008E68D2"/>
    <w:rsid w:val="008F4A3A"/>
    <w:rsid w:val="00917BE9"/>
    <w:rsid w:val="00932A1C"/>
    <w:rsid w:val="00946109"/>
    <w:rsid w:val="00954B76"/>
    <w:rsid w:val="00974ED6"/>
    <w:rsid w:val="009752EA"/>
    <w:rsid w:val="0097634E"/>
    <w:rsid w:val="009862AF"/>
    <w:rsid w:val="00986DA9"/>
    <w:rsid w:val="00994B82"/>
    <w:rsid w:val="009A78CD"/>
    <w:rsid w:val="009C7F09"/>
    <w:rsid w:val="009D1194"/>
    <w:rsid w:val="009E230B"/>
    <w:rsid w:val="00A11FD5"/>
    <w:rsid w:val="00A262F9"/>
    <w:rsid w:val="00A26C77"/>
    <w:rsid w:val="00A317D2"/>
    <w:rsid w:val="00A530C2"/>
    <w:rsid w:val="00A65E44"/>
    <w:rsid w:val="00A77BF5"/>
    <w:rsid w:val="00A81B5F"/>
    <w:rsid w:val="00A90493"/>
    <w:rsid w:val="00A9764E"/>
    <w:rsid w:val="00AA4216"/>
    <w:rsid w:val="00B129E2"/>
    <w:rsid w:val="00B33B90"/>
    <w:rsid w:val="00B40B7D"/>
    <w:rsid w:val="00B44A7C"/>
    <w:rsid w:val="00B4577D"/>
    <w:rsid w:val="00B462F1"/>
    <w:rsid w:val="00B57434"/>
    <w:rsid w:val="00B64C77"/>
    <w:rsid w:val="00B71E71"/>
    <w:rsid w:val="00B82C89"/>
    <w:rsid w:val="00B906E3"/>
    <w:rsid w:val="00B91C25"/>
    <w:rsid w:val="00BB118A"/>
    <w:rsid w:val="00BB2385"/>
    <w:rsid w:val="00BD4CD3"/>
    <w:rsid w:val="00BD5A11"/>
    <w:rsid w:val="00BE2697"/>
    <w:rsid w:val="00BF32A6"/>
    <w:rsid w:val="00C0789F"/>
    <w:rsid w:val="00C250E8"/>
    <w:rsid w:val="00C317F1"/>
    <w:rsid w:val="00C3244B"/>
    <w:rsid w:val="00C41D92"/>
    <w:rsid w:val="00C46B17"/>
    <w:rsid w:val="00C57AB0"/>
    <w:rsid w:val="00C606CF"/>
    <w:rsid w:val="00C62463"/>
    <w:rsid w:val="00C66A8A"/>
    <w:rsid w:val="00C74AE3"/>
    <w:rsid w:val="00C865CA"/>
    <w:rsid w:val="00C91115"/>
    <w:rsid w:val="00CA4846"/>
    <w:rsid w:val="00CA6378"/>
    <w:rsid w:val="00CB7EBA"/>
    <w:rsid w:val="00CD049F"/>
    <w:rsid w:val="00CD0FC6"/>
    <w:rsid w:val="00CD6C30"/>
    <w:rsid w:val="00CE2988"/>
    <w:rsid w:val="00CE58DE"/>
    <w:rsid w:val="00D010DC"/>
    <w:rsid w:val="00D43FDB"/>
    <w:rsid w:val="00D519B3"/>
    <w:rsid w:val="00D52E9D"/>
    <w:rsid w:val="00D9201C"/>
    <w:rsid w:val="00DB76D4"/>
    <w:rsid w:val="00DC40E4"/>
    <w:rsid w:val="00DD3D29"/>
    <w:rsid w:val="00DE395D"/>
    <w:rsid w:val="00DE3B8A"/>
    <w:rsid w:val="00E15935"/>
    <w:rsid w:val="00E32560"/>
    <w:rsid w:val="00E3755B"/>
    <w:rsid w:val="00E37D98"/>
    <w:rsid w:val="00E4410F"/>
    <w:rsid w:val="00E44F75"/>
    <w:rsid w:val="00E45A54"/>
    <w:rsid w:val="00E47AE1"/>
    <w:rsid w:val="00E63458"/>
    <w:rsid w:val="00E71BB3"/>
    <w:rsid w:val="00E75448"/>
    <w:rsid w:val="00E812B2"/>
    <w:rsid w:val="00E90285"/>
    <w:rsid w:val="00E91A02"/>
    <w:rsid w:val="00EA20BE"/>
    <w:rsid w:val="00EE0829"/>
    <w:rsid w:val="00EE3796"/>
    <w:rsid w:val="00EF0058"/>
    <w:rsid w:val="00EF0945"/>
    <w:rsid w:val="00EF2643"/>
    <w:rsid w:val="00EF7B2B"/>
    <w:rsid w:val="00F01DF7"/>
    <w:rsid w:val="00F10231"/>
    <w:rsid w:val="00F1416C"/>
    <w:rsid w:val="00F266CF"/>
    <w:rsid w:val="00F55317"/>
    <w:rsid w:val="00F70655"/>
    <w:rsid w:val="00F726C5"/>
    <w:rsid w:val="00F92D7B"/>
    <w:rsid w:val="00F95301"/>
    <w:rsid w:val="00F97C04"/>
    <w:rsid w:val="00FA0FB6"/>
    <w:rsid w:val="00FA18CE"/>
    <w:rsid w:val="00FA2830"/>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paragraph" w:styleId="NormalWeb">
    <w:name w:val="Normal (Web)"/>
    <w:basedOn w:val="Normal"/>
    <w:uiPriority w:val="99"/>
    <w:semiHidden/>
    <w:unhideWhenUsed/>
    <w:rsid w:val="00F266CF"/>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7B02B1"/>
    <w:pPr>
      <w:spacing w:after="0" w:line="240" w:lineRule="auto"/>
    </w:pPr>
    <w:rPr>
      <w:rFonts w:ascii="Calibri" w:eastAsia="Times New Roman" w:hAnsi="Calibri" w:cs="Times New Roman"/>
    </w:rPr>
  </w:style>
  <w:style w:type="character" w:customStyle="1" w:styleId="UnresolvedMention1">
    <w:name w:val="Unresolved Mention1"/>
    <w:basedOn w:val="DefaultParagraphFont"/>
    <w:uiPriority w:val="99"/>
    <w:semiHidden/>
    <w:unhideWhenUsed/>
    <w:rsid w:val="007E351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08835">
      <w:bodyDiv w:val="1"/>
      <w:marLeft w:val="0"/>
      <w:marRight w:val="0"/>
      <w:marTop w:val="0"/>
      <w:marBottom w:val="0"/>
      <w:divBdr>
        <w:top w:val="none" w:sz="0" w:space="0" w:color="auto"/>
        <w:left w:val="none" w:sz="0" w:space="0" w:color="auto"/>
        <w:bottom w:val="none" w:sz="0" w:space="0" w:color="auto"/>
        <w:right w:val="none" w:sz="0" w:space="0" w:color="auto"/>
      </w:divBdr>
    </w:div>
    <w:div w:id="603659173">
      <w:bodyDiv w:val="1"/>
      <w:marLeft w:val="0"/>
      <w:marRight w:val="0"/>
      <w:marTop w:val="0"/>
      <w:marBottom w:val="0"/>
      <w:divBdr>
        <w:top w:val="none" w:sz="0" w:space="0" w:color="auto"/>
        <w:left w:val="none" w:sz="0" w:space="0" w:color="auto"/>
        <w:bottom w:val="none" w:sz="0" w:space="0" w:color="auto"/>
        <w:right w:val="none" w:sz="0" w:space="0" w:color="auto"/>
      </w:divBdr>
    </w:div>
    <w:div w:id="930970146">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20084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75/come-on-rain" TargetMode="External"/><Relationship Id="rId13" Type="http://schemas.openxmlformats.org/officeDocument/2006/relationships/hyperlink" Target="https://www.greenkidcrafts.com/make-it-rai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VOU5gAFV9v8"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ewsela.com/articles/california-drought-over/id/29175/" TargetMode="External"/><Relationship Id="rId5" Type="http://schemas.openxmlformats.org/officeDocument/2006/relationships/footnotes" Target="footnotes.xml"/><Relationship Id="rId15" Type="http://schemas.openxmlformats.org/officeDocument/2006/relationships/hyperlink" Target="http://www.wallcoo.net/nature/blue_sky_white_clound/images/%5Bwallcoo_com%5D_blue_sky_white_clound_002594.jpg" TargetMode="External"/><Relationship Id="rId10" Type="http://schemas.openxmlformats.org/officeDocument/2006/relationships/hyperlink" Target="http://easyscienceforkids.com/all-about-rai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eadworks.org/article/Clouds-and-Rain/f27be682-129d-437a-ac10-d9855b4ccfe9" TargetMode="External"/><Relationship Id="rId14" Type="http://schemas.openxmlformats.org/officeDocument/2006/relationships/hyperlink" Target="http://www.giftofcuriosity.com/weather-science-how-to-make-a-cloud-in-a-ja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897</Words>
  <Characters>4738</Characters>
  <Application>Microsoft Office Word</Application>
  <DocSecurity>0</DocSecurity>
  <Lines>163</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2018-02-08T18:37:00Z</dcterms:created>
  <dcterms:modified xsi:type="dcterms:W3CDTF">2018-02-09T17:51:00Z</dcterms:modified>
</cp:coreProperties>
</file>