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01255" w14:textId="77777777" w:rsidR="00357211" w:rsidRDefault="00357211" w:rsidP="0035721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431C1601" w14:textId="77777777" w:rsidR="00357211" w:rsidRPr="001547B0" w:rsidRDefault="00357211" w:rsidP="00357211">
      <w:pPr>
        <w:spacing w:line="276" w:lineRule="auto"/>
        <w:jc w:val="center"/>
        <w:rPr>
          <w:szCs w:val="24"/>
        </w:rPr>
      </w:pPr>
      <w:r w:rsidRPr="001547B0">
        <w:rPr>
          <w:szCs w:val="24"/>
        </w:rPr>
        <w:t>Day 1</w:t>
      </w:r>
    </w:p>
    <w:p w14:paraId="2784F703" w14:textId="77777777" w:rsidR="00357211" w:rsidRDefault="00357211" w:rsidP="00357211">
      <w:pPr>
        <w:spacing w:line="276" w:lineRule="auto"/>
        <w:rPr>
          <w:szCs w:val="24"/>
        </w:rPr>
      </w:pPr>
    </w:p>
    <w:p w14:paraId="3304EEFB" w14:textId="77777777"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14:paraId="5F50D232" w14:textId="77777777" w:rsidR="00357211" w:rsidRDefault="00357211" w:rsidP="00357211">
      <w:pPr>
        <w:spacing w:line="276" w:lineRule="auto"/>
        <w:rPr>
          <w:rFonts w:ascii="Comic Sans MS" w:hAnsi="Comic Sans MS"/>
          <w:b/>
          <w:szCs w:val="24"/>
        </w:rPr>
      </w:pPr>
      <w:r w:rsidRPr="004372ED">
        <w:rPr>
          <w:szCs w:val="24"/>
        </w:rPr>
        <w:t>Title of story</w:t>
      </w:r>
      <w:r>
        <w:rPr>
          <w:szCs w:val="24"/>
        </w:rPr>
        <w:t>/article:</w:t>
      </w:r>
      <w:r w:rsidR="00850917">
        <w:rPr>
          <w:szCs w:val="24"/>
        </w:rPr>
        <w:t xml:space="preserve"> </w:t>
      </w:r>
      <w:r w:rsidR="00FD2DC9" w:rsidRPr="008959F6">
        <w:rPr>
          <w:szCs w:val="24"/>
        </w:rPr>
        <w:t>“</w:t>
      </w:r>
      <w:r w:rsidR="00C662A3" w:rsidRPr="008959F6">
        <w:rPr>
          <w:b/>
          <w:szCs w:val="24"/>
        </w:rPr>
        <w:t>Saguaro</w:t>
      </w:r>
      <w:r w:rsidR="00C662A3">
        <w:rPr>
          <w:rFonts w:ascii="Comic Sans MS" w:hAnsi="Comic Sans MS"/>
          <w:b/>
          <w:szCs w:val="24"/>
        </w:rPr>
        <w:t xml:space="preserve"> </w:t>
      </w:r>
      <w:r w:rsidR="00C662A3" w:rsidRPr="008959F6">
        <w:rPr>
          <w:b/>
          <w:szCs w:val="24"/>
        </w:rPr>
        <w:t>Cactus</w:t>
      </w:r>
      <w:r w:rsidR="00FD2DC9">
        <w:rPr>
          <w:rFonts w:ascii="Comic Sans MS" w:hAnsi="Comic Sans MS"/>
          <w:b/>
          <w:szCs w:val="24"/>
        </w:rPr>
        <w:t>”</w:t>
      </w:r>
    </w:p>
    <w:p w14:paraId="3A9CBF27" w14:textId="77777777" w:rsidR="008959F6" w:rsidRDefault="008959F6" w:rsidP="00357211">
      <w:pPr>
        <w:spacing w:line="276" w:lineRule="auto"/>
        <w:rPr>
          <w:rFonts w:ascii="Comic Sans MS" w:hAnsi="Comic Sans MS"/>
          <w:b/>
          <w:szCs w:val="24"/>
        </w:rPr>
      </w:pPr>
    </w:p>
    <w:p w14:paraId="2A5DFFBB" w14:textId="77777777" w:rsidR="00357211" w:rsidRPr="004343E6" w:rsidRDefault="00C662A3" w:rsidP="00357211">
      <w:pPr>
        <w:spacing w:line="276" w:lineRule="auto"/>
        <w:rPr>
          <w:b/>
          <w:i/>
          <w:szCs w:val="24"/>
        </w:rPr>
      </w:pPr>
      <w:r w:rsidRPr="004343E6">
        <w:rPr>
          <w:b/>
          <w:i/>
          <w:szCs w:val="24"/>
        </w:rPr>
        <w:t>There ar</w:t>
      </w:r>
      <w:r w:rsidR="002F1A1F" w:rsidRPr="004343E6">
        <w:rPr>
          <w:b/>
          <w:i/>
          <w:szCs w:val="24"/>
        </w:rPr>
        <w:t>e many forms of life in the Sono</w:t>
      </w:r>
      <w:r w:rsidRPr="004343E6">
        <w:rPr>
          <w:b/>
          <w:i/>
          <w:szCs w:val="24"/>
        </w:rPr>
        <w:t>ran Desert.  One of the most amazing is the saguaro</w:t>
      </w:r>
      <w:r w:rsidR="002F1A1F" w:rsidRPr="004343E6">
        <w:rPr>
          <w:b/>
          <w:i/>
          <w:szCs w:val="24"/>
        </w:rPr>
        <w:t xml:space="preserve"> cactus</w:t>
      </w:r>
      <w:r w:rsidRPr="004343E6">
        <w:rPr>
          <w:b/>
          <w:i/>
          <w:szCs w:val="24"/>
        </w:rPr>
        <w:t>. How is the saguaro</w:t>
      </w:r>
      <w:r w:rsidR="002F270F" w:rsidRPr="004343E6">
        <w:rPr>
          <w:b/>
          <w:i/>
          <w:szCs w:val="24"/>
        </w:rPr>
        <w:t xml:space="preserve"> c</w:t>
      </w:r>
      <w:r w:rsidR="00B615F2" w:rsidRPr="004343E6">
        <w:rPr>
          <w:b/>
          <w:i/>
          <w:szCs w:val="24"/>
        </w:rPr>
        <w:t xml:space="preserve">actus the center of life in the desert? </w:t>
      </w:r>
    </w:p>
    <w:p w14:paraId="73286420" w14:textId="77777777" w:rsidR="00B615F2" w:rsidRPr="00B615F2" w:rsidRDefault="00B615F2" w:rsidP="00357211">
      <w:pPr>
        <w:spacing w:line="276" w:lineRule="auto"/>
        <w:rPr>
          <w:b/>
          <w:szCs w:val="24"/>
        </w:rPr>
      </w:pPr>
    </w:p>
    <w:p w14:paraId="6F960C7E" w14:textId="77777777" w:rsidR="00357211" w:rsidRPr="004372ED" w:rsidRDefault="00357211" w:rsidP="00357211">
      <w:pPr>
        <w:spacing w:line="276" w:lineRule="auto"/>
        <w:rPr>
          <w:szCs w:val="24"/>
        </w:rPr>
      </w:pPr>
    </w:p>
    <w:p w14:paraId="6A6A3B20" w14:textId="77777777" w:rsidR="004343E6" w:rsidRDefault="004343E6" w:rsidP="004343E6">
      <w:pPr>
        <w:pStyle w:val="ListParagraph"/>
        <w:numPr>
          <w:ilvl w:val="0"/>
          <w:numId w:val="8"/>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086B367C" w14:textId="77777777" w:rsidR="004343E6" w:rsidRDefault="004343E6" w:rsidP="004343E6">
      <w:pPr>
        <w:pStyle w:val="ListParagraph"/>
        <w:spacing w:line="276" w:lineRule="auto"/>
        <w:ind w:left="360"/>
        <w:rPr>
          <w:szCs w:val="24"/>
        </w:rPr>
      </w:pPr>
    </w:p>
    <w:p w14:paraId="1415F031" w14:textId="77777777" w:rsidR="004343E6" w:rsidRPr="00726CBE" w:rsidRDefault="004343E6" w:rsidP="004343E6">
      <w:pPr>
        <w:pStyle w:val="ListParagraph"/>
        <w:numPr>
          <w:ilvl w:val="0"/>
          <w:numId w:val="8"/>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28AC43AC" w14:textId="77777777" w:rsidR="004343E6" w:rsidRPr="004372ED" w:rsidRDefault="004343E6" w:rsidP="004343E6">
      <w:pPr>
        <w:spacing w:line="276" w:lineRule="auto"/>
        <w:rPr>
          <w:szCs w:val="24"/>
        </w:rPr>
      </w:pPr>
    </w:p>
    <w:p w14:paraId="73ACD5FA" w14:textId="77777777" w:rsidR="004343E6" w:rsidRPr="004372ED" w:rsidRDefault="004343E6" w:rsidP="004343E6">
      <w:pPr>
        <w:pStyle w:val="ListParagraph"/>
        <w:numPr>
          <w:ilvl w:val="0"/>
          <w:numId w:val="4"/>
        </w:numPr>
        <w:spacing w:line="276" w:lineRule="auto"/>
        <w:rPr>
          <w:szCs w:val="24"/>
        </w:rPr>
      </w:pPr>
      <w:r w:rsidRPr="004372ED">
        <w:rPr>
          <w:szCs w:val="24"/>
        </w:rPr>
        <w:t>What information will you put in the first two columns?</w:t>
      </w:r>
    </w:p>
    <w:p w14:paraId="4899D660" w14:textId="77777777" w:rsidR="004343E6" w:rsidRPr="004372ED" w:rsidRDefault="004343E6" w:rsidP="004343E6">
      <w:pPr>
        <w:pStyle w:val="ListParagraph"/>
        <w:numPr>
          <w:ilvl w:val="0"/>
          <w:numId w:val="4"/>
        </w:numPr>
        <w:spacing w:line="276" w:lineRule="auto"/>
        <w:rPr>
          <w:szCs w:val="24"/>
        </w:rPr>
      </w:pPr>
      <w:r w:rsidRPr="004372ED">
        <w:rPr>
          <w:szCs w:val="24"/>
        </w:rPr>
        <w:t>Where will you get this information?</w:t>
      </w:r>
    </w:p>
    <w:p w14:paraId="50C1F2C5" w14:textId="77777777" w:rsidR="004343E6" w:rsidRPr="004372ED" w:rsidRDefault="004343E6" w:rsidP="004343E6">
      <w:pPr>
        <w:spacing w:line="276" w:lineRule="auto"/>
        <w:rPr>
          <w:szCs w:val="24"/>
        </w:rPr>
      </w:pPr>
    </w:p>
    <w:p w14:paraId="3B8B5DDD" w14:textId="77777777" w:rsidR="004343E6" w:rsidRPr="004372ED" w:rsidRDefault="004343E6" w:rsidP="004343E6">
      <w:pPr>
        <w:pStyle w:val="ListParagraph"/>
        <w:numPr>
          <w:ilvl w:val="0"/>
          <w:numId w:val="4"/>
        </w:numPr>
        <w:spacing w:line="276" w:lineRule="auto"/>
        <w:rPr>
          <w:szCs w:val="24"/>
        </w:rPr>
      </w:pPr>
      <w:r w:rsidRPr="004372ED">
        <w:rPr>
          <w:szCs w:val="24"/>
        </w:rPr>
        <w:t>What information will go in the third column?</w:t>
      </w:r>
    </w:p>
    <w:p w14:paraId="6C9CA925" w14:textId="77777777" w:rsidR="004343E6" w:rsidRPr="004372ED" w:rsidRDefault="004343E6" w:rsidP="004343E6">
      <w:pPr>
        <w:pStyle w:val="ListParagraph"/>
        <w:numPr>
          <w:ilvl w:val="0"/>
          <w:numId w:val="4"/>
        </w:numPr>
        <w:spacing w:line="276" w:lineRule="auto"/>
        <w:rPr>
          <w:szCs w:val="24"/>
        </w:rPr>
      </w:pPr>
      <w:r w:rsidRPr="004372ED">
        <w:rPr>
          <w:szCs w:val="24"/>
        </w:rPr>
        <w:t>Where will this information come from?</w:t>
      </w:r>
    </w:p>
    <w:p w14:paraId="5111E3AE" w14:textId="77777777" w:rsidR="004343E6" w:rsidRPr="004372ED" w:rsidRDefault="004343E6" w:rsidP="004343E6">
      <w:pPr>
        <w:spacing w:line="276" w:lineRule="auto"/>
        <w:rPr>
          <w:szCs w:val="24"/>
        </w:rPr>
      </w:pPr>
    </w:p>
    <w:p w14:paraId="36587223" w14:textId="77777777" w:rsidR="004343E6" w:rsidRPr="004372ED" w:rsidRDefault="004343E6" w:rsidP="004343E6">
      <w:pPr>
        <w:pStyle w:val="ListParagraph"/>
        <w:numPr>
          <w:ilvl w:val="0"/>
          <w:numId w:val="4"/>
        </w:numPr>
        <w:spacing w:line="276" w:lineRule="auto"/>
        <w:rPr>
          <w:szCs w:val="24"/>
        </w:rPr>
      </w:pPr>
      <w:r w:rsidRPr="004372ED">
        <w:rPr>
          <w:szCs w:val="24"/>
        </w:rPr>
        <w:t>Why are you gathering all this information? What are you trying to figure out?</w:t>
      </w:r>
    </w:p>
    <w:p w14:paraId="7A1F8014" w14:textId="77777777" w:rsidR="00126738" w:rsidRPr="004372ED" w:rsidRDefault="00126738" w:rsidP="00010628">
      <w:pPr>
        <w:spacing w:line="276" w:lineRule="auto"/>
        <w:rPr>
          <w:b/>
          <w:i/>
          <w:szCs w:val="24"/>
        </w:rPr>
      </w:pPr>
    </w:p>
    <w:p w14:paraId="25817787" w14:textId="77777777" w:rsidR="00FA3461" w:rsidRPr="004343E6" w:rsidRDefault="00C662A3" w:rsidP="00357211">
      <w:pPr>
        <w:spacing w:line="276" w:lineRule="auto"/>
        <w:jc w:val="center"/>
        <w:rPr>
          <w:b/>
          <w:i/>
          <w:szCs w:val="24"/>
        </w:rPr>
      </w:pPr>
      <w:r w:rsidRPr="004343E6">
        <w:rPr>
          <w:b/>
          <w:i/>
          <w:szCs w:val="24"/>
        </w:rPr>
        <w:t>How is the saguaro</w:t>
      </w:r>
      <w:r w:rsidR="002F270F" w:rsidRPr="004343E6">
        <w:rPr>
          <w:b/>
          <w:i/>
          <w:szCs w:val="24"/>
        </w:rPr>
        <w:t xml:space="preserve"> cactus the center of life in the desert?</w:t>
      </w:r>
    </w:p>
    <w:p w14:paraId="72D33E0C" w14:textId="77777777" w:rsidR="00115DF4" w:rsidRPr="002F270F" w:rsidRDefault="00115DF4" w:rsidP="00357211">
      <w:pPr>
        <w:spacing w:line="276" w:lineRule="auto"/>
        <w:jc w:val="center"/>
        <w:rPr>
          <w:b/>
          <w:color w:val="0070C0"/>
          <w:szCs w:val="24"/>
        </w:rPr>
      </w:pPr>
    </w:p>
    <w:tbl>
      <w:tblPr>
        <w:tblStyle w:val="TableGrid"/>
        <w:tblW w:w="0" w:type="auto"/>
        <w:tblLook w:val="04A0" w:firstRow="1" w:lastRow="0" w:firstColumn="1" w:lastColumn="0" w:noHBand="0" w:noVBand="1"/>
      </w:tblPr>
      <w:tblGrid>
        <w:gridCol w:w="4629"/>
        <w:gridCol w:w="790"/>
        <w:gridCol w:w="4067"/>
        <w:gridCol w:w="810"/>
      </w:tblGrid>
      <w:tr w:rsidR="00010628" w:rsidRPr="004372ED" w14:paraId="3ED16D20" w14:textId="77777777">
        <w:tc>
          <w:tcPr>
            <w:tcW w:w="4629" w:type="dxa"/>
          </w:tcPr>
          <w:p w14:paraId="2D00418E" w14:textId="77777777" w:rsidR="00010628" w:rsidRPr="00E11758" w:rsidRDefault="00010628" w:rsidP="003E2967">
            <w:pPr>
              <w:spacing w:line="276" w:lineRule="auto"/>
              <w:jc w:val="center"/>
              <w:rPr>
                <w:b/>
                <w:i/>
                <w:szCs w:val="24"/>
              </w:rPr>
            </w:pPr>
            <w:r w:rsidRPr="00E11758">
              <w:rPr>
                <w:b/>
                <w:i/>
                <w:szCs w:val="24"/>
              </w:rPr>
              <w:t>Evidence</w:t>
            </w:r>
          </w:p>
          <w:p w14:paraId="7DDFAD56" w14:textId="77777777" w:rsidR="00C662A3" w:rsidRDefault="00C662A3" w:rsidP="00357211">
            <w:pPr>
              <w:spacing w:line="276" w:lineRule="auto"/>
              <w:jc w:val="center"/>
              <w:rPr>
                <w:rFonts w:asciiTheme="minorHAnsi" w:hAnsiTheme="minorHAnsi"/>
                <w:b/>
                <w:sz w:val="20"/>
              </w:rPr>
            </w:pPr>
            <w:proofErr w:type="gramStart"/>
            <w:r>
              <w:rPr>
                <w:rFonts w:asciiTheme="minorHAnsi" w:hAnsiTheme="minorHAnsi"/>
                <w:b/>
                <w:sz w:val="20"/>
              </w:rPr>
              <w:t xml:space="preserve">How </w:t>
            </w:r>
            <w:r w:rsidR="002F1A1F">
              <w:rPr>
                <w:rFonts w:asciiTheme="minorHAnsi" w:hAnsiTheme="minorHAnsi"/>
                <w:b/>
                <w:sz w:val="20"/>
              </w:rPr>
              <w:t xml:space="preserve"> the</w:t>
            </w:r>
            <w:proofErr w:type="gramEnd"/>
            <w:r w:rsidR="002F1A1F">
              <w:rPr>
                <w:rFonts w:asciiTheme="minorHAnsi" w:hAnsiTheme="minorHAnsi"/>
                <w:b/>
                <w:sz w:val="20"/>
              </w:rPr>
              <w:t xml:space="preserve"> </w:t>
            </w:r>
            <w:r>
              <w:rPr>
                <w:rFonts w:asciiTheme="minorHAnsi" w:hAnsiTheme="minorHAnsi"/>
                <w:b/>
                <w:sz w:val="20"/>
              </w:rPr>
              <w:t xml:space="preserve">saguaro cacti </w:t>
            </w:r>
            <w:r w:rsidR="002F1A1F">
              <w:rPr>
                <w:rFonts w:asciiTheme="minorHAnsi" w:hAnsiTheme="minorHAnsi"/>
                <w:b/>
                <w:sz w:val="20"/>
              </w:rPr>
              <w:t>and animals</w:t>
            </w:r>
          </w:p>
          <w:p w14:paraId="0909CAC2" w14:textId="77777777" w:rsidR="002F270F" w:rsidRPr="00E11758" w:rsidRDefault="009C479D" w:rsidP="00E11758">
            <w:pPr>
              <w:spacing w:line="276" w:lineRule="auto"/>
              <w:jc w:val="center"/>
              <w:rPr>
                <w:rFonts w:asciiTheme="minorHAnsi" w:hAnsiTheme="minorHAnsi"/>
                <w:szCs w:val="24"/>
              </w:rPr>
            </w:pPr>
            <w:r>
              <w:rPr>
                <w:rFonts w:asciiTheme="minorHAnsi" w:hAnsiTheme="minorHAnsi"/>
                <w:b/>
                <w:sz w:val="20"/>
              </w:rPr>
              <w:t>depend on</w:t>
            </w:r>
            <w:r w:rsidR="004343E6">
              <w:rPr>
                <w:rFonts w:asciiTheme="minorHAnsi" w:hAnsiTheme="minorHAnsi"/>
                <w:b/>
                <w:sz w:val="20"/>
              </w:rPr>
              <w:t xml:space="preserve"> ea</w:t>
            </w:r>
            <w:r w:rsidR="00C662A3">
              <w:rPr>
                <w:rFonts w:asciiTheme="minorHAnsi" w:hAnsiTheme="minorHAnsi"/>
                <w:b/>
                <w:sz w:val="20"/>
              </w:rPr>
              <w:t>ch other</w:t>
            </w:r>
          </w:p>
        </w:tc>
        <w:tc>
          <w:tcPr>
            <w:tcW w:w="790" w:type="dxa"/>
          </w:tcPr>
          <w:p w14:paraId="57B43A89" w14:textId="77777777" w:rsidR="00010628" w:rsidRDefault="00010628" w:rsidP="00F151A9">
            <w:pPr>
              <w:spacing w:line="276" w:lineRule="auto"/>
              <w:rPr>
                <w:i/>
                <w:szCs w:val="24"/>
              </w:rPr>
            </w:pPr>
            <w:r w:rsidRPr="004372ED">
              <w:rPr>
                <w:i/>
                <w:szCs w:val="24"/>
              </w:rPr>
              <w:t>Page</w:t>
            </w:r>
          </w:p>
          <w:p w14:paraId="38366D3E" w14:textId="77777777" w:rsidR="002F270F" w:rsidRDefault="002F270F" w:rsidP="00F151A9">
            <w:pPr>
              <w:spacing w:line="276" w:lineRule="auto"/>
              <w:rPr>
                <w:rFonts w:asciiTheme="minorHAnsi" w:hAnsiTheme="minorHAnsi"/>
                <w:i/>
                <w:szCs w:val="24"/>
              </w:rPr>
            </w:pPr>
          </w:p>
          <w:p w14:paraId="1B09A457" w14:textId="77777777" w:rsidR="002F270F" w:rsidRDefault="002F270F" w:rsidP="00F151A9">
            <w:pPr>
              <w:spacing w:line="276" w:lineRule="auto"/>
              <w:rPr>
                <w:rFonts w:asciiTheme="minorHAnsi" w:hAnsiTheme="minorHAnsi"/>
                <w:b/>
                <w:szCs w:val="24"/>
              </w:rPr>
            </w:pPr>
          </w:p>
          <w:p w14:paraId="5BF255A7" w14:textId="77777777" w:rsidR="002F270F" w:rsidRPr="002F270F" w:rsidRDefault="002F270F" w:rsidP="00F151A9">
            <w:pPr>
              <w:spacing w:line="276" w:lineRule="auto"/>
              <w:rPr>
                <w:rFonts w:asciiTheme="minorHAnsi" w:hAnsiTheme="minorHAnsi"/>
                <w:szCs w:val="24"/>
              </w:rPr>
            </w:pPr>
          </w:p>
        </w:tc>
        <w:tc>
          <w:tcPr>
            <w:tcW w:w="4067" w:type="dxa"/>
          </w:tcPr>
          <w:p w14:paraId="7ACCBC69" w14:textId="77777777" w:rsidR="00010628" w:rsidRPr="00E11758" w:rsidRDefault="00010628" w:rsidP="003E2967">
            <w:pPr>
              <w:spacing w:line="276" w:lineRule="auto"/>
              <w:jc w:val="center"/>
              <w:rPr>
                <w:b/>
                <w:i/>
                <w:szCs w:val="24"/>
              </w:rPr>
            </w:pPr>
            <w:r w:rsidRPr="00E11758">
              <w:rPr>
                <w:b/>
                <w:i/>
                <w:szCs w:val="24"/>
              </w:rPr>
              <w:t>Elaboration</w:t>
            </w:r>
            <w:r w:rsidR="003E2967" w:rsidRPr="00E11758">
              <w:rPr>
                <w:b/>
                <w:i/>
                <w:szCs w:val="24"/>
              </w:rPr>
              <w:t xml:space="preserve"> / explanation</w:t>
            </w:r>
          </w:p>
          <w:p w14:paraId="1B64F2B2" w14:textId="77777777" w:rsidR="002F1A1F" w:rsidRDefault="002F1A1F" w:rsidP="003E2967">
            <w:pPr>
              <w:spacing w:line="276" w:lineRule="auto"/>
              <w:jc w:val="center"/>
              <w:rPr>
                <w:rFonts w:asciiTheme="minorHAnsi" w:hAnsiTheme="minorHAnsi"/>
                <w:b/>
                <w:sz w:val="20"/>
              </w:rPr>
            </w:pPr>
            <w:proofErr w:type="gramStart"/>
            <w:r>
              <w:rPr>
                <w:rFonts w:asciiTheme="minorHAnsi" w:hAnsiTheme="minorHAnsi"/>
                <w:b/>
                <w:sz w:val="20"/>
              </w:rPr>
              <w:t>H</w:t>
            </w:r>
            <w:r w:rsidR="00B808E4" w:rsidRPr="00B808E4">
              <w:rPr>
                <w:rFonts w:asciiTheme="minorHAnsi" w:hAnsiTheme="minorHAnsi"/>
                <w:b/>
                <w:sz w:val="20"/>
              </w:rPr>
              <w:t xml:space="preserve">ow </w:t>
            </w:r>
            <w:r>
              <w:rPr>
                <w:rFonts w:asciiTheme="minorHAnsi" w:hAnsiTheme="minorHAnsi"/>
                <w:b/>
                <w:sz w:val="20"/>
              </w:rPr>
              <w:t xml:space="preserve"> this</w:t>
            </w:r>
            <w:proofErr w:type="gramEnd"/>
            <w:r>
              <w:rPr>
                <w:rFonts w:asciiTheme="minorHAnsi" w:hAnsiTheme="minorHAnsi"/>
                <w:b/>
                <w:sz w:val="20"/>
              </w:rPr>
              <w:t xml:space="preserve"> help</w:t>
            </w:r>
            <w:r w:rsidR="00E11758">
              <w:rPr>
                <w:rFonts w:asciiTheme="minorHAnsi" w:hAnsiTheme="minorHAnsi"/>
                <w:b/>
                <w:sz w:val="20"/>
              </w:rPr>
              <w:t>s</w:t>
            </w:r>
            <w:r w:rsidR="00B808E4" w:rsidRPr="00B808E4">
              <w:rPr>
                <w:rFonts w:asciiTheme="minorHAnsi" w:hAnsiTheme="minorHAnsi"/>
                <w:b/>
                <w:sz w:val="20"/>
              </w:rPr>
              <w:t xml:space="preserve"> the animal </w:t>
            </w:r>
          </w:p>
          <w:p w14:paraId="0ABF5588" w14:textId="77777777" w:rsidR="004A7914" w:rsidRPr="00B808E4" w:rsidRDefault="00B808E4" w:rsidP="003E2967">
            <w:pPr>
              <w:spacing w:line="276" w:lineRule="auto"/>
              <w:jc w:val="center"/>
              <w:rPr>
                <w:rFonts w:asciiTheme="minorHAnsi" w:hAnsiTheme="minorHAnsi"/>
                <w:b/>
                <w:sz w:val="20"/>
              </w:rPr>
            </w:pPr>
            <w:r w:rsidRPr="00B808E4">
              <w:rPr>
                <w:rFonts w:asciiTheme="minorHAnsi" w:hAnsiTheme="minorHAnsi"/>
                <w:b/>
                <w:sz w:val="20"/>
              </w:rPr>
              <w:t xml:space="preserve">or </w:t>
            </w:r>
            <w:r w:rsidR="002F1A1F">
              <w:rPr>
                <w:rFonts w:asciiTheme="minorHAnsi" w:hAnsiTheme="minorHAnsi"/>
                <w:b/>
                <w:sz w:val="20"/>
              </w:rPr>
              <w:t xml:space="preserve">the </w:t>
            </w:r>
            <w:r w:rsidRPr="00B808E4">
              <w:rPr>
                <w:rFonts w:asciiTheme="minorHAnsi" w:hAnsiTheme="minorHAnsi"/>
                <w:b/>
                <w:sz w:val="20"/>
              </w:rPr>
              <w:t>cactus survive</w:t>
            </w:r>
          </w:p>
          <w:p w14:paraId="69410517" w14:textId="77777777" w:rsidR="002F270F" w:rsidRPr="00B808E4" w:rsidRDefault="002F270F" w:rsidP="004343E6">
            <w:pPr>
              <w:spacing w:line="276" w:lineRule="auto"/>
              <w:rPr>
                <w:rFonts w:ascii="Apple Chancery" w:hAnsi="Apple Chancery" w:cs="Apple Chancery"/>
                <w:szCs w:val="24"/>
              </w:rPr>
            </w:pPr>
          </w:p>
        </w:tc>
        <w:tc>
          <w:tcPr>
            <w:tcW w:w="810" w:type="dxa"/>
          </w:tcPr>
          <w:p w14:paraId="7E6D3684" w14:textId="77777777" w:rsidR="00010628" w:rsidRPr="004372ED" w:rsidRDefault="001B527C" w:rsidP="00F151A9">
            <w:pPr>
              <w:spacing w:line="276" w:lineRule="auto"/>
              <w:rPr>
                <w:i/>
                <w:sz w:val="20"/>
              </w:rPr>
            </w:pPr>
            <w:r w:rsidRPr="004372ED">
              <w:rPr>
                <w:i/>
                <w:sz w:val="20"/>
              </w:rPr>
              <w:t>Used in your piece</w:t>
            </w:r>
            <w:r w:rsidR="00010628" w:rsidRPr="004372ED">
              <w:rPr>
                <w:i/>
                <w:sz w:val="20"/>
              </w:rPr>
              <w:t>?</w:t>
            </w:r>
          </w:p>
        </w:tc>
      </w:tr>
      <w:tr w:rsidR="00010628" w:rsidRPr="004372ED" w14:paraId="3405AEB5" w14:textId="77777777">
        <w:tc>
          <w:tcPr>
            <w:tcW w:w="4629" w:type="dxa"/>
          </w:tcPr>
          <w:p w14:paraId="0354322E" w14:textId="77777777" w:rsidR="00F42281" w:rsidRPr="004343E6" w:rsidRDefault="00E11758" w:rsidP="002F270F">
            <w:pPr>
              <w:spacing w:line="276" w:lineRule="auto"/>
              <w:rPr>
                <w:rFonts w:ascii="Apple Chancery" w:hAnsi="Apple Chancery"/>
                <w:szCs w:val="22"/>
              </w:rPr>
            </w:pPr>
            <w:r w:rsidRPr="004343E6">
              <w:rPr>
                <w:rFonts w:ascii="Apple Chancery" w:hAnsi="Apple Chancery" w:cs="Apple Chancery"/>
                <w:szCs w:val="22"/>
              </w:rPr>
              <w:t>elf owl lives in hole</w:t>
            </w:r>
          </w:p>
        </w:tc>
        <w:tc>
          <w:tcPr>
            <w:tcW w:w="790" w:type="dxa"/>
          </w:tcPr>
          <w:p w14:paraId="5015C21C" w14:textId="77777777" w:rsidR="00010628" w:rsidRPr="004343E6" w:rsidRDefault="00E11758" w:rsidP="00F151A9">
            <w:pPr>
              <w:spacing w:line="276" w:lineRule="auto"/>
              <w:rPr>
                <w:rFonts w:ascii="Apple Chancery" w:hAnsi="Apple Chancery"/>
                <w:szCs w:val="24"/>
              </w:rPr>
            </w:pPr>
            <w:r w:rsidRPr="004343E6">
              <w:rPr>
                <w:rFonts w:ascii="Apple Chancery" w:hAnsi="Apple Chancery"/>
                <w:szCs w:val="24"/>
              </w:rPr>
              <w:t>548</w:t>
            </w:r>
          </w:p>
        </w:tc>
        <w:tc>
          <w:tcPr>
            <w:tcW w:w="4067" w:type="dxa"/>
          </w:tcPr>
          <w:p w14:paraId="6DC49D3D" w14:textId="77777777" w:rsidR="004A7914" w:rsidRPr="004343E6" w:rsidRDefault="00E11758" w:rsidP="00E11758">
            <w:pPr>
              <w:spacing w:line="276" w:lineRule="auto"/>
              <w:rPr>
                <w:rFonts w:ascii="Apple Chancery" w:hAnsi="Apple Chancery" w:cs="Apple Chancery"/>
                <w:szCs w:val="22"/>
              </w:rPr>
            </w:pPr>
            <w:r w:rsidRPr="004343E6">
              <w:rPr>
                <w:rFonts w:ascii="Apple Chancery" w:hAnsi="Apple Chancery" w:cs="Apple Chancery"/>
                <w:szCs w:val="22"/>
              </w:rPr>
              <w:t>protection from predators, raise family</w:t>
            </w:r>
          </w:p>
        </w:tc>
        <w:tc>
          <w:tcPr>
            <w:tcW w:w="810" w:type="dxa"/>
          </w:tcPr>
          <w:p w14:paraId="2AD121AD" w14:textId="77777777" w:rsidR="00010628" w:rsidRPr="004343E6" w:rsidRDefault="00010628" w:rsidP="00F151A9">
            <w:pPr>
              <w:spacing w:line="276" w:lineRule="auto"/>
              <w:rPr>
                <w:rFonts w:ascii="Apple Chancery" w:hAnsi="Apple Chancery"/>
                <w:szCs w:val="24"/>
              </w:rPr>
            </w:pPr>
          </w:p>
        </w:tc>
      </w:tr>
      <w:tr w:rsidR="00010628" w:rsidRPr="004372ED" w14:paraId="11E8D281" w14:textId="77777777">
        <w:tc>
          <w:tcPr>
            <w:tcW w:w="4629" w:type="dxa"/>
          </w:tcPr>
          <w:p w14:paraId="590C2CD2" w14:textId="77777777" w:rsidR="003C5A3A" w:rsidRPr="004343E6" w:rsidRDefault="003C5A3A" w:rsidP="00F151A9">
            <w:pPr>
              <w:spacing w:line="276" w:lineRule="auto"/>
              <w:rPr>
                <w:rFonts w:ascii="Apple Chancery" w:hAnsi="Apple Chancery"/>
                <w:szCs w:val="24"/>
              </w:rPr>
            </w:pPr>
          </w:p>
          <w:p w14:paraId="432050AD" w14:textId="77777777" w:rsidR="003C5A3A" w:rsidRPr="004343E6" w:rsidRDefault="003C5A3A" w:rsidP="00F151A9">
            <w:pPr>
              <w:spacing w:line="276" w:lineRule="auto"/>
              <w:rPr>
                <w:rFonts w:ascii="Apple Chancery" w:hAnsi="Apple Chancery"/>
                <w:szCs w:val="24"/>
              </w:rPr>
            </w:pPr>
          </w:p>
          <w:p w14:paraId="49C3D543" w14:textId="77777777" w:rsidR="004343E6" w:rsidRDefault="004343E6" w:rsidP="00F151A9">
            <w:pPr>
              <w:spacing w:line="276" w:lineRule="auto"/>
              <w:rPr>
                <w:rFonts w:ascii="Apple Chancery" w:hAnsi="Apple Chancery"/>
                <w:szCs w:val="24"/>
              </w:rPr>
            </w:pPr>
          </w:p>
          <w:p w14:paraId="78D95210" w14:textId="77777777" w:rsidR="00126738" w:rsidRPr="004343E6" w:rsidRDefault="00126738" w:rsidP="00F151A9">
            <w:pPr>
              <w:spacing w:line="276" w:lineRule="auto"/>
              <w:rPr>
                <w:rFonts w:ascii="Apple Chancery" w:hAnsi="Apple Chancery"/>
                <w:szCs w:val="24"/>
              </w:rPr>
            </w:pPr>
          </w:p>
        </w:tc>
        <w:tc>
          <w:tcPr>
            <w:tcW w:w="790" w:type="dxa"/>
          </w:tcPr>
          <w:p w14:paraId="442E3124" w14:textId="77777777" w:rsidR="00010628" w:rsidRPr="004343E6" w:rsidRDefault="00010628" w:rsidP="00F151A9">
            <w:pPr>
              <w:spacing w:line="276" w:lineRule="auto"/>
              <w:rPr>
                <w:rFonts w:ascii="Apple Chancery" w:hAnsi="Apple Chancery"/>
                <w:szCs w:val="24"/>
              </w:rPr>
            </w:pPr>
          </w:p>
        </w:tc>
        <w:tc>
          <w:tcPr>
            <w:tcW w:w="4067" w:type="dxa"/>
          </w:tcPr>
          <w:p w14:paraId="3B1FF956" w14:textId="77777777" w:rsidR="00010628" w:rsidRPr="004343E6" w:rsidRDefault="00010628" w:rsidP="00F151A9">
            <w:pPr>
              <w:spacing w:line="276" w:lineRule="auto"/>
              <w:rPr>
                <w:rFonts w:ascii="Apple Chancery" w:hAnsi="Apple Chancery"/>
                <w:szCs w:val="24"/>
              </w:rPr>
            </w:pPr>
          </w:p>
        </w:tc>
        <w:tc>
          <w:tcPr>
            <w:tcW w:w="810" w:type="dxa"/>
          </w:tcPr>
          <w:p w14:paraId="54AD281D" w14:textId="77777777" w:rsidR="00010628" w:rsidRPr="004343E6" w:rsidRDefault="00010628" w:rsidP="00F151A9">
            <w:pPr>
              <w:spacing w:line="276" w:lineRule="auto"/>
              <w:rPr>
                <w:rFonts w:ascii="Apple Chancery" w:hAnsi="Apple Chancery"/>
                <w:szCs w:val="24"/>
              </w:rPr>
            </w:pPr>
          </w:p>
        </w:tc>
      </w:tr>
      <w:tr w:rsidR="00324D7A" w:rsidRPr="004372ED" w14:paraId="7C5E82C0" w14:textId="77777777">
        <w:tc>
          <w:tcPr>
            <w:tcW w:w="4629" w:type="dxa"/>
          </w:tcPr>
          <w:p w14:paraId="2BE05CE8" w14:textId="77777777" w:rsidR="00324D7A" w:rsidRPr="004343E6" w:rsidRDefault="00324D7A" w:rsidP="00521D03">
            <w:pPr>
              <w:spacing w:line="276" w:lineRule="auto"/>
              <w:rPr>
                <w:rFonts w:ascii="Apple Chancery" w:hAnsi="Apple Chancery"/>
                <w:szCs w:val="24"/>
              </w:rPr>
            </w:pPr>
          </w:p>
          <w:p w14:paraId="5958F30B" w14:textId="77777777" w:rsidR="004343E6" w:rsidRDefault="004343E6" w:rsidP="00521D03">
            <w:pPr>
              <w:spacing w:line="276" w:lineRule="auto"/>
              <w:rPr>
                <w:rFonts w:ascii="Apple Chancery" w:hAnsi="Apple Chancery"/>
                <w:szCs w:val="24"/>
              </w:rPr>
            </w:pPr>
          </w:p>
          <w:p w14:paraId="4470C0C4" w14:textId="77777777" w:rsidR="004343E6" w:rsidRDefault="004343E6" w:rsidP="00521D03">
            <w:pPr>
              <w:spacing w:line="276" w:lineRule="auto"/>
              <w:rPr>
                <w:rFonts w:ascii="Apple Chancery" w:hAnsi="Apple Chancery"/>
                <w:szCs w:val="24"/>
              </w:rPr>
            </w:pPr>
          </w:p>
          <w:p w14:paraId="349FFBE4" w14:textId="77777777" w:rsidR="004343E6" w:rsidRDefault="004343E6" w:rsidP="00521D03">
            <w:pPr>
              <w:spacing w:line="276" w:lineRule="auto"/>
              <w:rPr>
                <w:rFonts w:ascii="Apple Chancery" w:hAnsi="Apple Chancery"/>
                <w:szCs w:val="24"/>
              </w:rPr>
            </w:pPr>
          </w:p>
          <w:p w14:paraId="788F27C0" w14:textId="77777777" w:rsidR="002F270F" w:rsidRPr="004343E6" w:rsidRDefault="002F270F" w:rsidP="00521D03">
            <w:pPr>
              <w:spacing w:line="276" w:lineRule="auto"/>
              <w:rPr>
                <w:rFonts w:ascii="Apple Chancery" w:hAnsi="Apple Chancery"/>
                <w:szCs w:val="24"/>
              </w:rPr>
            </w:pPr>
          </w:p>
        </w:tc>
        <w:tc>
          <w:tcPr>
            <w:tcW w:w="790" w:type="dxa"/>
          </w:tcPr>
          <w:p w14:paraId="26F4ED5C" w14:textId="77777777" w:rsidR="00324D7A" w:rsidRPr="004343E6" w:rsidRDefault="00324D7A" w:rsidP="00F151A9">
            <w:pPr>
              <w:spacing w:line="276" w:lineRule="auto"/>
              <w:rPr>
                <w:rFonts w:ascii="Apple Chancery" w:hAnsi="Apple Chancery"/>
                <w:szCs w:val="24"/>
              </w:rPr>
            </w:pPr>
          </w:p>
        </w:tc>
        <w:tc>
          <w:tcPr>
            <w:tcW w:w="4067" w:type="dxa"/>
          </w:tcPr>
          <w:p w14:paraId="1D429899" w14:textId="77777777" w:rsidR="00324D7A" w:rsidRPr="004343E6" w:rsidRDefault="00324D7A" w:rsidP="00F151A9">
            <w:pPr>
              <w:spacing w:line="276" w:lineRule="auto"/>
              <w:rPr>
                <w:rFonts w:ascii="Apple Chancery" w:hAnsi="Apple Chancery"/>
                <w:szCs w:val="24"/>
              </w:rPr>
            </w:pPr>
          </w:p>
          <w:p w14:paraId="1EE4E593" w14:textId="77777777" w:rsidR="002F270F" w:rsidRPr="004343E6" w:rsidRDefault="002F270F" w:rsidP="00F151A9">
            <w:pPr>
              <w:spacing w:line="276" w:lineRule="auto"/>
              <w:rPr>
                <w:rFonts w:ascii="Apple Chancery" w:hAnsi="Apple Chancery"/>
                <w:szCs w:val="24"/>
              </w:rPr>
            </w:pPr>
          </w:p>
          <w:p w14:paraId="4E47F086" w14:textId="77777777" w:rsidR="002F270F" w:rsidRPr="004343E6" w:rsidRDefault="002F270F" w:rsidP="00F151A9">
            <w:pPr>
              <w:spacing w:line="276" w:lineRule="auto"/>
              <w:rPr>
                <w:rFonts w:ascii="Apple Chancery" w:hAnsi="Apple Chancery"/>
                <w:szCs w:val="24"/>
              </w:rPr>
            </w:pPr>
          </w:p>
        </w:tc>
        <w:tc>
          <w:tcPr>
            <w:tcW w:w="810" w:type="dxa"/>
          </w:tcPr>
          <w:p w14:paraId="38E32065" w14:textId="77777777" w:rsidR="00324D7A" w:rsidRPr="004343E6" w:rsidRDefault="00324D7A" w:rsidP="00F151A9">
            <w:pPr>
              <w:spacing w:line="276" w:lineRule="auto"/>
              <w:rPr>
                <w:rFonts w:ascii="Apple Chancery" w:hAnsi="Apple Chancery"/>
                <w:szCs w:val="24"/>
              </w:rPr>
            </w:pPr>
          </w:p>
        </w:tc>
      </w:tr>
      <w:tr w:rsidR="00324D7A" w:rsidRPr="004372ED" w14:paraId="63DE1976" w14:textId="77777777">
        <w:tc>
          <w:tcPr>
            <w:tcW w:w="4629" w:type="dxa"/>
          </w:tcPr>
          <w:p w14:paraId="50CB0B91" w14:textId="77777777" w:rsidR="00324D7A" w:rsidRPr="004343E6" w:rsidRDefault="00324D7A" w:rsidP="00F151A9">
            <w:pPr>
              <w:spacing w:line="276" w:lineRule="auto"/>
              <w:rPr>
                <w:rFonts w:ascii="Apple Chancery" w:hAnsi="Apple Chancery"/>
                <w:szCs w:val="24"/>
              </w:rPr>
            </w:pPr>
          </w:p>
          <w:p w14:paraId="1887916B" w14:textId="77777777" w:rsidR="004343E6" w:rsidRDefault="004343E6" w:rsidP="00F151A9">
            <w:pPr>
              <w:spacing w:line="276" w:lineRule="auto"/>
              <w:rPr>
                <w:rFonts w:ascii="Apple Chancery" w:hAnsi="Apple Chancery"/>
                <w:szCs w:val="24"/>
              </w:rPr>
            </w:pPr>
          </w:p>
          <w:p w14:paraId="23E28440" w14:textId="77777777" w:rsidR="004343E6" w:rsidRDefault="004343E6" w:rsidP="00F151A9">
            <w:pPr>
              <w:spacing w:line="276" w:lineRule="auto"/>
              <w:rPr>
                <w:rFonts w:ascii="Apple Chancery" w:hAnsi="Apple Chancery"/>
                <w:szCs w:val="24"/>
              </w:rPr>
            </w:pPr>
          </w:p>
          <w:p w14:paraId="43F83E93" w14:textId="77777777" w:rsidR="002F270F" w:rsidRPr="004343E6" w:rsidRDefault="002F270F" w:rsidP="00F151A9">
            <w:pPr>
              <w:spacing w:line="276" w:lineRule="auto"/>
              <w:rPr>
                <w:rFonts w:ascii="Apple Chancery" w:hAnsi="Apple Chancery"/>
                <w:szCs w:val="24"/>
              </w:rPr>
            </w:pPr>
          </w:p>
        </w:tc>
        <w:tc>
          <w:tcPr>
            <w:tcW w:w="790" w:type="dxa"/>
          </w:tcPr>
          <w:p w14:paraId="25857781" w14:textId="77777777" w:rsidR="00324D7A" w:rsidRPr="004343E6" w:rsidRDefault="00324D7A" w:rsidP="00F151A9">
            <w:pPr>
              <w:spacing w:line="276" w:lineRule="auto"/>
              <w:rPr>
                <w:rFonts w:ascii="Apple Chancery" w:hAnsi="Apple Chancery"/>
                <w:szCs w:val="24"/>
              </w:rPr>
            </w:pPr>
          </w:p>
        </w:tc>
        <w:tc>
          <w:tcPr>
            <w:tcW w:w="4067" w:type="dxa"/>
          </w:tcPr>
          <w:p w14:paraId="0C464B23" w14:textId="77777777" w:rsidR="00324D7A" w:rsidRPr="004343E6" w:rsidRDefault="00324D7A" w:rsidP="00F151A9">
            <w:pPr>
              <w:spacing w:line="276" w:lineRule="auto"/>
              <w:rPr>
                <w:rFonts w:ascii="Apple Chancery" w:hAnsi="Apple Chancery"/>
                <w:szCs w:val="24"/>
              </w:rPr>
            </w:pPr>
          </w:p>
          <w:p w14:paraId="7FBD24D3" w14:textId="77777777" w:rsidR="00B808E4" w:rsidRPr="004343E6" w:rsidRDefault="00B808E4" w:rsidP="00F151A9">
            <w:pPr>
              <w:spacing w:line="276" w:lineRule="auto"/>
              <w:rPr>
                <w:rFonts w:ascii="Apple Chancery" w:hAnsi="Apple Chancery"/>
                <w:szCs w:val="24"/>
              </w:rPr>
            </w:pPr>
          </w:p>
        </w:tc>
        <w:tc>
          <w:tcPr>
            <w:tcW w:w="810" w:type="dxa"/>
          </w:tcPr>
          <w:p w14:paraId="163AABD0" w14:textId="77777777" w:rsidR="00324D7A" w:rsidRPr="004343E6" w:rsidRDefault="00324D7A" w:rsidP="00F151A9">
            <w:pPr>
              <w:spacing w:line="276" w:lineRule="auto"/>
              <w:rPr>
                <w:rFonts w:ascii="Apple Chancery" w:hAnsi="Apple Chancery"/>
                <w:szCs w:val="24"/>
              </w:rPr>
            </w:pPr>
          </w:p>
        </w:tc>
      </w:tr>
      <w:tr w:rsidR="004343E6" w:rsidRPr="004372ED" w14:paraId="674A82B7" w14:textId="77777777">
        <w:tc>
          <w:tcPr>
            <w:tcW w:w="4629" w:type="dxa"/>
          </w:tcPr>
          <w:p w14:paraId="5A83A7F8" w14:textId="77777777" w:rsidR="004343E6" w:rsidRDefault="004343E6" w:rsidP="00F151A9">
            <w:pPr>
              <w:spacing w:line="276" w:lineRule="auto"/>
              <w:rPr>
                <w:rFonts w:ascii="Apple Chancery" w:hAnsi="Apple Chancery"/>
                <w:szCs w:val="24"/>
              </w:rPr>
            </w:pPr>
          </w:p>
          <w:p w14:paraId="07CFC8B6" w14:textId="77777777" w:rsidR="004343E6" w:rsidRDefault="004343E6" w:rsidP="00F151A9">
            <w:pPr>
              <w:spacing w:line="276" w:lineRule="auto"/>
              <w:rPr>
                <w:rFonts w:ascii="Apple Chancery" w:hAnsi="Apple Chancery"/>
                <w:szCs w:val="24"/>
              </w:rPr>
            </w:pPr>
          </w:p>
          <w:p w14:paraId="4953AC02" w14:textId="77777777" w:rsidR="004343E6" w:rsidRDefault="004343E6" w:rsidP="00F151A9">
            <w:pPr>
              <w:spacing w:line="276" w:lineRule="auto"/>
              <w:rPr>
                <w:rFonts w:ascii="Apple Chancery" w:hAnsi="Apple Chancery"/>
                <w:szCs w:val="24"/>
              </w:rPr>
            </w:pPr>
          </w:p>
          <w:p w14:paraId="29FAA3EA" w14:textId="77777777" w:rsidR="004343E6" w:rsidRPr="004343E6" w:rsidRDefault="004343E6" w:rsidP="00F151A9">
            <w:pPr>
              <w:spacing w:line="276" w:lineRule="auto"/>
              <w:rPr>
                <w:rFonts w:ascii="Apple Chancery" w:hAnsi="Apple Chancery"/>
                <w:szCs w:val="24"/>
              </w:rPr>
            </w:pPr>
          </w:p>
        </w:tc>
        <w:tc>
          <w:tcPr>
            <w:tcW w:w="790" w:type="dxa"/>
          </w:tcPr>
          <w:p w14:paraId="0F6F2406" w14:textId="77777777" w:rsidR="004343E6" w:rsidRPr="004343E6" w:rsidRDefault="004343E6" w:rsidP="00F151A9">
            <w:pPr>
              <w:spacing w:line="276" w:lineRule="auto"/>
              <w:rPr>
                <w:rFonts w:ascii="Apple Chancery" w:hAnsi="Apple Chancery"/>
                <w:szCs w:val="24"/>
              </w:rPr>
            </w:pPr>
          </w:p>
        </w:tc>
        <w:tc>
          <w:tcPr>
            <w:tcW w:w="4067" w:type="dxa"/>
          </w:tcPr>
          <w:p w14:paraId="35C5AFC1" w14:textId="77777777" w:rsidR="004343E6" w:rsidRPr="004343E6" w:rsidRDefault="004343E6" w:rsidP="00F151A9">
            <w:pPr>
              <w:spacing w:line="276" w:lineRule="auto"/>
              <w:rPr>
                <w:rFonts w:ascii="Apple Chancery" w:hAnsi="Apple Chancery"/>
                <w:szCs w:val="24"/>
              </w:rPr>
            </w:pPr>
          </w:p>
        </w:tc>
        <w:tc>
          <w:tcPr>
            <w:tcW w:w="810" w:type="dxa"/>
          </w:tcPr>
          <w:p w14:paraId="7BF45414" w14:textId="77777777" w:rsidR="004343E6" w:rsidRPr="004343E6" w:rsidRDefault="004343E6" w:rsidP="00F151A9">
            <w:pPr>
              <w:spacing w:line="276" w:lineRule="auto"/>
              <w:rPr>
                <w:rFonts w:ascii="Apple Chancery" w:hAnsi="Apple Chancery"/>
                <w:szCs w:val="24"/>
              </w:rPr>
            </w:pPr>
          </w:p>
        </w:tc>
      </w:tr>
    </w:tbl>
    <w:p w14:paraId="3085A5A3" w14:textId="77777777" w:rsidR="00010628" w:rsidRPr="004372ED" w:rsidRDefault="00010628" w:rsidP="00010628">
      <w:pPr>
        <w:spacing w:line="276" w:lineRule="auto"/>
        <w:rPr>
          <w:szCs w:val="24"/>
        </w:rPr>
      </w:pPr>
    </w:p>
    <w:p w14:paraId="12301B0F" w14:textId="77777777" w:rsidR="00010628" w:rsidRPr="004372ED" w:rsidRDefault="00010628" w:rsidP="00010628">
      <w:pPr>
        <w:spacing w:line="276" w:lineRule="auto"/>
        <w:rPr>
          <w:szCs w:val="24"/>
        </w:rPr>
      </w:pPr>
    </w:p>
    <w:p w14:paraId="5A8AD4CE" w14:textId="77777777" w:rsidR="004343E6" w:rsidRPr="00726CBE" w:rsidRDefault="004343E6" w:rsidP="004343E6">
      <w:pPr>
        <w:pStyle w:val="ListParagraph"/>
        <w:numPr>
          <w:ilvl w:val="0"/>
          <w:numId w:val="8"/>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1B12D22F" w14:textId="77777777" w:rsidR="004343E6" w:rsidRPr="004372ED" w:rsidRDefault="004343E6" w:rsidP="004343E6">
      <w:pPr>
        <w:spacing w:line="276" w:lineRule="auto"/>
        <w:rPr>
          <w:szCs w:val="24"/>
        </w:rPr>
      </w:pPr>
    </w:p>
    <w:p w14:paraId="3C160567" w14:textId="77777777" w:rsidR="004343E6" w:rsidRPr="004372ED" w:rsidRDefault="004343E6" w:rsidP="004343E6">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33DA2054" w14:textId="77777777" w:rsidR="004343E6" w:rsidRPr="004372ED" w:rsidRDefault="004343E6" w:rsidP="004343E6">
      <w:pPr>
        <w:spacing w:line="276" w:lineRule="auto"/>
        <w:rPr>
          <w:szCs w:val="24"/>
        </w:rPr>
      </w:pPr>
    </w:p>
    <w:p w14:paraId="5216FD2C" w14:textId="77777777" w:rsidR="004343E6" w:rsidRDefault="004343E6" w:rsidP="004343E6">
      <w:pPr>
        <w:pStyle w:val="ListParagraph"/>
        <w:numPr>
          <w:ilvl w:val="0"/>
          <w:numId w:val="8"/>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56FB65D6" w14:textId="77777777" w:rsidR="004343E6" w:rsidRDefault="004343E6" w:rsidP="004343E6">
      <w:pPr>
        <w:pStyle w:val="ListParagraph"/>
        <w:spacing w:line="276" w:lineRule="auto"/>
        <w:ind w:left="360"/>
        <w:rPr>
          <w:szCs w:val="24"/>
        </w:rPr>
      </w:pPr>
    </w:p>
    <w:p w14:paraId="057EAF51" w14:textId="77777777" w:rsidR="004343E6" w:rsidRDefault="004343E6" w:rsidP="004343E6">
      <w:pPr>
        <w:pStyle w:val="ListParagraph"/>
        <w:numPr>
          <w:ilvl w:val="0"/>
          <w:numId w:val="8"/>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68187178" w14:textId="77777777" w:rsidR="00C2039A" w:rsidRPr="004372ED" w:rsidRDefault="00C2039A">
      <w:pPr>
        <w:rPr>
          <w:szCs w:val="24"/>
        </w:rPr>
      </w:pPr>
      <w:r w:rsidRPr="004372ED">
        <w:rPr>
          <w:szCs w:val="24"/>
        </w:rPr>
        <w:br w:type="page"/>
      </w:r>
    </w:p>
    <w:p w14:paraId="0CC5E788" w14:textId="77777777"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14:paraId="1F500534" w14:textId="77777777" w:rsidR="00C2039A" w:rsidRPr="004372ED" w:rsidRDefault="00C2039A" w:rsidP="00C2039A">
      <w:pPr>
        <w:spacing w:line="276" w:lineRule="auto"/>
        <w:jc w:val="center"/>
        <w:rPr>
          <w:sz w:val="16"/>
          <w:szCs w:val="16"/>
        </w:rPr>
      </w:pPr>
      <w:r w:rsidRPr="004372ED">
        <w:rPr>
          <w:sz w:val="16"/>
          <w:szCs w:val="16"/>
        </w:rPr>
        <w:t>Day 2</w:t>
      </w:r>
    </w:p>
    <w:p w14:paraId="5BE46997" w14:textId="77777777" w:rsidR="00C2039A" w:rsidRPr="004372ED" w:rsidRDefault="00C2039A" w:rsidP="00C2039A">
      <w:pPr>
        <w:spacing w:line="276" w:lineRule="auto"/>
        <w:rPr>
          <w:sz w:val="18"/>
          <w:szCs w:val="18"/>
        </w:rPr>
      </w:pPr>
    </w:p>
    <w:p w14:paraId="64B3AD8E" w14:textId="77777777"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14:paraId="5C160969" w14:textId="77777777" w:rsidR="00850917" w:rsidRPr="002F270F" w:rsidRDefault="00C2039A" w:rsidP="00850917">
      <w:pPr>
        <w:spacing w:line="276" w:lineRule="auto"/>
        <w:rPr>
          <w:b/>
          <w:szCs w:val="24"/>
        </w:rPr>
      </w:pPr>
      <w:r w:rsidRPr="004372ED">
        <w:rPr>
          <w:szCs w:val="24"/>
        </w:rPr>
        <w:t>Title of story</w:t>
      </w:r>
      <w:r w:rsidR="00341A47">
        <w:rPr>
          <w:szCs w:val="24"/>
        </w:rPr>
        <w:t>/article:</w:t>
      </w:r>
      <w:r w:rsidRPr="004372ED">
        <w:rPr>
          <w:szCs w:val="24"/>
        </w:rPr>
        <w:t xml:space="preserve"> </w:t>
      </w:r>
      <w:r w:rsidR="0017370F">
        <w:rPr>
          <w:szCs w:val="24"/>
        </w:rPr>
        <w:t>“</w:t>
      </w:r>
      <w:r w:rsidR="009C479D">
        <w:rPr>
          <w:b/>
          <w:szCs w:val="24"/>
        </w:rPr>
        <w:t>Saguaro</w:t>
      </w:r>
      <w:r w:rsidR="002F270F">
        <w:rPr>
          <w:b/>
          <w:szCs w:val="24"/>
        </w:rPr>
        <w:t xml:space="preserve"> Cactus</w:t>
      </w:r>
      <w:r w:rsidR="0017370F">
        <w:rPr>
          <w:b/>
          <w:szCs w:val="24"/>
        </w:rPr>
        <w:t>”</w:t>
      </w:r>
    </w:p>
    <w:p w14:paraId="5473DF67" w14:textId="77777777" w:rsidR="00C2039A" w:rsidRPr="004372ED" w:rsidRDefault="00C2039A" w:rsidP="00C2039A">
      <w:pPr>
        <w:spacing w:line="276" w:lineRule="auto"/>
        <w:rPr>
          <w:szCs w:val="24"/>
        </w:rPr>
      </w:pPr>
    </w:p>
    <w:p w14:paraId="7C4E5F96" w14:textId="77777777" w:rsidR="004343E6" w:rsidRDefault="004343E6" w:rsidP="004343E6">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65B5F048" w14:textId="77777777" w:rsidR="004343E6" w:rsidRDefault="004343E6" w:rsidP="004343E6">
      <w:pPr>
        <w:pStyle w:val="ListParagraph"/>
        <w:spacing w:line="276" w:lineRule="auto"/>
        <w:ind w:left="360"/>
        <w:rPr>
          <w:szCs w:val="24"/>
        </w:rPr>
      </w:pPr>
    </w:p>
    <w:p w14:paraId="0FCFDE7D" w14:textId="77777777" w:rsidR="004343E6" w:rsidRDefault="004343E6" w:rsidP="004343E6">
      <w:pPr>
        <w:pStyle w:val="ListParagraph"/>
        <w:numPr>
          <w:ilvl w:val="0"/>
          <w:numId w:val="9"/>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34971D34" w14:textId="77777777" w:rsidR="004343E6" w:rsidRDefault="004343E6" w:rsidP="004343E6">
      <w:pPr>
        <w:pStyle w:val="ListParagraph"/>
        <w:spacing w:line="276" w:lineRule="auto"/>
        <w:ind w:left="360"/>
        <w:rPr>
          <w:szCs w:val="24"/>
        </w:rPr>
      </w:pPr>
    </w:p>
    <w:p w14:paraId="24482BC9" w14:textId="77777777" w:rsidR="007B31D1" w:rsidRPr="004343E6" w:rsidRDefault="004343E6" w:rsidP="004343E6">
      <w:pPr>
        <w:pStyle w:val="ListParagraph"/>
        <w:numPr>
          <w:ilvl w:val="0"/>
          <w:numId w:val="9"/>
        </w:numPr>
        <w:spacing w:line="276" w:lineRule="auto"/>
        <w:rPr>
          <w:szCs w:val="24"/>
        </w:rPr>
      </w:pPr>
      <w:r w:rsidRPr="004343E6">
        <w:rPr>
          <w:szCs w:val="24"/>
        </w:rPr>
        <w:t xml:space="preserve">Now comes the fun part! Talk your piece! Use your graphic organizer. </w:t>
      </w:r>
      <w:r w:rsidRPr="004343E6">
        <w:rPr>
          <w:b/>
          <w:szCs w:val="24"/>
        </w:rPr>
        <w:t>Point</w:t>
      </w:r>
      <w:r w:rsidRPr="004343E6">
        <w:rPr>
          <w:szCs w:val="24"/>
        </w:rPr>
        <w:t xml:space="preserve"> to each row of the chart and </w:t>
      </w:r>
      <w:r w:rsidRPr="004343E6">
        <w:rPr>
          <w:b/>
          <w:szCs w:val="24"/>
        </w:rPr>
        <w:t xml:space="preserve">tell </w:t>
      </w:r>
      <w:r w:rsidRPr="004343E6">
        <w:rPr>
          <w:szCs w:val="24"/>
        </w:rPr>
        <w:t xml:space="preserve">your partner what you will write. </w:t>
      </w:r>
      <w:r w:rsidR="007B31D1" w:rsidRPr="004343E6">
        <w:rPr>
          <w:szCs w:val="24"/>
        </w:rPr>
        <w:t>Say the sen</w:t>
      </w:r>
      <w:r w:rsidR="00C93264" w:rsidRPr="004343E6">
        <w:rPr>
          <w:szCs w:val="24"/>
        </w:rPr>
        <w:t xml:space="preserve">tences out loud as if you were </w:t>
      </w:r>
      <w:r w:rsidR="007B31D1" w:rsidRPr="004343E6">
        <w:rPr>
          <w:szCs w:val="24"/>
        </w:rPr>
        <w:t>writing them.  Then listen as your partner tells you what he/she will write.</w:t>
      </w:r>
    </w:p>
    <w:p w14:paraId="7FC473F7" w14:textId="77777777" w:rsidR="00C2039A" w:rsidRPr="004372ED" w:rsidRDefault="00C2039A" w:rsidP="00C2039A">
      <w:pPr>
        <w:spacing w:line="276" w:lineRule="auto"/>
        <w:rPr>
          <w:szCs w:val="24"/>
        </w:rPr>
      </w:pPr>
    </w:p>
    <w:p w14:paraId="2EA1C28B" w14:textId="77777777" w:rsidR="00C2039A" w:rsidRPr="004372ED" w:rsidRDefault="00C2039A" w:rsidP="00C2039A">
      <w:pPr>
        <w:spacing w:line="276" w:lineRule="auto"/>
        <w:rPr>
          <w:i/>
          <w:szCs w:val="24"/>
        </w:rPr>
      </w:pPr>
      <w:r w:rsidRPr="004372ED">
        <w:rPr>
          <w:i/>
          <w:szCs w:val="24"/>
        </w:rPr>
        <w:t>On your own...</w:t>
      </w:r>
    </w:p>
    <w:p w14:paraId="0EB1130F" w14:textId="77777777" w:rsidR="004343E6" w:rsidRDefault="004343E6" w:rsidP="004343E6">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3A34E1A5" w14:textId="77777777" w:rsidR="004343E6" w:rsidRDefault="004343E6" w:rsidP="004343E6">
      <w:pPr>
        <w:pStyle w:val="ListParagraph"/>
        <w:spacing w:line="276" w:lineRule="auto"/>
        <w:ind w:left="360"/>
        <w:rPr>
          <w:szCs w:val="24"/>
        </w:rPr>
      </w:pPr>
    </w:p>
    <w:p w14:paraId="19C13D74" w14:textId="77777777" w:rsidR="004343E6" w:rsidRDefault="004343E6" w:rsidP="004343E6">
      <w:pPr>
        <w:pStyle w:val="ListParagraph"/>
        <w:numPr>
          <w:ilvl w:val="0"/>
          <w:numId w:val="9"/>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255F3BB2" w14:textId="77777777" w:rsidR="004343E6" w:rsidRDefault="004343E6" w:rsidP="004343E6">
      <w:pPr>
        <w:pStyle w:val="ListParagraph"/>
        <w:spacing w:line="276" w:lineRule="auto"/>
        <w:ind w:left="360"/>
        <w:rPr>
          <w:szCs w:val="24"/>
        </w:rPr>
      </w:pPr>
    </w:p>
    <w:p w14:paraId="5181EA1D" w14:textId="77777777" w:rsidR="004343E6" w:rsidRPr="004343E6" w:rsidRDefault="004343E6" w:rsidP="00C2039A">
      <w:pPr>
        <w:pStyle w:val="ListParagraph"/>
        <w:numPr>
          <w:ilvl w:val="0"/>
          <w:numId w:val="9"/>
        </w:numPr>
        <w:spacing w:line="276" w:lineRule="auto"/>
        <w:rPr>
          <w:szCs w:val="24"/>
        </w:rPr>
      </w:pPr>
      <w:r w:rsidRPr="004343E6">
        <w:rPr>
          <w:szCs w:val="24"/>
        </w:rPr>
        <w:t xml:space="preserve">Now, </w:t>
      </w:r>
      <w:r w:rsidRPr="004343E6">
        <w:rPr>
          <w:b/>
          <w:szCs w:val="24"/>
        </w:rPr>
        <w:t xml:space="preserve">think </w:t>
      </w:r>
      <w:r w:rsidRPr="004343E6">
        <w:rPr>
          <w:szCs w:val="24"/>
        </w:rPr>
        <w:t xml:space="preserve">about this question: </w:t>
      </w:r>
      <w:r w:rsidR="00445283" w:rsidRPr="004343E6">
        <w:rPr>
          <w:i/>
          <w:szCs w:val="24"/>
        </w:rPr>
        <w:t>What would the desert be like without the saguaro cactus?</w:t>
      </w:r>
      <w:r w:rsidR="00445283" w:rsidRPr="004343E6">
        <w:rPr>
          <w:szCs w:val="24"/>
        </w:rPr>
        <w:t xml:space="preserve"> Your teacher will lead a </w:t>
      </w:r>
      <w:r w:rsidR="00445283" w:rsidRPr="004343E6">
        <w:rPr>
          <w:b/>
          <w:szCs w:val="24"/>
        </w:rPr>
        <w:t xml:space="preserve">discussion </w:t>
      </w:r>
      <w:r w:rsidR="00445283" w:rsidRPr="004343E6">
        <w:rPr>
          <w:szCs w:val="24"/>
        </w:rPr>
        <w:t xml:space="preserve">to help you improve and expand your conclusion. When you are ready, </w:t>
      </w:r>
      <w:r w:rsidR="00445283" w:rsidRPr="004343E6">
        <w:rPr>
          <w:b/>
          <w:szCs w:val="24"/>
        </w:rPr>
        <w:t xml:space="preserve">add a few sentences </w:t>
      </w:r>
      <w:r w:rsidR="00445283" w:rsidRPr="004343E6">
        <w:rPr>
          <w:szCs w:val="24"/>
        </w:rPr>
        <w:t>to your conclusion that show your thinking about this</w:t>
      </w:r>
      <w:r w:rsidR="00445283" w:rsidRPr="004343E6">
        <w:rPr>
          <w:color w:val="FF0000"/>
          <w:szCs w:val="24"/>
        </w:rPr>
        <w:t xml:space="preserve">. </w:t>
      </w:r>
    </w:p>
    <w:p w14:paraId="7FFF3B30" w14:textId="77777777" w:rsidR="004343E6" w:rsidRPr="004343E6" w:rsidRDefault="004343E6" w:rsidP="004343E6">
      <w:pPr>
        <w:pStyle w:val="ListParagraph"/>
        <w:spacing w:line="276" w:lineRule="auto"/>
        <w:ind w:left="360"/>
        <w:rPr>
          <w:szCs w:val="24"/>
        </w:rPr>
      </w:pPr>
    </w:p>
    <w:p w14:paraId="7D8EACC6" w14:textId="77777777" w:rsidR="00C2039A" w:rsidRPr="004343E6" w:rsidRDefault="00C2039A" w:rsidP="00C2039A">
      <w:pPr>
        <w:pStyle w:val="ListParagraph"/>
        <w:numPr>
          <w:ilvl w:val="0"/>
          <w:numId w:val="9"/>
        </w:numPr>
        <w:spacing w:line="276" w:lineRule="auto"/>
        <w:rPr>
          <w:szCs w:val="24"/>
        </w:rPr>
      </w:pPr>
      <w:r w:rsidRPr="004343E6">
        <w:rPr>
          <w:szCs w:val="24"/>
        </w:rPr>
        <w:t xml:space="preserve">With a pencil in your hand, </w:t>
      </w:r>
      <w:r w:rsidRPr="004343E6">
        <w:rPr>
          <w:b/>
          <w:szCs w:val="24"/>
        </w:rPr>
        <w:t xml:space="preserve">read </w:t>
      </w:r>
      <w:r w:rsidRPr="004343E6">
        <w:rPr>
          <w:szCs w:val="24"/>
        </w:rPr>
        <w:t xml:space="preserve">your piece aloud to a partner. </w:t>
      </w:r>
      <w:r w:rsidRPr="004343E6">
        <w:rPr>
          <w:b/>
          <w:szCs w:val="24"/>
        </w:rPr>
        <w:t>Revise and edit</w:t>
      </w:r>
      <w:r w:rsidRPr="004343E6">
        <w:rPr>
          <w:szCs w:val="24"/>
        </w:rPr>
        <w:t xml:space="preserve"> as you read.</w:t>
      </w:r>
    </w:p>
    <w:p w14:paraId="6587305F" w14:textId="77777777" w:rsidR="00010628" w:rsidRPr="004372ED" w:rsidRDefault="00C2039A" w:rsidP="00376950">
      <w:pPr>
        <w:spacing w:line="276" w:lineRule="auto"/>
        <w:ind w:left="1440" w:hanging="1440"/>
        <w:rPr>
          <w:szCs w:val="24"/>
        </w:rPr>
      </w:pPr>
      <w:r w:rsidRPr="004372ED">
        <w:rPr>
          <w:rFonts w:ascii="Comic Sans MS" w:hAnsi="Comic Sans MS"/>
          <w:szCs w:val="24"/>
        </w:rPr>
        <w:br w:type="page"/>
      </w:r>
    </w:p>
    <w:p w14:paraId="0E57A3E0" w14:textId="77777777" w:rsidR="00E06B92" w:rsidRPr="004372ED" w:rsidRDefault="00E06B92" w:rsidP="002C1E0C">
      <w:pPr>
        <w:spacing w:line="276" w:lineRule="auto"/>
        <w:rPr>
          <w:szCs w:val="24"/>
        </w:rPr>
      </w:pPr>
    </w:p>
    <w:p w14:paraId="53368969" w14:textId="77777777" w:rsidR="007419FA" w:rsidRPr="004372ED" w:rsidRDefault="007419FA" w:rsidP="007419FA">
      <w:pPr>
        <w:spacing w:line="276" w:lineRule="auto"/>
        <w:rPr>
          <w:szCs w:val="24"/>
        </w:rPr>
      </w:pPr>
    </w:p>
    <w:p w14:paraId="6E427475" w14:textId="77777777" w:rsidR="007419FA" w:rsidRPr="004372ED" w:rsidRDefault="004343E6" w:rsidP="007419FA">
      <w:pPr>
        <w:spacing w:line="276" w:lineRule="auto"/>
        <w:rPr>
          <w:szCs w:val="24"/>
        </w:rPr>
      </w:pPr>
      <w:r>
        <w:rPr>
          <w:szCs w:val="24"/>
        </w:rPr>
        <w:t>Name</w:t>
      </w:r>
      <w:r w:rsidR="007419FA" w:rsidRPr="004372ED">
        <w:rPr>
          <w:szCs w:val="24"/>
        </w:rPr>
        <w:t>:                                                                                                                      Date:</w:t>
      </w:r>
    </w:p>
    <w:p w14:paraId="067A9B40" w14:textId="77777777"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104D59">
        <w:rPr>
          <w:szCs w:val="24"/>
        </w:rPr>
        <w:t>“</w:t>
      </w:r>
      <w:r w:rsidR="002F1A1F" w:rsidRPr="00BD3770">
        <w:rPr>
          <w:b/>
          <w:szCs w:val="24"/>
        </w:rPr>
        <w:t>Saguaro</w:t>
      </w:r>
      <w:r w:rsidR="002F270F" w:rsidRPr="00BD3770">
        <w:rPr>
          <w:b/>
          <w:szCs w:val="24"/>
        </w:rPr>
        <w:t xml:space="preserve"> Cactus</w:t>
      </w:r>
      <w:r w:rsidR="00104D59">
        <w:rPr>
          <w:b/>
          <w:szCs w:val="24"/>
        </w:rPr>
        <w:t>”</w:t>
      </w:r>
    </w:p>
    <w:p w14:paraId="28A2ABB6" w14:textId="77777777" w:rsidR="00D46731" w:rsidRPr="004372ED" w:rsidRDefault="00D46731" w:rsidP="002C1E0C">
      <w:pPr>
        <w:spacing w:line="276" w:lineRule="auto"/>
        <w:rPr>
          <w:szCs w:val="24"/>
        </w:rPr>
      </w:pPr>
    </w:p>
    <w:p w14:paraId="03A22735" w14:textId="77777777" w:rsidR="00ED7CE6" w:rsidRPr="004372ED" w:rsidRDefault="007419FA" w:rsidP="007419FA">
      <w:pPr>
        <w:spacing w:line="276" w:lineRule="auto"/>
        <w:jc w:val="center"/>
        <w:rPr>
          <w:i/>
          <w:sz w:val="28"/>
          <w:szCs w:val="28"/>
        </w:rPr>
      </w:pPr>
      <w:r w:rsidRPr="004372ED">
        <w:rPr>
          <w:i/>
          <w:sz w:val="28"/>
          <w:szCs w:val="28"/>
        </w:rPr>
        <w:t>Writing Draft</w:t>
      </w:r>
    </w:p>
    <w:p w14:paraId="7EC6D7AB" w14:textId="77777777" w:rsidR="00706448" w:rsidRPr="004372ED" w:rsidRDefault="00706448" w:rsidP="007419FA">
      <w:pPr>
        <w:spacing w:line="276" w:lineRule="auto"/>
        <w:jc w:val="center"/>
        <w:rPr>
          <w:i/>
          <w:sz w:val="28"/>
          <w:szCs w:val="28"/>
        </w:rPr>
      </w:pPr>
    </w:p>
    <w:p w14:paraId="2D4CBCE6"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73F78E1B"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7B1397BE"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39B150A1"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626F0D06" w14:textId="77777777"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14:paraId="59538588" w14:textId="77777777" w:rsidR="009A28BD" w:rsidRPr="004372ED" w:rsidRDefault="009A28BD">
      <w:pPr>
        <w:rPr>
          <w:b/>
          <w:i/>
          <w:noProof/>
          <w:sz w:val="28"/>
          <w:szCs w:val="28"/>
        </w:rPr>
      </w:pPr>
      <w:r w:rsidRPr="004372ED">
        <w:rPr>
          <w:b/>
          <w:i/>
          <w:noProof/>
          <w:sz w:val="28"/>
          <w:szCs w:val="28"/>
        </w:rPr>
        <w:br w:type="page"/>
      </w:r>
    </w:p>
    <w:p w14:paraId="743690E3" w14:textId="77777777" w:rsidR="00C8788F" w:rsidRDefault="00B503A3" w:rsidP="00B503A3">
      <w:pPr>
        <w:spacing w:line="276" w:lineRule="auto"/>
        <w:jc w:val="center"/>
        <w:rPr>
          <w:b/>
          <w:i/>
          <w:noProof/>
          <w:sz w:val="28"/>
          <w:szCs w:val="28"/>
        </w:rPr>
      </w:pPr>
      <w:r w:rsidRPr="004372ED">
        <w:rPr>
          <w:b/>
          <w:i/>
          <w:noProof/>
          <w:sz w:val="28"/>
          <w:szCs w:val="28"/>
        </w:rPr>
        <w:lastRenderedPageBreak/>
        <w:t>Teacher Pages</w:t>
      </w:r>
    </w:p>
    <w:p w14:paraId="6C61568A" w14:textId="77777777" w:rsidR="00C8788F" w:rsidRPr="004372ED" w:rsidRDefault="00C8788F" w:rsidP="00C8788F">
      <w:pPr>
        <w:spacing w:line="276" w:lineRule="auto"/>
        <w:rPr>
          <w:b/>
          <w:i/>
          <w:sz w:val="16"/>
          <w:szCs w:val="16"/>
        </w:rPr>
      </w:pPr>
    </w:p>
    <w:p w14:paraId="6D41D28F" w14:textId="77777777" w:rsidR="00C8788F" w:rsidRDefault="00B6198E" w:rsidP="00C8788F">
      <w:pPr>
        <w:spacing w:line="276" w:lineRule="auto"/>
        <w:rPr>
          <w:b/>
          <w:szCs w:val="24"/>
        </w:rPr>
      </w:pPr>
      <w:r>
        <w:rPr>
          <w:b/>
          <w:i/>
          <w:szCs w:val="24"/>
        </w:rPr>
        <w:t xml:space="preserve">    </w:t>
      </w:r>
      <w:r w:rsidR="006D374D" w:rsidRPr="004372ED">
        <w:rPr>
          <w:b/>
          <w:i/>
          <w:szCs w:val="24"/>
        </w:rPr>
        <w:t>FOCUSING QUESTION:</w:t>
      </w:r>
      <w:r w:rsidR="006D374D" w:rsidRPr="004372ED">
        <w:rPr>
          <w:i/>
          <w:szCs w:val="24"/>
        </w:rPr>
        <w:t xml:space="preserve"> </w:t>
      </w:r>
      <w:r w:rsidR="009C479D">
        <w:rPr>
          <w:b/>
          <w:szCs w:val="24"/>
        </w:rPr>
        <w:t>How is the Saguaro</w:t>
      </w:r>
      <w:r w:rsidR="00B615F2">
        <w:rPr>
          <w:b/>
          <w:szCs w:val="24"/>
        </w:rPr>
        <w:t xml:space="preserve"> Cactus the center of life in the desert?</w:t>
      </w:r>
    </w:p>
    <w:p w14:paraId="11379D7B" w14:textId="77777777" w:rsidR="00692751" w:rsidRPr="00B615F2" w:rsidRDefault="00692751" w:rsidP="00C8788F">
      <w:pPr>
        <w:spacing w:line="276" w:lineRule="auto"/>
        <w:rPr>
          <w:b/>
          <w:szCs w:val="24"/>
        </w:rPr>
      </w:pPr>
    </w:p>
    <w:tbl>
      <w:tblPr>
        <w:tblStyle w:val="TableGrid"/>
        <w:tblW w:w="0" w:type="auto"/>
        <w:tblInd w:w="360" w:type="dxa"/>
        <w:tblLook w:val="04A0" w:firstRow="1" w:lastRow="0" w:firstColumn="1" w:lastColumn="0" w:noHBand="0" w:noVBand="1"/>
      </w:tblPr>
      <w:tblGrid>
        <w:gridCol w:w="4405"/>
        <w:gridCol w:w="854"/>
        <w:gridCol w:w="3288"/>
        <w:gridCol w:w="790"/>
      </w:tblGrid>
      <w:tr w:rsidR="00C8788F" w:rsidRPr="004372ED" w14:paraId="1C4ED425" w14:textId="77777777">
        <w:tc>
          <w:tcPr>
            <w:tcW w:w="4405" w:type="dxa"/>
          </w:tcPr>
          <w:p w14:paraId="1DA12FF5" w14:textId="77777777" w:rsidR="00C8788F" w:rsidRPr="004372ED" w:rsidRDefault="00C8788F" w:rsidP="005F0D52">
            <w:pPr>
              <w:spacing w:line="276" w:lineRule="auto"/>
              <w:jc w:val="center"/>
              <w:rPr>
                <w:i/>
                <w:szCs w:val="24"/>
              </w:rPr>
            </w:pPr>
            <w:r w:rsidRPr="004372ED">
              <w:rPr>
                <w:i/>
                <w:szCs w:val="24"/>
              </w:rPr>
              <w:t>Evidence</w:t>
            </w:r>
          </w:p>
          <w:p w14:paraId="4BB98D4A" w14:textId="77777777" w:rsidR="002F1A1F" w:rsidRDefault="00E11758" w:rsidP="002F1A1F">
            <w:pPr>
              <w:spacing w:line="276" w:lineRule="auto"/>
              <w:jc w:val="center"/>
              <w:rPr>
                <w:rFonts w:asciiTheme="minorHAnsi" w:hAnsiTheme="minorHAnsi"/>
                <w:b/>
                <w:sz w:val="20"/>
              </w:rPr>
            </w:pPr>
            <w:proofErr w:type="gramStart"/>
            <w:r>
              <w:rPr>
                <w:rFonts w:asciiTheme="minorHAnsi" w:hAnsiTheme="minorHAnsi"/>
                <w:b/>
                <w:sz w:val="20"/>
              </w:rPr>
              <w:t xml:space="preserve">How </w:t>
            </w:r>
            <w:r w:rsidR="002F1A1F">
              <w:rPr>
                <w:rFonts w:asciiTheme="minorHAnsi" w:hAnsiTheme="minorHAnsi"/>
                <w:b/>
                <w:sz w:val="20"/>
              </w:rPr>
              <w:t xml:space="preserve"> the</w:t>
            </w:r>
            <w:proofErr w:type="gramEnd"/>
            <w:r w:rsidR="002F1A1F">
              <w:rPr>
                <w:rFonts w:asciiTheme="minorHAnsi" w:hAnsiTheme="minorHAnsi"/>
                <w:b/>
                <w:sz w:val="20"/>
              </w:rPr>
              <w:t xml:space="preserve"> saguaro cacti and animals</w:t>
            </w:r>
          </w:p>
          <w:p w14:paraId="286E2E12" w14:textId="77777777" w:rsidR="00C8788F" w:rsidRPr="004372ED" w:rsidRDefault="002F1A1F" w:rsidP="002F1A1F">
            <w:pPr>
              <w:spacing w:line="276" w:lineRule="auto"/>
              <w:jc w:val="center"/>
              <w:rPr>
                <w:szCs w:val="24"/>
              </w:rPr>
            </w:pPr>
            <w:r>
              <w:rPr>
                <w:rFonts w:asciiTheme="minorHAnsi" w:hAnsiTheme="minorHAnsi"/>
                <w:b/>
                <w:sz w:val="20"/>
              </w:rPr>
              <w:t>depend on each other</w:t>
            </w:r>
          </w:p>
        </w:tc>
        <w:tc>
          <w:tcPr>
            <w:tcW w:w="854" w:type="dxa"/>
          </w:tcPr>
          <w:p w14:paraId="25EA2861" w14:textId="77777777" w:rsidR="00C8788F" w:rsidRPr="004372ED" w:rsidRDefault="00C8788F" w:rsidP="005F0D52">
            <w:pPr>
              <w:spacing w:line="276" w:lineRule="auto"/>
              <w:rPr>
                <w:i/>
                <w:szCs w:val="24"/>
              </w:rPr>
            </w:pPr>
            <w:r w:rsidRPr="004372ED">
              <w:rPr>
                <w:i/>
                <w:szCs w:val="24"/>
              </w:rPr>
              <w:t>Page</w:t>
            </w:r>
          </w:p>
        </w:tc>
        <w:tc>
          <w:tcPr>
            <w:tcW w:w="3288" w:type="dxa"/>
          </w:tcPr>
          <w:p w14:paraId="231BE1CA" w14:textId="77777777" w:rsidR="00C8788F" w:rsidRPr="004372ED" w:rsidRDefault="00C8788F" w:rsidP="005F0D52">
            <w:pPr>
              <w:spacing w:line="276" w:lineRule="auto"/>
              <w:jc w:val="center"/>
              <w:rPr>
                <w:i/>
                <w:szCs w:val="24"/>
              </w:rPr>
            </w:pPr>
            <w:r w:rsidRPr="004372ED">
              <w:rPr>
                <w:i/>
                <w:szCs w:val="24"/>
              </w:rPr>
              <w:t>Elaboration / explanation</w:t>
            </w:r>
          </w:p>
          <w:p w14:paraId="7FB1BFF8" w14:textId="77777777" w:rsidR="002F1A1F" w:rsidRDefault="002F1A1F" w:rsidP="002F1A1F">
            <w:pPr>
              <w:spacing w:line="276" w:lineRule="auto"/>
              <w:jc w:val="center"/>
              <w:rPr>
                <w:rFonts w:asciiTheme="minorHAnsi" w:hAnsiTheme="minorHAnsi"/>
                <w:b/>
                <w:sz w:val="20"/>
              </w:rPr>
            </w:pPr>
            <w:proofErr w:type="gramStart"/>
            <w:r>
              <w:rPr>
                <w:rFonts w:asciiTheme="minorHAnsi" w:hAnsiTheme="minorHAnsi"/>
                <w:b/>
                <w:sz w:val="20"/>
              </w:rPr>
              <w:t>H</w:t>
            </w:r>
            <w:r w:rsidRPr="00B808E4">
              <w:rPr>
                <w:rFonts w:asciiTheme="minorHAnsi" w:hAnsiTheme="minorHAnsi"/>
                <w:b/>
                <w:sz w:val="20"/>
              </w:rPr>
              <w:t xml:space="preserve">ow </w:t>
            </w:r>
            <w:r>
              <w:rPr>
                <w:rFonts w:asciiTheme="minorHAnsi" w:hAnsiTheme="minorHAnsi"/>
                <w:b/>
                <w:sz w:val="20"/>
              </w:rPr>
              <w:t xml:space="preserve"> this</w:t>
            </w:r>
            <w:proofErr w:type="gramEnd"/>
            <w:r>
              <w:rPr>
                <w:rFonts w:asciiTheme="minorHAnsi" w:hAnsiTheme="minorHAnsi"/>
                <w:b/>
                <w:sz w:val="20"/>
              </w:rPr>
              <w:t xml:space="preserve"> help</w:t>
            </w:r>
            <w:r w:rsidR="00E11758">
              <w:rPr>
                <w:rFonts w:asciiTheme="minorHAnsi" w:hAnsiTheme="minorHAnsi"/>
                <w:b/>
                <w:sz w:val="20"/>
              </w:rPr>
              <w:t>s</w:t>
            </w:r>
            <w:r w:rsidRPr="00B808E4">
              <w:rPr>
                <w:rFonts w:asciiTheme="minorHAnsi" w:hAnsiTheme="minorHAnsi"/>
                <w:b/>
                <w:sz w:val="20"/>
              </w:rPr>
              <w:t xml:space="preserve"> the animal </w:t>
            </w:r>
          </w:p>
          <w:p w14:paraId="611E9922" w14:textId="77777777" w:rsidR="00C8788F" w:rsidRPr="004372ED" w:rsidRDefault="002F1A1F" w:rsidP="002F1A1F">
            <w:pPr>
              <w:spacing w:line="276" w:lineRule="auto"/>
              <w:jc w:val="center"/>
              <w:rPr>
                <w:szCs w:val="24"/>
              </w:rPr>
            </w:pPr>
            <w:r w:rsidRPr="00B808E4">
              <w:rPr>
                <w:rFonts w:asciiTheme="minorHAnsi" w:hAnsiTheme="minorHAnsi"/>
                <w:b/>
                <w:sz w:val="20"/>
              </w:rPr>
              <w:t xml:space="preserve">or </w:t>
            </w:r>
            <w:r>
              <w:rPr>
                <w:rFonts w:asciiTheme="minorHAnsi" w:hAnsiTheme="minorHAnsi"/>
                <w:b/>
                <w:sz w:val="20"/>
              </w:rPr>
              <w:t xml:space="preserve">the </w:t>
            </w:r>
            <w:r w:rsidRPr="00B808E4">
              <w:rPr>
                <w:rFonts w:asciiTheme="minorHAnsi" w:hAnsiTheme="minorHAnsi"/>
                <w:b/>
                <w:sz w:val="20"/>
              </w:rPr>
              <w:t>cactus survive</w:t>
            </w:r>
          </w:p>
        </w:tc>
        <w:tc>
          <w:tcPr>
            <w:tcW w:w="790" w:type="dxa"/>
          </w:tcPr>
          <w:p w14:paraId="6DE599EC" w14:textId="77777777" w:rsidR="00C8788F" w:rsidRPr="004372ED" w:rsidRDefault="00C8788F" w:rsidP="005F0D52">
            <w:pPr>
              <w:spacing w:line="276" w:lineRule="auto"/>
              <w:rPr>
                <w:i/>
                <w:sz w:val="20"/>
              </w:rPr>
            </w:pPr>
            <w:r w:rsidRPr="004372ED">
              <w:rPr>
                <w:i/>
                <w:sz w:val="20"/>
              </w:rPr>
              <w:t>Used in your piece?</w:t>
            </w:r>
          </w:p>
        </w:tc>
      </w:tr>
      <w:tr w:rsidR="00C8788F" w:rsidRPr="004372ED" w14:paraId="5FCDB2A5" w14:textId="77777777">
        <w:tc>
          <w:tcPr>
            <w:tcW w:w="4405" w:type="dxa"/>
          </w:tcPr>
          <w:p w14:paraId="172D4804" w14:textId="77777777" w:rsidR="00663E03" w:rsidRPr="00E11758" w:rsidRDefault="00C662A3" w:rsidP="00663E03">
            <w:pPr>
              <w:rPr>
                <w:rFonts w:ascii="Apple Chancery" w:hAnsi="Apple Chancery" w:cs="Apple Chancery"/>
                <w:sz w:val="22"/>
                <w:szCs w:val="22"/>
              </w:rPr>
            </w:pPr>
            <w:r w:rsidRPr="00E11758">
              <w:rPr>
                <w:rFonts w:ascii="Apple Chancery" w:hAnsi="Apple Chancery" w:cs="Apple Chancery"/>
                <w:sz w:val="22"/>
                <w:szCs w:val="22"/>
              </w:rPr>
              <w:t>elf owl lives in hole</w:t>
            </w:r>
          </w:p>
        </w:tc>
        <w:tc>
          <w:tcPr>
            <w:tcW w:w="854" w:type="dxa"/>
          </w:tcPr>
          <w:p w14:paraId="3F307A40" w14:textId="77777777" w:rsidR="00C8788F" w:rsidRPr="00771E2A" w:rsidRDefault="00BF6B22" w:rsidP="005F0D52">
            <w:pPr>
              <w:spacing w:line="276" w:lineRule="auto"/>
              <w:rPr>
                <w:rFonts w:asciiTheme="minorHAnsi" w:hAnsiTheme="minorHAnsi"/>
                <w:sz w:val="20"/>
              </w:rPr>
            </w:pPr>
            <w:r w:rsidRPr="00771E2A">
              <w:rPr>
                <w:rFonts w:asciiTheme="minorHAnsi" w:hAnsiTheme="minorHAnsi"/>
                <w:sz w:val="20"/>
              </w:rPr>
              <w:t>548</w:t>
            </w:r>
          </w:p>
        </w:tc>
        <w:tc>
          <w:tcPr>
            <w:tcW w:w="3288" w:type="dxa"/>
          </w:tcPr>
          <w:p w14:paraId="41CEB6F3" w14:textId="77777777" w:rsidR="00C8788F"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p</w:t>
            </w:r>
            <w:r w:rsidR="00BF6B22" w:rsidRPr="00E11758">
              <w:rPr>
                <w:rFonts w:ascii="Apple Chancery" w:hAnsi="Apple Chancery" w:cs="Apple Chancery"/>
                <w:sz w:val="22"/>
                <w:szCs w:val="22"/>
              </w:rPr>
              <w:t>rotection from predators, raise family</w:t>
            </w:r>
          </w:p>
        </w:tc>
        <w:tc>
          <w:tcPr>
            <w:tcW w:w="790" w:type="dxa"/>
          </w:tcPr>
          <w:p w14:paraId="324D6FFB" w14:textId="77777777" w:rsidR="00C8788F" w:rsidRPr="004372ED" w:rsidRDefault="00C8788F" w:rsidP="005F0D52">
            <w:pPr>
              <w:spacing w:line="276" w:lineRule="auto"/>
              <w:rPr>
                <w:szCs w:val="24"/>
              </w:rPr>
            </w:pPr>
          </w:p>
        </w:tc>
      </w:tr>
      <w:tr w:rsidR="00C8788F" w:rsidRPr="004372ED" w14:paraId="36F82383" w14:textId="77777777">
        <w:tc>
          <w:tcPr>
            <w:tcW w:w="4405" w:type="dxa"/>
          </w:tcPr>
          <w:p w14:paraId="714B4233" w14:textId="77777777" w:rsidR="00C8788F" w:rsidRPr="00E11758" w:rsidRDefault="00BF6B22"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insects and birds eat fruit</w:t>
            </w:r>
          </w:p>
        </w:tc>
        <w:tc>
          <w:tcPr>
            <w:tcW w:w="854" w:type="dxa"/>
          </w:tcPr>
          <w:p w14:paraId="6F378BB2" w14:textId="77777777" w:rsidR="00C8788F" w:rsidRPr="00771E2A" w:rsidRDefault="00BF6B22" w:rsidP="005F0D52">
            <w:pPr>
              <w:spacing w:line="276" w:lineRule="auto"/>
              <w:rPr>
                <w:rFonts w:asciiTheme="minorHAnsi" w:hAnsiTheme="minorHAnsi"/>
                <w:sz w:val="20"/>
              </w:rPr>
            </w:pPr>
            <w:r w:rsidRPr="00771E2A">
              <w:rPr>
                <w:rFonts w:asciiTheme="minorHAnsi" w:hAnsiTheme="minorHAnsi"/>
                <w:sz w:val="20"/>
              </w:rPr>
              <w:t>549</w:t>
            </w:r>
          </w:p>
        </w:tc>
        <w:tc>
          <w:tcPr>
            <w:tcW w:w="3288" w:type="dxa"/>
          </w:tcPr>
          <w:p w14:paraId="40F71E88" w14:textId="77777777" w:rsidR="00C8788F" w:rsidRPr="00E11758" w:rsidRDefault="00BF6B22"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not much food in desert</w:t>
            </w:r>
          </w:p>
        </w:tc>
        <w:tc>
          <w:tcPr>
            <w:tcW w:w="790" w:type="dxa"/>
          </w:tcPr>
          <w:p w14:paraId="635B0C6A" w14:textId="77777777" w:rsidR="00C8788F" w:rsidRPr="004372ED" w:rsidRDefault="00C8788F" w:rsidP="005F0D52">
            <w:pPr>
              <w:spacing w:line="276" w:lineRule="auto"/>
              <w:rPr>
                <w:szCs w:val="24"/>
              </w:rPr>
            </w:pPr>
          </w:p>
        </w:tc>
      </w:tr>
      <w:tr w:rsidR="00C8788F" w:rsidRPr="004372ED" w14:paraId="3BEECC76" w14:textId="77777777">
        <w:tc>
          <w:tcPr>
            <w:tcW w:w="4405" w:type="dxa"/>
          </w:tcPr>
          <w:p w14:paraId="68772CBB" w14:textId="77777777" w:rsidR="00C8788F" w:rsidRPr="00E11758" w:rsidRDefault="00BF6B22"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Mice</w:t>
            </w:r>
            <w:r w:rsidR="00DF5E79" w:rsidRPr="00E11758">
              <w:rPr>
                <w:rFonts w:ascii="Apple Chancery" w:hAnsi="Apple Chancery" w:cs="Apple Chancery"/>
                <w:sz w:val="22"/>
                <w:szCs w:val="22"/>
              </w:rPr>
              <w:t xml:space="preserve"> and rabbits</w:t>
            </w:r>
            <w:r w:rsidRPr="00E11758">
              <w:rPr>
                <w:rFonts w:ascii="Apple Chancery" w:hAnsi="Apple Chancery" w:cs="Apple Chancery"/>
                <w:sz w:val="22"/>
                <w:szCs w:val="22"/>
              </w:rPr>
              <w:t xml:space="preserve"> eat seeds</w:t>
            </w:r>
          </w:p>
        </w:tc>
        <w:tc>
          <w:tcPr>
            <w:tcW w:w="854" w:type="dxa"/>
          </w:tcPr>
          <w:p w14:paraId="3EFC0176" w14:textId="77777777" w:rsidR="00C8788F" w:rsidRPr="00771E2A" w:rsidRDefault="00BF6B22" w:rsidP="005F0D52">
            <w:pPr>
              <w:spacing w:line="276" w:lineRule="auto"/>
              <w:rPr>
                <w:rFonts w:asciiTheme="minorHAnsi" w:hAnsiTheme="minorHAnsi"/>
                <w:sz w:val="20"/>
              </w:rPr>
            </w:pPr>
            <w:r w:rsidRPr="00771E2A">
              <w:rPr>
                <w:rFonts w:asciiTheme="minorHAnsi" w:hAnsiTheme="minorHAnsi"/>
                <w:sz w:val="20"/>
              </w:rPr>
              <w:t>549</w:t>
            </w:r>
          </w:p>
        </w:tc>
        <w:tc>
          <w:tcPr>
            <w:tcW w:w="3288" w:type="dxa"/>
          </w:tcPr>
          <w:p w14:paraId="64D0EB8C" w14:textId="77777777" w:rsidR="00C8788F"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n</w:t>
            </w:r>
            <w:r w:rsidR="00BF6B22" w:rsidRPr="00E11758">
              <w:rPr>
                <w:rFonts w:ascii="Apple Chancery" w:hAnsi="Apple Chancery" w:cs="Apple Chancery"/>
                <w:sz w:val="22"/>
                <w:szCs w:val="22"/>
              </w:rPr>
              <w:t>ot much food in desert</w:t>
            </w:r>
          </w:p>
        </w:tc>
        <w:tc>
          <w:tcPr>
            <w:tcW w:w="790" w:type="dxa"/>
          </w:tcPr>
          <w:p w14:paraId="3DE95857" w14:textId="77777777" w:rsidR="00C8788F" w:rsidRPr="004372ED" w:rsidRDefault="00C8788F" w:rsidP="005F0D52">
            <w:pPr>
              <w:spacing w:line="276" w:lineRule="auto"/>
              <w:rPr>
                <w:szCs w:val="24"/>
              </w:rPr>
            </w:pPr>
          </w:p>
        </w:tc>
      </w:tr>
      <w:tr w:rsidR="00855029" w:rsidRPr="004372ED" w14:paraId="38796F8E" w14:textId="77777777">
        <w:tc>
          <w:tcPr>
            <w:tcW w:w="4405" w:type="dxa"/>
          </w:tcPr>
          <w:p w14:paraId="53268FF3" w14:textId="77777777" w:rsidR="00855029" w:rsidRPr="00E11758" w:rsidRDefault="00855029"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Birds, bats, insects-drink nectar</w:t>
            </w:r>
            <w:r w:rsidR="003F5061" w:rsidRPr="00E11758">
              <w:rPr>
                <w:rFonts w:ascii="Apple Chancery" w:hAnsi="Apple Chancery" w:cs="Apple Chancery"/>
                <w:sz w:val="22"/>
                <w:szCs w:val="22"/>
              </w:rPr>
              <w:t xml:space="preserve">, </w:t>
            </w:r>
          </w:p>
          <w:p w14:paraId="096D4941" w14:textId="77777777" w:rsidR="003F5061"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spread pollen</w:t>
            </w:r>
          </w:p>
          <w:p w14:paraId="409FEC46" w14:textId="77777777" w:rsidR="00DF5E79" w:rsidRPr="00E11758" w:rsidRDefault="00DF5E79" w:rsidP="005F0D52">
            <w:pPr>
              <w:spacing w:line="276" w:lineRule="auto"/>
              <w:rPr>
                <w:rFonts w:ascii="Apple Chancery" w:hAnsi="Apple Chancery" w:cs="Apple Chancery"/>
                <w:sz w:val="22"/>
                <w:szCs w:val="22"/>
              </w:rPr>
            </w:pPr>
          </w:p>
        </w:tc>
        <w:tc>
          <w:tcPr>
            <w:tcW w:w="854" w:type="dxa"/>
          </w:tcPr>
          <w:p w14:paraId="523812F8" w14:textId="77777777" w:rsidR="00855029" w:rsidRPr="00771E2A" w:rsidRDefault="003F5061" w:rsidP="005F0D52">
            <w:pPr>
              <w:spacing w:line="276" w:lineRule="auto"/>
              <w:rPr>
                <w:rFonts w:asciiTheme="minorHAnsi" w:hAnsiTheme="minorHAnsi"/>
                <w:sz w:val="20"/>
              </w:rPr>
            </w:pPr>
            <w:r>
              <w:rPr>
                <w:rFonts w:asciiTheme="minorHAnsi" w:hAnsiTheme="minorHAnsi"/>
                <w:sz w:val="20"/>
              </w:rPr>
              <w:t>550</w:t>
            </w:r>
          </w:p>
        </w:tc>
        <w:tc>
          <w:tcPr>
            <w:tcW w:w="3288" w:type="dxa"/>
          </w:tcPr>
          <w:p w14:paraId="4C3C9041" w14:textId="77777777" w:rsidR="00855029"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f</w:t>
            </w:r>
            <w:r w:rsidR="00855029" w:rsidRPr="00E11758">
              <w:rPr>
                <w:rFonts w:ascii="Apple Chancery" w:hAnsi="Apple Chancery" w:cs="Apple Chancery"/>
                <w:sz w:val="22"/>
                <w:szCs w:val="22"/>
              </w:rPr>
              <w:t>ood</w:t>
            </w:r>
            <w:r w:rsidR="00C662A3" w:rsidRPr="00E11758">
              <w:rPr>
                <w:rFonts w:ascii="Apple Chancery" w:hAnsi="Apple Chancery" w:cs="Apple Chancery"/>
                <w:sz w:val="22"/>
                <w:szCs w:val="22"/>
              </w:rPr>
              <w:t xml:space="preserve"> and liq</w:t>
            </w:r>
            <w:r w:rsidRPr="00E11758">
              <w:rPr>
                <w:rFonts w:ascii="Apple Chancery" w:hAnsi="Apple Chancery" w:cs="Apple Chancery"/>
                <w:sz w:val="22"/>
                <w:szCs w:val="22"/>
              </w:rPr>
              <w:t>uid</w:t>
            </w:r>
          </w:p>
          <w:p w14:paraId="4A76F77D" w14:textId="77777777" w:rsidR="003F5061"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new cactus</w:t>
            </w:r>
          </w:p>
        </w:tc>
        <w:tc>
          <w:tcPr>
            <w:tcW w:w="790" w:type="dxa"/>
          </w:tcPr>
          <w:p w14:paraId="51014323" w14:textId="77777777" w:rsidR="00855029" w:rsidRPr="004372ED" w:rsidRDefault="00855029" w:rsidP="005F0D52">
            <w:pPr>
              <w:spacing w:line="276" w:lineRule="auto"/>
              <w:rPr>
                <w:szCs w:val="24"/>
              </w:rPr>
            </w:pPr>
          </w:p>
        </w:tc>
      </w:tr>
      <w:tr w:rsidR="00855029" w:rsidRPr="004372ED" w14:paraId="77184D1C" w14:textId="77777777">
        <w:tc>
          <w:tcPr>
            <w:tcW w:w="4405" w:type="dxa"/>
          </w:tcPr>
          <w:p w14:paraId="25B96C42" w14:textId="77777777" w:rsidR="00855029" w:rsidRPr="00E11758" w:rsidRDefault="00BD3770" w:rsidP="00855029">
            <w:pPr>
              <w:spacing w:line="276" w:lineRule="auto"/>
              <w:rPr>
                <w:rFonts w:ascii="Apple Chancery" w:hAnsi="Apple Chancery" w:cs="Apple Chancery"/>
                <w:sz w:val="22"/>
                <w:szCs w:val="22"/>
              </w:rPr>
            </w:pPr>
            <w:proofErr w:type="spellStart"/>
            <w:r w:rsidRPr="00E11758">
              <w:rPr>
                <w:rFonts w:ascii="Apple Chancery" w:hAnsi="Apple Chancery" w:cs="Apple Chancery"/>
                <w:sz w:val="22"/>
                <w:szCs w:val="22"/>
              </w:rPr>
              <w:t>gila</w:t>
            </w:r>
            <w:proofErr w:type="spellEnd"/>
            <w:r w:rsidRPr="00E11758">
              <w:rPr>
                <w:rFonts w:ascii="Apple Chancery" w:hAnsi="Apple Chancery" w:cs="Apple Chancery"/>
                <w:sz w:val="22"/>
                <w:szCs w:val="22"/>
              </w:rPr>
              <w:t xml:space="preserve"> woodpecker, starling—live</w:t>
            </w:r>
            <w:r w:rsidR="00855029" w:rsidRPr="00E11758">
              <w:rPr>
                <w:rFonts w:ascii="Apple Chancery" w:hAnsi="Apple Chancery" w:cs="Apple Chancery"/>
                <w:sz w:val="22"/>
                <w:szCs w:val="22"/>
              </w:rPr>
              <w:t xml:space="preserve"> in hole</w:t>
            </w:r>
            <w:r w:rsidR="00771E2A" w:rsidRPr="00E11758">
              <w:rPr>
                <w:rFonts w:ascii="Apple Chancery" w:hAnsi="Apple Chancery" w:cs="Apple Chancery"/>
                <w:sz w:val="22"/>
                <w:szCs w:val="22"/>
              </w:rPr>
              <w:t>,</w:t>
            </w:r>
          </w:p>
          <w:p w14:paraId="557AF95D" w14:textId="77777777" w:rsidR="00771E2A" w:rsidRPr="00E11758" w:rsidRDefault="00771E2A" w:rsidP="00855029">
            <w:pPr>
              <w:spacing w:line="276" w:lineRule="auto"/>
              <w:rPr>
                <w:rFonts w:ascii="Apple Chancery" w:hAnsi="Apple Chancery" w:cs="Apple Chancery"/>
                <w:sz w:val="22"/>
                <w:szCs w:val="22"/>
              </w:rPr>
            </w:pPr>
            <w:r w:rsidRPr="00E11758">
              <w:rPr>
                <w:rFonts w:ascii="Apple Chancery" w:hAnsi="Apple Chancery" w:cs="Apple Chancery"/>
                <w:sz w:val="22"/>
                <w:szCs w:val="22"/>
              </w:rPr>
              <w:t>cactus grows hard wall</w:t>
            </w:r>
          </w:p>
        </w:tc>
        <w:tc>
          <w:tcPr>
            <w:tcW w:w="854" w:type="dxa"/>
          </w:tcPr>
          <w:p w14:paraId="69BD595F" w14:textId="77777777" w:rsidR="00855029" w:rsidRPr="00771E2A" w:rsidRDefault="00855029" w:rsidP="005F0D52">
            <w:pPr>
              <w:spacing w:line="276" w:lineRule="auto"/>
              <w:rPr>
                <w:rFonts w:asciiTheme="minorHAnsi" w:hAnsiTheme="minorHAnsi"/>
                <w:sz w:val="20"/>
              </w:rPr>
            </w:pPr>
            <w:r w:rsidRPr="00771E2A">
              <w:rPr>
                <w:rFonts w:asciiTheme="minorHAnsi" w:hAnsiTheme="minorHAnsi"/>
                <w:sz w:val="20"/>
              </w:rPr>
              <w:t>555</w:t>
            </w:r>
          </w:p>
        </w:tc>
        <w:tc>
          <w:tcPr>
            <w:tcW w:w="3288" w:type="dxa"/>
          </w:tcPr>
          <w:p w14:paraId="201A83A1" w14:textId="77777777" w:rsidR="00855029"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p</w:t>
            </w:r>
            <w:r w:rsidR="00855029" w:rsidRPr="00E11758">
              <w:rPr>
                <w:rFonts w:ascii="Apple Chancery" w:hAnsi="Apple Chancery" w:cs="Apple Chancery"/>
                <w:sz w:val="22"/>
                <w:szCs w:val="22"/>
              </w:rPr>
              <w:t>rotection from predators, raise family</w:t>
            </w:r>
            <w:r w:rsidR="00771E2A" w:rsidRPr="00E11758">
              <w:rPr>
                <w:rFonts w:ascii="Apple Chancery" w:hAnsi="Apple Chancery" w:cs="Apple Chancery"/>
                <w:sz w:val="22"/>
                <w:szCs w:val="22"/>
              </w:rPr>
              <w:t>, hard wall –dry home</w:t>
            </w:r>
          </w:p>
        </w:tc>
        <w:tc>
          <w:tcPr>
            <w:tcW w:w="790" w:type="dxa"/>
          </w:tcPr>
          <w:p w14:paraId="34388377" w14:textId="77777777" w:rsidR="00855029" w:rsidRPr="004372ED" w:rsidRDefault="00855029" w:rsidP="005F0D52">
            <w:pPr>
              <w:spacing w:line="276" w:lineRule="auto"/>
              <w:rPr>
                <w:szCs w:val="24"/>
              </w:rPr>
            </w:pPr>
          </w:p>
        </w:tc>
      </w:tr>
      <w:tr w:rsidR="00855029" w:rsidRPr="004372ED" w14:paraId="285906EB" w14:textId="77777777">
        <w:tc>
          <w:tcPr>
            <w:tcW w:w="4405" w:type="dxa"/>
          </w:tcPr>
          <w:p w14:paraId="7A53260D" w14:textId="77777777" w:rsidR="00855029" w:rsidRPr="00E11758" w:rsidRDefault="00855029"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red tailed hawks, horned owls, doves—live in branches</w:t>
            </w:r>
          </w:p>
        </w:tc>
        <w:tc>
          <w:tcPr>
            <w:tcW w:w="854" w:type="dxa"/>
          </w:tcPr>
          <w:p w14:paraId="62E7BCBA" w14:textId="77777777" w:rsidR="00855029" w:rsidRPr="00771E2A" w:rsidRDefault="00855029" w:rsidP="005F0D52">
            <w:pPr>
              <w:spacing w:line="276" w:lineRule="auto"/>
              <w:rPr>
                <w:rFonts w:asciiTheme="minorHAnsi" w:hAnsiTheme="minorHAnsi"/>
                <w:sz w:val="20"/>
              </w:rPr>
            </w:pPr>
            <w:r w:rsidRPr="00771E2A">
              <w:rPr>
                <w:rFonts w:asciiTheme="minorHAnsi" w:hAnsiTheme="minorHAnsi"/>
                <w:sz w:val="20"/>
              </w:rPr>
              <w:t>555</w:t>
            </w:r>
          </w:p>
        </w:tc>
        <w:tc>
          <w:tcPr>
            <w:tcW w:w="3288" w:type="dxa"/>
          </w:tcPr>
          <w:p w14:paraId="6F401D16" w14:textId="77777777" w:rsidR="00855029"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p</w:t>
            </w:r>
            <w:r w:rsidR="00855029" w:rsidRPr="00E11758">
              <w:rPr>
                <w:rFonts w:ascii="Apple Chancery" w:hAnsi="Apple Chancery" w:cs="Apple Chancery"/>
                <w:sz w:val="22"/>
                <w:szCs w:val="22"/>
              </w:rPr>
              <w:t>rotection, raise family</w:t>
            </w:r>
          </w:p>
        </w:tc>
        <w:tc>
          <w:tcPr>
            <w:tcW w:w="790" w:type="dxa"/>
          </w:tcPr>
          <w:p w14:paraId="09A8B5F4" w14:textId="77777777" w:rsidR="00855029" w:rsidRPr="004372ED" w:rsidRDefault="00855029" w:rsidP="005F0D52">
            <w:pPr>
              <w:spacing w:line="276" w:lineRule="auto"/>
              <w:rPr>
                <w:szCs w:val="24"/>
              </w:rPr>
            </w:pPr>
          </w:p>
        </w:tc>
      </w:tr>
      <w:tr w:rsidR="00855029" w:rsidRPr="004372ED" w14:paraId="67CB494B" w14:textId="77777777">
        <w:tc>
          <w:tcPr>
            <w:tcW w:w="4405" w:type="dxa"/>
          </w:tcPr>
          <w:p w14:paraId="7A6B1E77" w14:textId="77777777" w:rsidR="00855029"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l</w:t>
            </w:r>
            <w:r w:rsidR="00855029" w:rsidRPr="00E11758">
              <w:rPr>
                <w:rFonts w:ascii="Apple Chancery" w:hAnsi="Apple Chancery" w:cs="Apple Chancery"/>
                <w:sz w:val="22"/>
                <w:szCs w:val="22"/>
              </w:rPr>
              <w:t>izards, insects, spiders</w:t>
            </w:r>
            <w:r w:rsidR="00DF5E79" w:rsidRPr="00E11758">
              <w:rPr>
                <w:rFonts w:ascii="Apple Chancery" w:hAnsi="Apple Chancery" w:cs="Apple Chancery"/>
                <w:sz w:val="22"/>
                <w:szCs w:val="22"/>
              </w:rPr>
              <w:t>—live in branches</w:t>
            </w:r>
          </w:p>
        </w:tc>
        <w:tc>
          <w:tcPr>
            <w:tcW w:w="854" w:type="dxa"/>
          </w:tcPr>
          <w:p w14:paraId="7A7CA4CD" w14:textId="77777777" w:rsidR="00855029" w:rsidRPr="00771E2A" w:rsidRDefault="00DF5E79" w:rsidP="005F0D52">
            <w:pPr>
              <w:spacing w:line="276" w:lineRule="auto"/>
              <w:rPr>
                <w:rFonts w:asciiTheme="minorHAnsi" w:hAnsiTheme="minorHAnsi"/>
                <w:sz w:val="20"/>
              </w:rPr>
            </w:pPr>
            <w:r w:rsidRPr="00771E2A">
              <w:rPr>
                <w:rFonts w:asciiTheme="minorHAnsi" w:hAnsiTheme="minorHAnsi"/>
                <w:sz w:val="20"/>
              </w:rPr>
              <w:t>556</w:t>
            </w:r>
          </w:p>
        </w:tc>
        <w:tc>
          <w:tcPr>
            <w:tcW w:w="3288" w:type="dxa"/>
          </w:tcPr>
          <w:p w14:paraId="1ACB4A21" w14:textId="77777777" w:rsidR="00855029"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p</w:t>
            </w:r>
            <w:r w:rsidR="00DF5E79" w:rsidRPr="00E11758">
              <w:rPr>
                <w:rFonts w:ascii="Apple Chancery" w:hAnsi="Apple Chancery" w:cs="Apple Chancery"/>
                <w:sz w:val="22"/>
                <w:szCs w:val="22"/>
              </w:rPr>
              <w:t>rotection, raise family</w:t>
            </w:r>
          </w:p>
        </w:tc>
        <w:tc>
          <w:tcPr>
            <w:tcW w:w="790" w:type="dxa"/>
          </w:tcPr>
          <w:p w14:paraId="03E79EFF" w14:textId="77777777" w:rsidR="00855029" w:rsidRPr="004372ED" w:rsidRDefault="00855029" w:rsidP="005F0D52">
            <w:pPr>
              <w:spacing w:line="276" w:lineRule="auto"/>
              <w:rPr>
                <w:szCs w:val="24"/>
              </w:rPr>
            </w:pPr>
          </w:p>
        </w:tc>
      </w:tr>
      <w:tr w:rsidR="00855029" w:rsidRPr="004372ED" w14:paraId="3453774C" w14:textId="77777777">
        <w:tc>
          <w:tcPr>
            <w:tcW w:w="4405" w:type="dxa"/>
          </w:tcPr>
          <w:p w14:paraId="7CC7A5F9" w14:textId="77777777" w:rsidR="00855029"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m</w:t>
            </w:r>
            <w:r w:rsidR="00DF5E79" w:rsidRPr="00E11758">
              <w:rPr>
                <w:rFonts w:ascii="Apple Chancery" w:hAnsi="Apple Chancery" w:cs="Apple Chancery"/>
                <w:sz w:val="22"/>
                <w:szCs w:val="22"/>
              </w:rPr>
              <w:t>ice and rabbits carry seeds</w:t>
            </w:r>
          </w:p>
        </w:tc>
        <w:tc>
          <w:tcPr>
            <w:tcW w:w="854" w:type="dxa"/>
          </w:tcPr>
          <w:p w14:paraId="12373899" w14:textId="77777777" w:rsidR="00855029" w:rsidRPr="00771E2A" w:rsidRDefault="00855029" w:rsidP="005F0D52">
            <w:pPr>
              <w:spacing w:line="276" w:lineRule="auto"/>
              <w:rPr>
                <w:rFonts w:asciiTheme="minorHAnsi" w:hAnsiTheme="minorHAnsi"/>
                <w:sz w:val="20"/>
              </w:rPr>
            </w:pPr>
          </w:p>
        </w:tc>
        <w:tc>
          <w:tcPr>
            <w:tcW w:w="3288" w:type="dxa"/>
          </w:tcPr>
          <w:p w14:paraId="6B82F1DD" w14:textId="77777777" w:rsidR="00855029"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g</w:t>
            </w:r>
            <w:r w:rsidR="00DF5E79" w:rsidRPr="00E11758">
              <w:rPr>
                <w:rFonts w:ascii="Apple Chancery" w:hAnsi="Apple Chancery" w:cs="Apple Chancery"/>
                <w:sz w:val="22"/>
                <w:szCs w:val="22"/>
              </w:rPr>
              <w:t>row new cactus</w:t>
            </w:r>
          </w:p>
        </w:tc>
        <w:tc>
          <w:tcPr>
            <w:tcW w:w="790" w:type="dxa"/>
          </w:tcPr>
          <w:p w14:paraId="1985928A" w14:textId="77777777" w:rsidR="00855029" w:rsidRPr="004372ED" w:rsidRDefault="00855029" w:rsidP="005F0D52">
            <w:pPr>
              <w:spacing w:line="276" w:lineRule="auto"/>
              <w:rPr>
                <w:szCs w:val="24"/>
              </w:rPr>
            </w:pPr>
          </w:p>
        </w:tc>
      </w:tr>
      <w:tr w:rsidR="00DF5E79" w:rsidRPr="004372ED" w14:paraId="71AF25FA" w14:textId="77777777">
        <w:tc>
          <w:tcPr>
            <w:tcW w:w="4405" w:type="dxa"/>
          </w:tcPr>
          <w:p w14:paraId="01147D2C" w14:textId="77777777" w:rsidR="00DF5E79"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c</w:t>
            </w:r>
            <w:r w:rsidR="00DF5E79" w:rsidRPr="00E11758">
              <w:rPr>
                <w:rFonts w:ascii="Apple Chancery" w:hAnsi="Apple Chancery" w:cs="Apple Chancery"/>
                <w:sz w:val="22"/>
                <w:szCs w:val="22"/>
              </w:rPr>
              <w:t>actus grows hard wall around hole</w:t>
            </w:r>
          </w:p>
        </w:tc>
        <w:tc>
          <w:tcPr>
            <w:tcW w:w="854" w:type="dxa"/>
          </w:tcPr>
          <w:p w14:paraId="0A12BD4E" w14:textId="77777777" w:rsidR="00DF5E79" w:rsidRPr="00771E2A" w:rsidRDefault="00DF5E79" w:rsidP="005F0D52">
            <w:pPr>
              <w:spacing w:line="276" w:lineRule="auto"/>
              <w:rPr>
                <w:rFonts w:asciiTheme="minorHAnsi" w:hAnsiTheme="minorHAnsi"/>
                <w:sz w:val="20"/>
              </w:rPr>
            </w:pPr>
            <w:r w:rsidRPr="00771E2A">
              <w:rPr>
                <w:rFonts w:asciiTheme="minorHAnsi" w:hAnsiTheme="minorHAnsi"/>
                <w:sz w:val="20"/>
              </w:rPr>
              <w:t>553</w:t>
            </w:r>
          </w:p>
        </w:tc>
        <w:tc>
          <w:tcPr>
            <w:tcW w:w="3288" w:type="dxa"/>
          </w:tcPr>
          <w:p w14:paraId="0BF51549" w14:textId="77777777" w:rsidR="00DF5E79"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k</w:t>
            </w:r>
            <w:r w:rsidR="00DF5E79" w:rsidRPr="00E11758">
              <w:rPr>
                <w:rFonts w:ascii="Apple Chancery" w:hAnsi="Apple Chancery" w:cs="Apple Chancery"/>
                <w:sz w:val="22"/>
                <w:szCs w:val="22"/>
              </w:rPr>
              <w:t>eeps it from drying out</w:t>
            </w:r>
          </w:p>
        </w:tc>
        <w:tc>
          <w:tcPr>
            <w:tcW w:w="790" w:type="dxa"/>
          </w:tcPr>
          <w:p w14:paraId="543E361F" w14:textId="77777777" w:rsidR="00DF5E79" w:rsidRPr="004372ED" w:rsidRDefault="00DF5E79" w:rsidP="005F0D52">
            <w:pPr>
              <w:spacing w:line="276" w:lineRule="auto"/>
              <w:rPr>
                <w:szCs w:val="24"/>
              </w:rPr>
            </w:pPr>
          </w:p>
        </w:tc>
      </w:tr>
      <w:tr w:rsidR="003F5061" w:rsidRPr="004372ED" w14:paraId="1E232B36" w14:textId="77777777">
        <w:tc>
          <w:tcPr>
            <w:tcW w:w="4405" w:type="dxa"/>
          </w:tcPr>
          <w:p w14:paraId="6750E0C1" w14:textId="77777777" w:rsidR="003F5061"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woodpecker eats insects</w:t>
            </w:r>
          </w:p>
        </w:tc>
        <w:tc>
          <w:tcPr>
            <w:tcW w:w="854" w:type="dxa"/>
          </w:tcPr>
          <w:p w14:paraId="24CB2C8C" w14:textId="77777777" w:rsidR="003F5061" w:rsidRPr="00771E2A" w:rsidRDefault="003F5061" w:rsidP="005F0D52">
            <w:pPr>
              <w:spacing w:line="276" w:lineRule="auto"/>
              <w:rPr>
                <w:rFonts w:asciiTheme="minorHAnsi" w:hAnsiTheme="minorHAnsi"/>
                <w:sz w:val="20"/>
              </w:rPr>
            </w:pPr>
            <w:r>
              <w:rPr>
                <w:rFonts w:asciiTheme="minorHAnsi" w:hAnsiTheme="minorHAnsi"/>
                <w:sz w:val="20"/>
              </w:rPr>
              <w:t>553</w:t>
            </w:r>
          </w:p>
        </w:tc>
        <w:tc>
          <w:tcPr>
            <w:tcW w:w="3288" w:type="dxa"/>
          </w:tcPr>
          <w:p w14:paraId="2178C7EF" w14:textId="77777777" w:rsidR="003F5061" w:rsidRPr="00E11758" w:rsidRDefault="003F5061"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protects cactus</w:t>
            </w:r>
          </w:p>
        </w:tc>
        <w:tc>
          <w:tcPr>
            <w:tcW w:w="790" w:type="dxa"/>
          </w:tcPr>
          <w:p w14:paraId="319AE3D5" w14:textId="77777777" w:rsidR="003F5061" w:rsidRPr="004372ED" w:rsidRDefault="003F5061" w:rsidP="005F0D52">
            <w:pPr>
              <w:spacing w:line="276" w:lineRule="auto"/>
              <w:rPr>
                <w:szCs w:val="24"/>
              </w:rPr>
            </w:pPr>
          </w:p>
        </w:tc>
      </w:tr>
      <w:tr w:rsidR="001423A7" w:rsidRPr="004372ED" w14:paraId="17968117" w14:textId="77777777">
        <w:tc>
          <w:tcPr>
            <w:tcW w:w="4405" w:type="dxa"/>
          </w:tcPr>
          <w:p w14:paraId="463D7F5F" w14:textId="77777777" w:rsidR="001423A7" w:rsidRPr="00E11758" w:rsidRDefault="001423A7"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mule deer—eat plants in shade</w:t>
            </w:r>
          </w:p>
        </w:tc>
        <w:tc>
          <w:tcPr>
            <w:tcW w:w="854" w:type="dxa"/>
          </w:tcPr>
          <w:p w14:paraId="404C47AA" w14:textId="77777777" w:rsidR="001423A7" w:rsidRDefault="001423A7" w:rsidP="005F0D52">
            <w:pPr>
              <w:spacing w:line="276" w:lineRule="auto"/>
              <w:rPr>
                <w:rFonts w:asciiTheme="minorHAnsi" w:hAnsiTheme="minorHAnsi"/>
                <w:sz w:val="20"/>
              </w:rPr>
            </w:pPr>
            <w:r>
              <w:rPr>
                <w:rFonts w:asciiTheme="minorHAnsi" w:hAnsiTheme="minorHAnsi"/>
                <w:sz w:val="20"/>
              </w:rPr>
              <w:t>556</w:t>
            </w:r>
          </w:p>
        </w:tc>
        <w:tc>
          <w:tcPr>
            <w:tcW w:w="3288" w:type="dxa"/>
          </w:tcPr>
          <w:p w14:paraId="49660AAA" w14:textId="77777777" w:rsidR="001423A7" w:rsidRDefault="001423A7" w:rsidP="005F0D52">
            <w:pPr>
              <w:spacing w:line="276" w:lineRule="auto"/>
              <w:rPr>
                <w:rFonts w:asciiTheme="minorHAnsi" w:hAnsiTheme="minorHAnsi"/>
                <w:sz w:val="20"/>
              </w:rPr>
            </w:pPr>
            <w:r>
              <w:rPr>
                <w:rFonts w:asciiTheme="minorHAnsi" w:hAnsiTheme="minorHAnsi"/>
                <w:sz w:val="20"/>
              </w:rPr>
              <w:t>safe place to find food</w:t>
            </w:r>
          </w:p>
        </w:tc>
        <w:tc>
          <w:tcPr>
            <w:tcW w:w="790" w:type="dxa"/>
          </w:tcPr>
          <w:p w14:paraId="6AB407A7" w14:textId="77777777" w:rsidR="001423A7" w:rsidRPr="004372ED" w:rsidRDefault="001423A7" w:rsidP="005F0D52">
            <w:pPr>
              <w:spacing w:line="276" w:lineRule="auto"/>
              <w:rPr>
                <w:szCs w:val="24"/>
              </w:rPr>
            </w:pPr>
          </w:p>
        </w:tc>
      </w:tr>
      <w:tr w:rsidR="001423A7" w:rsidRPr="004372ED" w14:paraId="31F8396A" w14:textId="77777777">
        <w:tc>
          <w:tcPr>
            <w:tcW w:w="4405" w:type="dxa"/>
          </w:tcPr>
          <w:p w14:paraId="03E306A8" w14:textId="77777777" w:rsidR="001423A7" w:rsidRPr="00E11758" w:rsidRDefault="001423A7"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coyotes and bobcats—hunt in brush</w:t>
            </w:r>
          </w:p>
        </w:tc>
        <w:tc>
          <w:tcPr>
            <w:tcW w:w="854" w:type="dxa"/>
          </w:tcPr>
          <w:p w14:paraId="37831075" w14:textId="77777777" w:rsidR="001423A7" w:rsidRDefault="001423A7" w:rsidP="005F0D52">
            <w:pPr>
              <w:spacing w:line="276" w:lineRule="auto"/>
              <w:rPr>
                <w:rFonts w:asciiTheme="minorHAnsi" w:hAnsiTheme="minorHAnsi"/>
                <w:sz w:val="20"/>
              </w:rPr>
            </w:pPr>
            <w:r>
              <w:rPr>
                <w:rFonts w:asciiTheme="minorHAnsi" w:hAnsiTheme="minorHAnsi"/>
                <w:sz w:val="20"/>
              </w:rPr>
              <w:t>556</w:t>
            </w:r>
          </w:p>
        </w:tc>
        <w:tc>
          <w:tcPr>
            <w:tcW w:w="3288" w:type="dxa"/>
          </w:tcPr>
          <w:p w14:paraId="3A1B1F89" w14:textId="77777777" w:rsidR="001423A7" w:rsidRDefault="001423A7" w:rsidP="005F0D52">
            <w:pPr>
              <w:spacing w:line="276" w:lineRule="auto"/>
              <w:rPr>
                <w:rFonts w:asciiTheme="minorHAnsi" w:hAnsiTheme="minorHAnsi"/>
                <w:sz w:val="20"/>
              </w:rPr>
            </w:pPr>
            <w:r>
              <w:rPr>
                <w:rFonts w:asciiTheme="minorHAnsi" w:hAnsiTheme="minorHAnsi"/>
                <w:sz w:val="20"/>
              </w:rPr>
              <w:t>safe place to find food</w:t>
            </w:r>
          </w:p>
        </w:tc>
        <w:tc>
          <w:tcPr>
            <w:tcW w:w="790" w:type="dxa"/>
          </w:tcPr>
          <w:p w14:paraId="3D95AC1A" w14:textId="77777777" w:rsidR="001423A7" w:rsidRPr="004372ED" w:rsidRDefault="001423A7" w:rsidP="005F0D52">
            <w:pPr>
              <w:spacing w:line="276" w:lineRule="auto"/>
              <w:rPr>
                <w:szCs w:val="24"/>
              </w:rPr>
            </w:pPr>
          </w:p>
        </w:tc>
      </w:tr>
      <w:tr w:rsidR="001423A7" w:rsidRPr="004372ED" w14:paraId="2E55EAED" w14:textId="77777777">
        <w:tc>
          <w:tcPr>
            <w:tcW w:w="4405" w:type="dxa"/>
          </w:tcPr>
          <w:p w14:paraId="1ABF546D" w14:textId="77777777" w:rsidR="001423A7" w:rsidRPr="00E11758" w:rsidRDefault="001423A7" w:rsidP="005F0D52">
            <w:pPr>
              <w:spacing w:line="276" w:lineRule="auto"/>
              <w:rPr>
                <w:rFonts w:ascii="Apple Chancery" w:hAnsi="Apple Chancery" w:cs="Apple Chancery"/>
                <w:sz w:val="22"/>
                <w:szCs w:val="22"/>
              </w:rPr>
            </w:pPr>
            <w:r w:rsidRPr="00E11758">
              <w:rPr>
                <w:rFonts w:ascii="Apple Chancery" w:hAnsi="Apple Chancery" w:cs="Apple Chancery"/>
                <w:sz w:val="22"/>
                <w:szCs w:val="22"/>
              </w:rPr>
              <w:t>Scorpions, rattlesnakes, horned lizard, javelina</w:t>
            </w:r>
          </w:p>
        </w:tc>
        <w:tc>
          <w:tcPr>
            <w:tcW w:w="854" w:type="dxa"/>
          </w:tcPr>
          <w:p w14:paraId="3916A6ED" w14:textId="77777777" w:rsidR="001423A7" w:rsidRDefault="001423A7" w:rsidP="005F0D52">
            <w:pPr>
              <w:spacing w:line="276" w:lineRule="auto"/>
              <w:rPr>
                <w:rFonts w:asciiTheme="minorHAnsi" w:hAnsiTheme="minorHAnsi"/>
                <w:sz w:val="20"/>
              </w:rPr>
            </w:pPr>
            <w:r>
              <w:rPr>
                <w:rFonts w:asciiTheme="minorHAnsi" w:hAnsiTheme="minorHAnsi"/>
                <w:sz w:val="20"/>
              </w:rPr>
              <w:t>558</w:t>
            </w:r>
          </w:p>
        </w:tc>
        <w:tc>
          <w:tcPr>
            <w:tcW w:w="3288" w:type="dxa"/>
          </w:tcPr>
          <w:p w14:paraId="350E96F5" w14:textId="77777777" w:rsidR="001423A7" w:rsidRDefault="001423A7" w:rsidP="005F0D52">
            <w:pPr>
              <w:spacing w:line="276" w:lineRule="auto"/>
              <w:rPr>
                <w:rFonts w:asciiTheme="minorHAnsi" w:hAnsiTheme="minorHAnsi"/>
                <w:sz w:val="20"/>
              </w:rPr>
            </w:pPr>
            <w:r>
              <w:rPr>
                <w:rFonts w:asciiTheme="minorHAnsi" w:hAnsiTheme="minorHAnsi"/>
                <w:sz w:val="20"/>
              </w:rPr>
              <w:t>dead cactus—safety and food</w:t>
            </w:r>
          </w:p>
        </w:tc>
        <w:tc>
          <w:tcPr>
            <w:tcW w:w="790" w:type="dxa"/>
          </w:tcPr>
          <w:p w14:paraId="0BC20C13" w14:textId="77777777" w:rsidR="001423A7" w:rsidRPr="004372ED" w:rsidRDefault="001423A7" w:rsidP="005F0D52">
            <w:pPr>
              <w:spacing w:line="276" w:lineRule="auto"/>
              <w:rPr>
                <w:szCs w:val="24"/>
              </w:rPr>
            </w:pPr>
          </w:p>
        </w:tc>
      </w:tr>
    </w:tbl>
    <w:p w14:paraId="31225E84" w14:textId="77777777" w:rsidR="00855029" w:rsidRDefault="00855029" w:rsidP="00B615F2">
      <w:pPr>
        <w:ind w:left="360"/>
        <w:rPr>
          <w:b/>
          <w:szCs w:val="24"/>
        </w:rPr>
      </w:pPr>
    </w:p>
    <w:p w14:paraId="0E90AE52" w14:textId="77777777" w:rsidR="00BD3770" w:rsidRPr="004343E6" w:rsidRDefault="006D374D" w:rsidP="004343E6">
      <w:pPr>
        <w:ind w:left="360"/>
        <w:rPr>
          <w:b/>
          <w:szCs w:val="24"/>
        </w:rPr>
      </w:pPr>
      <w:r w:rsidRPr="00B6198E">
        <w:rPr>
          <w:b/>
          <w:szCs w:val="24"/>
        </w:rPr>
        <w:t>POSSIBLE FOCUS STATEMENT</w:t>
      </w:r>
      <w:r w:rsidR="00DF5E79">
        <w:rPr>
          <w:b/>
          <w:szCs w:val="24"/>
        </w:rPr>
        <w:t>S</w:t>
      </w:r>
      <w:r w:rsidRPr="004372ED">
        <w:rPr>
          <w:rFonts w:ascii="Comic Sans MS" w:hAnsi="Comic Sans MS"/>
          <w:b/>
          <w:szCs w:val="24"/>
        </w:rPr>
        <w:t>:</w:t>
      </w:r>
      <w:r w:rsidR="00C8788F" w:rsidRPr="004372ED">
        <w:rPr>
          <w:rFonts w:ascii="Comic Sans MS" w:hAnsi="Comic Sans MS"/>
          <w:szCs w:val="24"/>
        </w:rPr>
        <w:t xml:space="preserve"> </w:t>
      </w:r>
      <w:r w:rsidR="00B615F2">
        <w:rPr>
          <w:b/>
          <w:color w:val="FF0000"/>
          <w:szCs w:val="24"/>
        </w:rPr>
        <w:t xml:space="preserve"> </w:t>
      </w:r>
      <w:r w:rsidR="00B615F2" w:rsidRPr="00E11758">
        <w:rPr>
          <w:i/>
          <w:szCs w:val="24"/>
        </w:rPr>
        <w:t>The saguaro cactus is the center of life in the desert because many animals depend on the cactus for survival.</w:t>
      </w:r>
      <w:r w:rsidR="004343E6">
        <w:rPr>
          <w:b/>
          <w:szCs w:val="24"/>
        </w:rPr>
        <w:t xml:space="preserve"> </w:t>
      </w:r>
      <w:r w:rsidR="004343E6">
        <w:rPr>
          <w:szCs w:val="24"/>
        </w:rPr>
        <w:t>(</w:t>
      </w:r>
      <w:r w:rsidR="00BD3770">
        <w:rPr>
          <w:szCs w:val="24"/>
        </w:rPr>
        <w:t>Note: this is the Focus Statement used in the teacher-written sample</w:t>
      </w:r>
      <w:r w:rsidR="004343E6">
        <w:rPr>
          <w:szCs w:val="24"/>
        </w:rPr>
        <w:t>.)</w:t>
      </w:r>
    </w:p>
    <w:p w14:paraId="5F7C3463" w14:textId="77777777" w:rsidR="00E11758" w:rsidRPr="00BD3770" w:rsidRDefault="00E11758" w:rsidP="00E11758">
      <w:pPr>
        <w:ind w:left="360"/>
        <w:jc w:val="center"/>
        <w:rPr>
          <w:szCs w:val="24"/>
        </w:rPr>
      </w:pPr>
      <w:r>
        <w:rPr>
          <w:szCs w:val="24"/>
        </w:rPr>
        <w:t>OR</w:t>
      </w:r>
    </w:p>
    <w:p w14:paraId="3AF2A770" w14:textId="77777777" w:rsidR="00DF5E79" w:rsidRDefault="00DF5E79" w:rsidP="00B615F2">
      <w:pPr>
        <w:ind w:left="360"/>
        <w:rPr>
          <w:b/>
          <w:szCs w:val="24"/>
        </w:rPr>
      </w:pPr>
    </w:p>
    <w:p w14:paraId="0A0E35A1" w14:textId="77777777" w:rsidR="00DF5E79" w:rsidRPr="00E11758" w:rsidRDefault="00DF5E79" w:rsidP="00B615F2">
      <w:pPr>
        <w:ind w:left="360"/>
        <w:rPr>
          <w:szCs w:val="24"/>
        </w:rPr>
      </w:pPr>
      <w:r w:rsidRPr="00E11758">
        <w:rPr>
          <w:i/>
          <w:szCs w:val="24"/>
        </w:rPr>
        <w:t>The saguaro cactus is the center of life in the desert because animals and the cactus depend on each other</w:t>
      </w:r>
      <w:r w:rsidR="009C479D" w:rsidRPr="00E11758">
        <w:rPr>
          <w:i/>
          <w:szCs w:val="24"/>
        </w:rPr>
        <w:t xml:space="preserve"> for survival</w:t>
      </w:r>
      <w:r w:rsidRPr="00E11758">
        <w:rPr>
          <w:szCs w:val="24"/>
        </w:rPr>
        <w:t>.</w:t>
      </w:r>
    </w:p>
    <w:p w14:paraId="5E2C0EF8" w14:textId="77777777" w:rsidR="00DF5E79" w:rsidRPr="00B615F2" w:rsidRDefault="00DF5E79" w:rsidP="00B615F2">
      <w:pPr>
        <w:ind w:left="360"/>
        <w:rPr>
          <w:rFonts w:ascii="Comic Sans MS" w:hAnsi="Comic Sans MS"/>
          <w:b/>
          <w:szCs w:val="24"/>
        </w:rPr>
      </w:pPr>
    </w:p>
    <w:p w14:paraId="5B4723BF" w14:textId="77777777" w:rsidR="00C8788F" w:rsidRPr="001F4210" w:rsidRDefault="00C8788F" w:rsidP="00C8788F">
      <w:pPr>
        <w:rPr>
          <w:szCs w:val="24"/>
        </w:rPr>
      </w:pPr>
      <w:r w:rsidRPr="001F4210">
        <w:rPr>
          <w:szCs w:val="24"/>
        </w:rPr>
        <w:t>Additional notes to the teacher about this piece:</w:t>
      </w:r>
    </w:p>
    <w:p w14:paraId="5333468E" w14:textId="77777777" w:rsidR="00C8788F" w:rsidRPr="004372ED" w:rsidRDefault="00C8788F" w:rsidP="00C8788F">
      <w:pPr>
        <w:rPr>
          <w:rFonts w:ascii="Comic Sans MS" w:hAnsi="Comic Sans MS"/>
          <w:szCs w:val="24"/>
        </w:rPr>
      </w:pPr>
    </w:p>
    <w:p w14:paraId="71268C33" w14:textId="77777777" w:rsidR="002C38D8" w:rsidRPr="009E07B3" w:rsidRDefault="00B615F2" w:rsidP="00577910">
      <w:pPr>
        <w:pStyle w:val="ListParagraph"/>
        <w:numPr>
          <w:ilvl w:val="0"/>
          <w:numId w:val="7"/>
        </w:numPr>
        <w:spacing w:line="276" w:lineRule="auto"/>
        <w:rPr>
          <w:szCs w:val="24"/>
        </w:rPr>
      </w:pPr>
      <w:r w:rsidRPr="009E07B3">
        <w:rPr>
          <w:szCs w:val="24"/>
        </w:rPr>
        <w:t>The details from the article might focus only on animals being dependent on the cactus.  The details could also include ways in which animals help the cactus survive.</w:t>
      </w:r>
      <w:r w:rsidR="003F5061" w:rsidRPr="009E07B3">
        <w:rPr>
          <w:szCs w:val="24"/>
        </w:rPr>
        <w:t xml:space="preserve">  If you use both points, students could color code or code the details to help organize their thinking.</w:t>
      </w:r>
    </w:p>
    <w:p w14:paraId="6EDD7FD4" w14:textId="77777777" w:rsidR="00B615F2" w:rsidRPr="009E07B3" w:rsidRDefault="00B615F2" w:rsidP="00B615F2">
      <w:pPr>
        <w:pStyle w:val="ListParagraph"/>
        <w:spacing w:line="276" w:lineRule="auto"/>
        <w:rPr>
          <w:szCs w:val="24"/>
        </w:rPr>
      </w:pPr>
    </w:p>
    <w:p w14:paraId="427DD93C" w14:textId="77777777" w:rsidR="00B615F2" w:rsidRPr="009E07B3" w:rsidRDefault="00B615F2" w:rsidP="00577910">
      <w:pPr>
        <w:pStyle w:val="ListParagraph"/>
        <w:numPr>
          <w:ilvl w:val="0"/>
          <w:numId w:val="7"/>
        </w:numPr>
        <w:spacing w:line="276" w:lineRule="auto"/>
        <w:rPr>
          <w:szCs w:val="24"/>
        </w:rPr>
      </w:pPr>
      <w:r w:rsidRPr="009E07B3">
        <w:rPr>
          <w:szCs w:val="24"/>
        </w:rPr>
        <w:lastRenderedPageBreak/>
        <w:t>It is not necessary that all pieces of evidence be included</w:t>
      </w:r>
      <w:r w:rsidR="00BF6B22" w:rsidRPr="009E07B3">
        <w:rPr>
          <w:szCs w:val="24"/>
        </w:rPr>
        <w:t xml:space="preserve"> for an effective response.  3-4 pieces of evidence are usually sufficient.</w:t>
      </w:r>
    </w:p>
    <w:p w14:paraId="710397F4" w14:textId="77777777" w:rsidR="00B615F2" w:rsidRPr="009E07B3" w:rsidRDefault="00B615F2" w:rsidP="00B615F2">
      <w:pPr>
        <w:pStyle w:val="ListParagraph"/>
        <w:spacing w:line="276" w:lineRule="auto"/>
        <w:rPr>
          <w:szCs w:val="24"/>
        </w:rPr>
      </w:pPr>
    </w:p>
    <w:p w14:paraId="31E95E95" w14:textId="77777777" w:rsidR="002F1A1F" w:rsidRPr="009E07B3" w:rsidRDefault="00BF6B22" w:rsidP="00577910">
      <w:pPr>
        <w:pStyle w:val="ListParagraph"/>
        <w:numPr>
          <w:ilvl w:val="0"/>
          <w:numId w:val="7"/>
        </w:numPr>
        <w:spacing w:line="276" w:lineRule="auto"/>
        <w:rPr>
          <w:szCs w:val="24"/>
        </w:rPr>
      </w:pPr>
      <w:r w:rsidRPr="009E07B3">
        <w:rPr>
          <w:szCs w:val="24"/>
        </w:rPr>
        <w:t>Model the use of some quotes: “teeming with life” “It is more like a crowded village than a plant.” Quotes could also be related to specific details.</w:t>
      </w:r>
    </w:p>
    <w:p w14:paraId="60DE462E" w14:textId="77777777" w:rsidR="002F1A1F" w:rsidRPr="009E07B3" w:rsidRDefault="002F1A1F" w:rsidP="002F1A1F">
      <w:pPr>
        <w:spacing w:line="276" w:lineRule="auto"/>
        <w:rPr>
          <w:szCs w:val="24"/>
        </w:rPr>
      </w:pPr>
    </w:p>
    <w:p w14:paraId="4A373A90" w14:textId="77777777" w:rsidR="00771E2A" w:rsidRPr="009E07B3" w:rsidRDefault="00771E2A" w:rsidP="00577910">
      <w:pPr>
        <w:pStyle w:val="ListParagraph"/>
        <w:numPr>
          <w:ilvl w:val="0"/>
          <w:numId w:val="7"/>
        </w:numPr>
        <w:spacing w:line="276" w:lineRule="auto"/>
        <w:rPr>
          <w:szCs w:val="24"/>
        </w:rPr>
      </w:pPr>
      <w:r w:rsidRPr="009E07B3">
        <w:rPr>
          <w:szCs w:val="24"/>
        </w:rPr>
        <w:t>Illustrating the crowded village with a quick sketch of a cactus teeming with life might help reinforce the focus.</w:t>
      </w:r>
    </w:p>
    <w:p w14:paraId="43CE76B6" w14:textId="77777777" w:rsidR="00795534" w:rsidRDefault="00795534" w:rsidP="00BF6B22">
      <w:pPr>
        <w:spacing w:line="276" w:lineRule="auto"/>
        <w:ind w:left="360"/>
        <w:rPr>
          <w:i/>
          <w:sz w:val="32"/>
          <w:szCs w:val="32"/>
        </w:rPr>
      </w:pPr>
    </w:p>
    <w:p w14:paraId="62ACFA22" w14:textId="77777777" w:rsidR="002F270F" w:rsidRDefault="002F270F" w:rsidP="00771E2A">
      <w:pPr>
        <w:spacing w:line="276" w:lineRule="auto"/>
        <w:jc w:val="center"/>
        <w:rPr>
          <w:i/>
          <w:sz w:val="32"/>
          <w:szCs w:val="32"/>
        </w:rPr>
      </w:pPr>
    </w:p>
    <w:p w14:paraId="2104D846" w14:textId="77777777" w:rsidR="002F270F" w:rsidRDefault="002F270F" w:rsidP="00771E2A">
      <w:pPr>
        <w:spacing w:line="276" w:lineRule="auto"/>
        <w:jc w:val="center"/>
        <w:rPr>
          <w:i/>
          <w:sz w:val="32"/>
          <w:szCs w:val="32"/>
        </w:rPr>
      </w:pPr>
    </w:p>
    <w:p w14:paraId="51E9BAD0" w14:textId="77777777" w:rsidR="004343E6" w:rsidRPr="00726CBE" w:rsidRDefault="004343E6" w:rsidP="004343E6">
      <w:pPr>
        <w:spacing w:line="276" w:lineRule="auto"/>
        <w:jc w:val="center"/>
        <w:rPr>
          <w:i/>
          <w:sz w:val="32"/>
          <w:szCs w:val="32"/>
        </w:rPr>
      </w:pPr>
      <w:r>
        <w:rPr>
          <w:i/>
          <w:sz w:val="32"/>
          <w:szCs w:val="32"/>
        </w:rPr>
        <w:t>Writing Sample</w:t>
      </w:r>
    </w:p>
    <w:p w14:paraId="0EB09F0C" w14:textId="77777777" w:rsidR="004343E6" w:rsidRDefault="004343E6" w:rsidP="004343E6">
      <w:pPr>
        <w:spacing w:line="276" w:lineRule="auto"/>
        <w:jc w:val="center"/>
        <w:rPr>
          <w:i/>
          <w:szCs w:val="24"/>
        </w:rPr>
      </w:pPr>
    </w:p>
    <w:p w14:paraId="28D24EE6" w14:textId="77777777" w:rsidR="004343E6" w:rsidRPr="00726CBE" w:rsidRDefault="004343E6" w:rsidP="004343E6">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2729A898" w14:textId="77777777" w:rsidR="00274B48" w:rsidRDefault="00274B48" w:rsidP="00934460">
      <w:pPr>
        <w:spacing w:line="276" w:lineRule="auto"/>
        <w:jc w:val="center"/>
        <w:rPr>
          <w:i/>
          <w:szCs w:val="24"/>
        </w:rPr>
      </w:pPr>
    </w:p>
    <w:p w14:paraId="04359D4C" w14:textId="77777777" w:rsidR="00274B48" w:rsidRPr="00954B67" w:rsidRDefault="00274B48" w:rsidP="00954B67">
      <w:pPr>
        <w:spacing w:line="360" w:lineRule="auto"/>
        <w:rPr>
          <w:szCs w:val="24"/>
        </w:rPr>
      </w:pPr>
      <w:r>
        <w:rPr>
          <w:b/>
          <w:szCs w:val="24"/>
        </w:rPr>
        <w:tab/>
      </w:r>
      <w:r w:rsidRPr="00954B67">
        <w:rPr>
          <w:szCs w:val="24"/>
        </w:rPr>
        <w:t xml:space="preserve">The saguaro cactus lives as long as 200 years in the </w:t>
      </w:r>
      <w:r w:rsidR="002F270F" w:rsidRPr="00954B67">
        <w:rPr>
          <w:szCs w:val="24"/>
        </w:rPr>
        <w:t>Sonoran D</w:t>
      </w:r>
      <w:r w:rsidRPr="00954B67">
        <w:rPr>
          <w:szCs w:val="24"/>
        </w:rPr>
        <w:t xml:space="preserve">esert.  It is difficult for animals and plants to grow in the desert. </w:t>
      </w:r>
      <w:r w:rsidR="00335FA1" w:rsidRPr="00954B67">
        <w:rPr>
          <w:szCs w:val="24"/>
        </w:rPr>
        <w:t>The saguaro cactus is the center of life because many animals and the cactus depend on each other</w:t>
      </w:r>
      <w:r w:rsidR="009C479D" w:rsidRPr="00954B67">
        <w:rPr>
          <w:szCs w:val="24"/>
        </w:rPr>
        <w:t xml:space="preserve"> for survival</w:t>
      </w:r>
      <w:r w:rsidR="00335FA1" w:rsidRPr="00954B67">
        <w:rPr>
          <w:szCs w:val="24"/>
        </w:rPr>
        <w:t xml:space="preserve">. </w:t>
      </w:r>
    </w:p>
    <w:p w14:paraId="17E02A6E" w14:textId="77777777" w:rsidR="002F1A1F" w:rsidRPr="00954B67" w:rsidRDefault="003A025E" w:rsidP="00954B67">
      <w:pPr>
        <w:spacing w:line="360" w:lineRule="auto"/>
        <w:rPr>
          <w:szCs w:val="24"/>
        </w:rPr>
      </w:pPr>
      <w:r w:rsidRPr="00954B67">
        <w:rPr>
          <w:szCs w:val="24"/>
        </w:rPr>
        <w:tab/>
        <w:t xml:space="preserve">The </w:t>
      </w:r>
      <w:proofErr w:type="spellStart"/>
      <w:r w:rsidRPr="00954B67">
        <w:rPr>
          <w:szCs w:val="24"/>
        </w:rPr>
        <w:t>gila</w:t>
      </w:r>
      <w:proofErr w:type="spellEnd"/>
      <w:r w:rsidRPr="00954B67">
        <w:rPr>
          <w:szCs w:val="24"/>
        </w:rPr>
        <w:t xml:space="preserve"> wood</w:t>
      </w:r>
      <w:r w:rsidR="00F55B1C" w:rsidRPr="00954B67">
        <w:rPr>
          <w:szCs w:val="24"/>
        </w:rPr>
        <w:t>pecker drills a hole in the cactus for a nest.  The elf owl and starling also live in hole</w:t>
      </w:r>
      <w:r w:rsidR="009C479D" w:rsidRPr="00954B67">
        <w:rPr>
          <w:szCs w:val="24"/>
        </w:rPr>
        <w:t>s in the cactus that</w:t>
      </w:r>
      <w:r w:rsidR="00F55B1C" w:rsidRPr="00954B67">
        <w:rPr>
          <w:szCs w:val="24"/>
        </w:rPr>
        <w:t xml:space="preserve"> protect</w:t>
      </w:r>
      <w:r w:rsidR="00577910" w:rsidRPr="00954B67">
        <w:rPr>
          <w:szCs w:val="24"/>
        </w:rPr>
        <w:t>s</w:t>
      </w:r>
      <w:r w:rsidR="00F55B1C" w:rsidRPr="00954B67">
        <w:rPr>
          <w:szCs w:val="24"/>
        </w:rPr>
        <w:t xml:space="preserve"> them from predators and gives the animals a safe place to raise their families.  </w:t>
      </w:r>
      <w:r w:rsidR="00771E2A" w:rsidRPr="00954B67">
        <w:rPr>
          <w:szCs w:val="24"/>
        </w:rPr>
        <w:t xml:space="preserve">Lizards, insects and spiders also depend on the cactus for safe homes. </w:t>
      </w:r>
      <w:r w:rsidR="00F55B1C" w:rsidRPr="00954B67">
        <w:rPr>
          <w:szCs w:val="24"/>
        </w:rPr>
        <w:t>Red tailed hawks, horned owls and doves live in the branches of the saguaro cactus.  The branches give them a</w:t>
      </w:r>
      <w:r w:rsidR="009C479D" w:rsidRPr="00954B67">
        <w:rPr>
          <w:szCs w:val="24"/>
        </w:rPr>
        <w:t xml:space="preserve"> safe place to build nests that</w:t>
      </w:r>
      <w:r w:rsidR="00F55B1C" w:rsidRPr="00954B67">
        <w:rPr>
          <w:szCs w:val="24"/>
        </w:rPr>
        <w:t xml:space="preserve"> are protected from predators.</w:t>
      </w:r>
      <w:r w:rsidR="00771E2A" w:rsidRPr="00954B67">
        <w:rPr>
          <w:szCs w:val="24"/>
        </w:rPr>
        <w:t xml:space="preserve"> </w:t>
      </w:r>
    </w:p>
    <w:p w14:paraId="0DC86BD2" w14:textId="77777777" w:rsidR="00F55B1C" w:rsidRPr="00954B67" w:rsidRDefault="002F1A1F" w:rsidP="00954B67">
      <w:pPr>
        <w:spacing w:line="360" w:lineRule="auto"/>
        <w:rPr>
          <w:szCs w:val="24"/>
        </w:rPr>
      </w:pPr>
      <w:r w:rsidRPr="00954B67">
        <w:rPr>
          <w:szCs w:val="24"/>
        </w:rPr>
        <w:tab/>
      </w:r>
      <w:r w:rsidR="00F55B1C" w:rsidRPr="00954B67">
        <w:rPr>
          <w:szCs w:val="24"/>
        </w:rPr>
        <w:t xml:space="preserve">Insects and birds eat its fruit. Mice eat its seeds. Birds, bats and insects drink its nectar. It’s hard to find food and liquid in the desert and many animals need the cactus for food and liquid. </w:t>
      </w:r>
      <w:r w:rsidR="001423A7" w:rsidRPr="00954B67">
        <w:rPr>
          <w:szCs w:val="24"/>
        </w:rPr>
        <w:t xml:space="preserve">Some animals use the habitat around the saguaro cactus as a safe place to look for food.  Coyotes and bobcats hunt in its brush.  Scorpions, rattlesnakes, horned lizards and javelinas eat the dead cactus or find a safe home around the cactus.  </w:t>
      </w:r>
    </w:p>
    <w:p w14:paraId="5CDD110F" w14:textId="77777777" w:rsidR="00771E2A" w:rsidRPr="00954B67" w:rsidRDefault="00771E2A" w:rsidP="00954B67">
      <w:pPr>
        <w:spacing w:line="360" w:lineRule="auto"/>
        <w:rPr>
          <w:szCs w:val="24"/>
        </w:rPr>
      </w:pPr>
      <w:r w:rsidRPr="00954B67">
        <w:rPr>
          <w:szCs w:val="24"/>
        </w:rPr>
        <w:tab/>
        <w:t xml:space="preserve">The saguaro cactus also depends on animals for its survival.  Mice and rabbits carry seeds and insects carry pollen to other places where new cacti might grow.  </w:t>
      </w:r>
      <w:r w:rsidR="003A025E" w:rsidRPr="00954B67">
        <w:rPr>
          <w:szCs w:val="24"/>
        </w:rPr>
        <w:t>Woodpeckers eat insects that</w:t>
      </w:r>
      <w:r w:rsidR="003F5061" w:rsidRPr="00954B67">
        <w:rPr>
          <w:szCs w:val="24"/>
        </w:rPr>
        <w:t xml:space="preserve"> help protect the cactus from small predators.</w:t>
      </w:r>
    </w:p>
    <w:p w14:paraId="27E44803" w14:textId="00CE423C" w:rsidR="00823FF4" w:rsidRDefault="003F5061" w:rsidP="004343E6">
      <w:pPr>
        <w:spacing w:line="360" w:lineRule="auto"/>
        <w:rPr>
          <w:szCs w:val="24"/>
        </w:rPr>
      </w:pPr>
      <w:r w:rsidRPr="00954B67">
        <w:rPr>
          <w:szCs w:val="24"/>
        </w:rPr>
        <w:tab/>
        <w:t>The saguaro cactus is “teeming with life” because animals and plants need each other</w:t>
      </w:r>
      <w:r w:rsidR="009C479D" w:rsidRPr="00954B67">
        <w:rPr>
          <w:szCs w:val="24"/>
        </w:rPr>
        <w:t xml:space="preserve"> for survival because they live</w:t>
      </w:r>
      <w:r w:rsidR="001423A7" w:rsidRPr="00954B67">
        <w:rPr>
          <w:szCs w:val="24"/>
        </w:rPr>
        <w:t xml:space="preserve"> in a habitat where it is difficult to find food, water and safety</w:t>
      </w:r>
      <w:r w:rsidR="002F270F" w:rsidRPr="00954B67">
        <w:rPr>
          <w:szCs w:val="24"/>
        </w:rPr>
        <w:t>.</w:t>
      </w:r>
      <w:r w:rsidR="00445283" w:rsidRPr="00954B67">
        <w:rPr>
          <w:szCs w:val="24"/>
        </w:rPr>
        <w:t xml:space="preserve">  Without the saguaro cactus, many animals would not be able to survive in the Sonoran Desert.</w:t>
      </w:r>
    </w:p>
    <w:p w14:paraId="03CFB2EC" w14:textId="520FAC69" w:rsidR="00354C85" w:rsidRDefault="00354C85" w:rsidP="004343E6">
      <w:pPr>
        <w:spacing w:line="360" w:lineRule="auto"/>
        <w:rPr>
          <w:szCs w:val="24"/>
        </w:rPr>
      </w:pPr>
    </w:p>
    <w:p w14:paraId="3E560AD6" w14:textId="05EA9A8C" w:rsidR="00354C85" w:rsidRDefault="00354C85">
      <w:pPr>
        <w:rPr>
          <w:szCs w:val="24"/>
        </w:rPr>
      </w:pPr>
      <w:r>
        <w:rPr>
          <w:szCs w:val="24"/>
        </w:rPr>
        <w:br w:type="page"/>
      </w:r>
    </w:p>
    <w:p w14:paraId="364546F3" w14:textId="77777777" w:rsidR="00354C85" w:rsidRDefault="00354C85" w:rsidP="00354C85">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1ABF9A97" w14:textId="278FFD7D" w:rsidR="00354C85" w:rsidRDefault="00354C85" w:rsidP="00354C85">
      <w:pPr>
        <w:jc w:val="center"/>
        <w:rPr>
          <w:rFonts w:cstheme="minorHAnsi"/>
          <w:sz w:val="36"/>
          <w:szCs w:val="36"/>
        </w:rPr>
      </w:pPr>
      <w:r w:rsidRPr="00C35538">
        <w:rPr>
          <w:rFonts w:cstheme="minorHAnsi"/>
          <w:sz w:val="36"/>
          <w:szCs w:val="36"/>
        </w:rPr>
        <w:t>to use with Basal Alignment Project Lessons</w:t>
      </w:r>
    </w:p>
    <w:p w14:paraId="59FC7D6C" w14:textId="77777777" w:rsidR="00354C85" w:rsidRPr="00C35538" w:rsidRDefault="00354C85" w:rsidP="00354C85">
      <w:pPr>
        <w:jc w:val="center"/>
        <w:rPr>
          <w:rFonts w:cstheme="minorHAnsi"/>
          <w:sz w:val="36"/>
          <w:szCs w:val="36"/>
        </w:rPr>
      </w:pPr>
    </w:p>
    <w:p w14:paraId="439A632E" w14:textId="46649058" w:rsidR="00354C85" w:rsidRDefault="00354C85" w:rsidP="00354C85">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1B026054" w14:textId="77777777" w:rsidR="00354C85" w:rsidRPr="00887983" w:rsidRDefault="00354C85" w:rsidP="00354C85">
      <w:pPr>
        <w:rPr>
          <w:rFonts w:cstheme="minorHAnsi"/>
        </w:rPr>
      </w:pPr>
      <w:bookmarkStart w:id="2" w:name="_GoBack"/>
      <w:bookmarkEnd w:id="2"/>
    </w:p>
    <w:p w14:paraId="14DBAAC3" w14:textId="77777777" w:rsidR="00354C85" w:rsidRPr="00BB4479" w:rsidRDefault="00354C85" w:rsidP="00354C85">
      <w:pPr>
        <w:rPr>
          <w:rFonts w:cstheme="minorHAnsi"/>
          <w:b/>
          <w:sz w:val="28"/>
          <w:szCs w:val="28"/>
        </w:rPr>
      </w:pPr>
      <w:r w:rsidRPr="00C35538">
        <w:rPr>
          <w:rFonts w:cstheme="minorHAnsi"/>
          <w:b/>
          <w:sz w:val="28"/>
          <w:szCs w:val="28"/>
        </w:rPr>
        <w:t xml:space="preserve">Before the reading:  </w:t>
      </w:r>
    </w:p>
    <w:p w14:paraId="4A32C684" w14:textId="77777777" w:rsidR="00354C85" w:rsidRPr="00C35538" w:rsidRDefault="00354C85" w:rsidP="00354C85">
      <w:pPr>
        <w:pStyle w:val="ListParagraph"/>
        <w:numPr>
          <w:ilvl w:val="0"/>
          <w:numId w:val="12"/>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18F6A154" w14:textId="77777777" w:rsidR="00354C85" w:rsidRPr="00C35538" w:rsidRDefault="00354C85" w:rsidP="00354C85">
      <w:pPr>
        <w:pStyle w:val="ListParagraph"/>
        <w:rPr>
          <w:rFonts w:cstheme="minorHAnsi"/>
        </w:rPr>
      </w:pPr>
    </w:p>
    <w:p w14:paraId="4897D228" w14:textId="77777777" w:rsidR="00354C85" w:rsidRDefault="00354C85" w:rsidP="00354C85">
      <w:pPr>
        <w:pStyle w:val="ListParagraph"/>
        <w:numPr>
          <w:ilvl w:val="0"/>
          <w:numId w:val="14"/>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14:paraId="03661CAE" w14:textId="77777777" w:rsidR="00354C85" w:rsidRPr="00C35538" w:rsidRDefault="00354C85" w:rsidP="00354C85">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7F66F202" w14:textId="77777777" w:rsidR="00354C85" w:rsidRDefault="00354C85" w:rsidP="00354C85">
      <w:pPr>
        <w:pStyle w:val="ListParagraph"/>
        <w:numPr>
          <w:ilvl w:val="0"/>
          <w:numId w:val="1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2B5F3CC6" w14:textId="77777777" w:rsidR="00354C85" w:rsidRDefault="00354C85" w:rsidP="00354C85">
      <w:pPr>
        <w:pStyle w:val="ListParagraph"/>
        <w:numPr>
          <w:ilvl w:val="0"/>
          <w:numId w:val="1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7FAB501E" w14:textId="77777777" w:rsidR="00354C85" w:rsidRDefault="00354C85" w:rsidP="00354C85">
      <w:pPr>
        <w:pStyle w:val="ListParagraph"/>
        <w:numPr>
          <w:ilvl w:val="0"/>
          <w:numId w:val="18"/>
        </w:numPr>
        <w:spacing w:after="160" w:line="256" w:lineRule="auto"/>
        <w:rPr>
          <w:rFonts w:cstheme="minorHAnsi"/>
        </w:rPr>
      </w:pPr>
      <w:r>
        <w:rPr>
          <w:rFonts w:cstheme="minorHAnsi"/>
        </w:rPr>
        <w:t xml:space="preserve">Keep a word wall or word bank where these new words can be added and that students can access later. </w:t>
      </w:r>
    </w:p>
    <w:p w14:paraId="6A2D8715" w14:textId="77777777" w:rsidR="00354C85" w:rsidRDefault="00354C85" w:rsidP="00354C85">
      <w:pPr>
        <w:pStyle w:val="ListParagraph"/>
        <w:numPr>
          <w:ilvl w:val="0"/>
          <w:numId w:val="1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6FA417F4" w14:textId="77777777" w:rsidR="00354C85" w:rsidRDefault="00354C85" w:rsidP="00354C85">
      <w:pPr>
        <w:pStyle w:val="ListParagraph"/>
        <w:numPr>
          <w:ilvl w:val="0"/>
          <w:numId w:val="18"/>
        </w:numPr>
        <w:spacing w:after="160" w:line="256" w:lineRule="auto"/>
        <w:rPr>
          <w:rFonts w:cstheme="minorHAnsi"/>
        </w:rPr>
      </w:pPr>
      <w:r>
        <w:rPr>
          <w:rFonts w:cstheme="minorHAnsi"/>
        </w:rPr>
        <w:t>Create pictures using the word. These can even be added to your word wall!</w:t>
      </w:r>
    </w:p>
    <w:p w14:paraId="0537D7FE" w14:textId="77777777" w:rsidR="00354C85" w:rsidRDefault="00354C85" w:rsidP="00354C85">
      <w:pPr>
        <w:pStyle w:val="ListParagraph"/>
        <w:numPr>
          <w:ilvl w:val="0"/>
          <w:numId w:val="18"/>
        </w:numPr>
        <w:spacing w:after="160" w:line="256" w:lineRule="auto"/>
        <w:rPr>
          <w:rFonts w:cstheme="minorHAnsi"/>
        </w:rPr>
      </w:pPr>
      <w:r w:rsidRPr="00887983">
        <w:rPr>
          <w:rFonts w:cstheme="minorHAnsi"/>
        </w:rPr>
        <w:t xml:space="preserve">Create lists of synonyms and antonyms for the word. </w:t>
      </w:r>
      <w:bookmarkStart w:id="4" w:name="_Hlk525125549"/>
    </w:p>
    <w:p w14:paraId="4A65D190" w14:textId="77777777" w:rsidR="00354C85" w:rsidRPr="00887983" w:rsidRDefault="00354C85" w:rsidP="00354C85">
      <w:pPr>
        <w:pStyle w:val="ListParagraph"/>
        <w:numPr>
          <w:ilvl w:val="0"/>
          <w:numId w:val="1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14:paraId="3F25542F" w14:textId="77777777" w:rsidR="00354C85" w:rsidRPr="00BA3B4C" w:rsidRDefault="00354C85" w:rsidP="00354C85">
      <w:pPr>
        <w:pStyle w:val="ListParagraph"/>
        <w:numPr>
          <w:ilvl w:val="1"/>
          <w:numId w:val="1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161B64DF" w14:textId="77777777" w:rsidR="00354C85" w:rsidRDefault="00354C85" w:rsidP="00354C85">
      <w:pPr>
        <w:pStyle w:val="ListParagraph"/>
        <w:ind w:left="1440"/>
        <w:rPr>
          <w:rFonts w:cstheme="minorHAnsi"/>
        </w:rPr>
      </w:pPr>
    </w:p>
    <w:p w14:paraId="33F971AA" w14:textId="77777777" w:rsidR="00354C85" w:rsidRPr="00580EBE" w:rsidRDefault="00354C85" w:rsidP="00354C85">
      <w:pPr>
        <w:pStyle w:val="ListParagraph"/>
        <w:numPr>
          <w:ilvl w:val="0"/>
          <w:numId w:val="13"/>
        </w:numPr>
        <w:spacing w:after="160" w:line="254" w:lineRule="auto"/>
        <w:rPr>
          <w:rFonts w:cstheme="minorHAnsi"/>
        </w:rPr>
      </w:pPr>
      <w:r w:rsidRPr="00580EBE">
        <w:rPr>
          <w:rFonts w:cstheme="minorHAnsi"/>
        </w:rPr>
        <w:t xml:space="preserve">Use graphic organizers to help introduce content. </w:t>
      </w:r>
    </w:p>
    <w:p w14:paraId="038A5882" w14:textId="77777777" w:rsidR="00354C85" w:rsidRDefault="00354C85" w:rsidP="00354C85">
      <w:pPr>
        <w:pStyle w:val="ListParagraph"/>
        <w:rPr>
          <w:rFonts w:cstheme="minorHAnsi"/>
          <w:b/>
        </w:rPr>
      </w:pPr>
    </w:p>
    <w:p w14:paraId="6D722D38" w14:textId="77777777" w:rsidR="00354C85" w:rsidRDefault="00354C85" w:rsidP="00354C85">
      <w:pPr>
        <w:pStyle w:val="ListParagraph"/>
        <w:rPr>
          <w:rFonts w:cstheme="minorHAnsi"/>
          <w:b/>
        </w:rPr>
      </w:pPr>
      <w:r>
        <w:rPr>
          <w:rFonts w:cstheme="minorHAnsi"/>
          <w:b/>
        </w:rPr>
        <w:t xml:space="preserve">Examples of Activities:  </w:t>
      </w:r>
    </w:p>
    <w:p w14:paraId="503DADCF" w14:textId="77777777" w:rsidR="00354C85" w:rsidRPr="00580EBE" w:rsidRDefault="00354C85" w:rsidP="00354C85">
      <w:pPr>
        <w:pStyle w:val="ListParagraph"/>
        <w:numPr>
          <w:ilvl w:val="0"/>
          <w:numId w:val="15"/>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6941D0C3" w14:textId="77777777" w:rsidR="00354C85" w:rsidRPr="00580EBE" w:rsidRDefault="00354C85" w:rsidP="00354C85">
      <w:pPr>
        <w:pStyle w:val="ListParagraph"/>
        <w:numPr>
          <w:ilvl w:val="0"/>
          <w:numId w:val="15"/>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1CF2BEA1" w14:textId="77777777" w:rsidR="00354C85" w:rsidRPr="00BB4479" w:rsidRDefault="00354C85" w:rsidP="00354C85">
      <w:pPr>
        <w:pStyle w:val="ListParagraph"/>
        <w:numPr>
          <w:ilvl w:val="0"/>
          <w:numId w:val="1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2787EEA5" w14:textId="77777777" w:rsidR="00354C85" w:rsidRDefault="00354C85" w:rsidP="00354C85">
      <w:pPr>
        <w:pStyle w:val="ListParagraph"/>
        <w:rPr>
          <w:rFonts w:cstheme="minorHAnsi"/>
        </w:rPr>
      </w:pPr>
    </w:p>
    <w:p w14:paraId="24DB06B6" w14:textId="77777777" w:rsidR="00354C85" w:rsidRDefault="00354C85" w:rsidP="00354C85">
      <w:pPr>
        <w:rPr>
          <w:rFonts w:cstheme="minorHAnsi"/>
          <w:b/>
        </w:rPr>
      </w:pPr>
      <w:r w:rsidRPr="00580EBE">
        <w:rPr>
          <w:rFonts w:cstheme="minorHAnsi"/>
          <w:b/>
          <w:sz w:val="28"/>
          <w:szCs w:val="28"/>
        </w:rPr>
        <w:t>During reading</w:t>
      </w:r>
      <w:r>
        <w:rPr>
          <w:rFonts w:cstheme="minorHAnsi"/>
          <w:b/>
        </w:rPr>
        <w:t xml:space="preserve">:  </w:t>
      </w:r>
    </w:p>
    <w:p w14:paraId="019D34A2" w14:textId="77777777" w:rsidR="00354C85" w:rsidRDefault="00354C85" w:rsidP="00354C85">
      <w:pPr>
        <w:pStyle w:val="ListParagraph"/>
        <w:rPr>
          <w:rFonts w:cstheme="minorHAnsi"/>
        </w:rPr>
      </w:pPr>
    </w:p>
    <w:p w14:paraId="06F8ED64" w14:textId="77777777" w:rsidR="00354C85" w:rsidRDefault="00354C85" w:rsidP="00354C85">
      <w:pPr>
        <w:pStyle w:val="ListParagraph"/>
        <w:numPr>
          <w:ilvl w:val="0"/>
          <w:numId w:val="1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16B7D432" w14:textId="77777777" w:rsidR="00354C85" w:rsidRDefault="00354C85" w:rsidP="00354C85">
      <w:pPr>
        <w:pStyle w:val="ListParagraph"/>
        <w:rPr>
          <w:rFonts w:cstheme="minorHAnsi"/>
        </w:rPr>
      </w:pPr>
    </w:p>
    <w:p w14:paraId="2554505B" w14:textId="77777777" w:rsidR="00354C85" w:rsidRDefault="00354C85" w:rsidP="00354C85">
      <w:pPr>
        <w:pStyle w:val="ListParagraph"/>
        <w:numPr>
          <w:ilvl w:val="0"/>
          <w:numId w:val="1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2E9B6826" w14:textId="77777777" w:rsidR="00354C85" w:rsidRDefault="00354C85" w:rsidP="00354C85">
      <w:pPr>
        <w:pStyle w:val="ListParagraph"/>
        <w:rPr>
          <w:rFonts w:cstheme="minorHAnsi"/>
        </w:rPr>
      </w:pPr>
    </w:p>
    <w:p w14:paraId="1AF734AA" w14:textId="77777777" w:rsidR="00354C85" w:rsidRDefault="00354C85" w:rsidP="00354C85">
      <w:pPr>
        <w:pStyle w:val="ListParagraph"/>
        <w:numPr>
          <w:ilvl w:val="0"/>
          <w:numId w:val="1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18AC1818" w14:textId="77777777" w:rsidR="00354C85" w:rsidRDefault="00354C85" w:rsidP="00354C85">
      <w:pPr>
        <w:pStyle w:val="ListParagraph"/>
        <w:rPr>
          <w:rFonts w:cstheme="minorHAnsi"/>
        </w:rPr>
      </w:pPr>
    </w:p>
    <w:p w14:paraId="1D2500A3" w14:textId="77777777" w:rsidR="00354C85" w:rsidRDefault="00354C85" w:rsidP="00354C85">
      <w:pPr>
        <w:pStyle w:val="ListParagraph"/>
        <w:numPr>
          <w:ilvl w:val="0"/>
          <w:numId w:val="1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2F9639FB" w14:textId="77777777" w:rsidR="00354C85" w:rsidRDefault="00354C85" w:rsidP="00354C85">
      <w:pPr>
        <w:pStyle w:val="ListParagraph"/>
        <w:rPr>
          <w:rFonts w:cstheme="minorHAnsi"/>
        </w:rPr>
      </w:pPr>
    </w:p>
    <w:p w14:paraId="313B1C54" w14:textId="77777777" w:rsidR="00354C85" w:rsidRPr="002822BB" w:rsidRDefault="00354C85" w:rsidP="00354C85">
      <w:pPr>
        <w:pStyle w:val="ListParagraph"/>
        <w:numPr>
          <w:ilvl w:val="0"/>
          <w:numId w:val="1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43BA7EF2" w14:textId="77777777" w:rsidR="00354C85" w:rsidRDefault="00354C85" w:rsidP="00354C85">
      <w:pPr>
        <w:pStyle w:val="ListParagraph"/>
        <w:rPr>
          <w:rFonts w:cstheme="minorHAnsi"/>
          <w:b/>
        </w:rPr>
      </w:pPr>
      <w:r>
        <w:rPr>
          <w:rFonts w:cstheme="minorHAnsi"/>
          <w:b/>
        </w:rPr>
        <w:t xml:space="preserve">Examples of Activities:  </w:t>
      </w:r>
    </w:p>
    <w:p w14:paraId="64A4E37D" w14:textId="77777777" w:rsidR="00354C85" w:rsidRDefault="00354C85" w:rsidP="00354C85">
      <w:pPr>
        <w:pStyle w:val="ListParagraph"/>
        <w:numPr>
          <w:ilvl w:val="0"/>
          <w:numId w:val="20"/>
        </w:numPr>
        <w:spacing w:after="160" w:line="254" w:lineRule="auto"/>
        <w:rPr>
          <w:rFonts w:cstheme="minorHAnsi"/>
        </w:rPr>
      </w:pPr>
      <w:r>
        <w:rPr>
          <w:rFonts w:cstheme="minorHAnsi"/>
        </w:rPr>
        <w:t xml:space="preserve">Have students include the example from the text in their glossary that they created.  </w:t>
      </w:r>
    </w:p>
    <w:p w14:paraId="24B82534" w14:textId="77777777" w:rsidR="00354C85" w:rsidRDefault="00354C85" w:rsidP="00354C85">
      <w:pPr>
        <w:pStyle w:val="ListParagraph"/>
        <w:numPr>
          <w:ilvl w:val="0"/>
          <w:numId w:val="20"/>
        </w:numPr>
        <w:spacing w:after="160" w:line="254" w:lineRule="auto"/>
        <w:rPr>
          <w:rFonts w:cstheme="minorHAnsi"/>
        </w:rPr>
      </w:pPr>
      <w:r>
        <w:rPr>
          <w:rFonts w:cstheme="minorHAnsi"/>
        </w:rPr>
        <w:t xml:space="preserve">Create or find pictures that represent how the word was used in the passage.  </w:t>
      </w:r>
    </w:p>
    <w:p w14:paraId="4777F9DB" w14:textId="77777777" w:rsidR="00354C85" w:rsidRDefault="00354C85" w:rsidP="00354C85">
      <w:pPr>
        <w:pStyle w:val="ListParagraph"/>
        <w:numPr>
          <w:ilvl w:val="0"/>
          <w:numId w:val="20"/>
        </w:numPr>
        <w:spacing w:after="160" w:line="254" w:lineRule="auto"/>
        <w:rPr>
          <w:rFonts w:cstheme="minorHAnsi"/>
        </w:rPr>
      </w:pPr>
      <w:r>
        <w:rPr>
          <w:rFonts w:cstheme="minorHAnsi"/>
        </w:rPr>
        <w:t xml:space="preserve">Practice creating sentences using the word in the way it was using in the passage.  </w:t>
      </w:r>
    </w:p>
    <w:p w14:paraId="60B928B7" w14:textId="77777777" w:rsidR="00354C85" w:rsidRDefault="00354C85" w:rsidP="00354C85">
      <w:pPr>
        <w:pStyle w:val="ListParagraph"/>
        <w:numPr>
          <w:ilvl w:val="0"/>
          <w:numId w:val="20"/>
        </w:numPr>
        <w:spacing w:after="160" w:line="254" w:lineRule="auto"/>
        <w:rPr>
          <w:rFonts w:cstheme="minorHAnsi"/>
        </w:rPr>
      </w:pPr>
      <w:r>
        <w:rPr>
          <w:rFonts w:cstheme="minorHAnsi"/>
        </w:rPr>
        <w:t xml:space="preserve">Have students discuss the author’s word choice.  </w:t>
      </w:r>
    </w:p>
    <w:p w14:paraId="3A5BCC5F" w14:textId="77777777" w:rsidR="00354C85" w:rsidRDefault="00354C85" w:rsidP="00354C85">
      <w:pPr>
        <w:pStyle w:val="ListParagraph"/>
        <w:rPr>
          <w:rFonts w:cstheme="minorHAnsi"/>
        </w:rPr>
      </w:pPr>
    </w:p>
    <w:p w14:paraId="6EBC34D2" w14:textId="77777777" w:rsidR="00354C85" w:rsidRDefault="00354C85" w:rsidP="00354C85">
      <w:pPr>
        <w:pStyle w:val="ListParagraph"/>
        <w:numPr>
          <w:ilvl w:val="0"/>
          <w:numId w:val="10"/>
        </w:numPr>
        <w:spacing w:after="160" w:line="254" w:lineRule="auto"/>
        <w:rPr>
          <w:rFonts w:cstheme="minorHAnsi"/>
        </w:rPr>
      </w:pPr>
      <w:r>
        <w:rPr>
          <w:rFonts w:cstheme="minorHAnsi"/>
        </w:rPr>
        <w:t xml:space="preserve">Use graphic organizers to help organize content and thinking.  </w:t>
      </w:r>
    </w:p>
    <w:p w14:paraId="45435419" w14:textId="77777777" w:rsidR="00354C85" w:rsidRDefault="00354C85" w:rsidP="00354C85">
      <w:pPr>
        <w:pStyle w:val="ListParagraph"/>
        <w:rPr>
          <w:rFonts w:cstheme="minorHAnsi"/>
        </w:rPr>
      </w:pPr>
      <w:r>
        <w:rPr>
          <w:rFonts w:cstheme="minorHAnsi"/>
          <w:b/>
        </w:rPr>
        <w:t>Examples of Activities:</w:t>
      </w:r>
      <w:r>
        <w:rPr>
          <w:rFonts w:cstheme="minorHAnsi"/>
        </w:rPr>
        <w:t xml:space="preserve">  </w:t>
      </w:r>
    </w:p>
    <w:p w14:paraId="42FE2E01" w14:textId="77777777" w:rsidR="00354C85" w:rsidRDefault="00354C85" w:rsidP="00354C85">
      <w:pPr>
        <w:pStyle w:val="ListParagraph"/>
        <w:numPr>
          <w:ilvl w:val="0"/>
          <w:numId w:val="2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2C37BDEC" w14:textId="77777777" w:rsidR="00354C85" w:rsidRDefault="00354C85" w:rsidP="00354C85">
      <w:pPr>
        <w:pStyle w:val="ListParagraph"/>
        <w:numPr>
          <w:ilvl w:val="0"/>
          <w:numId w:val="2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717DCD3D" w14:textId="77777777" w:rsidR="00354C85" w:rsidRPr="003A0E41" w:rsidRDefault="00354C85" w:rsidP="00354C85">
      <w:pPr>
        <w:pStyle w:val="ListParagraph"/>
        <w:numPr>
          <w:ilvl w:val="0"/>
          <w:numId w:val="21"/>
        </w:numPr>
        <w:spacing w:after="160" w:line="254" w:lineRule="auto"/>
        <w:rPr>
          <w:rFonts w:cstheme="minorHAnsi"/>
          <w:b/>
        </w:rPr>
      </w:pPr>
      <w:r>
        <w:rPr>
          <w:rFonts w:cstheme="minorHAnsi"/>
        </w:rPr>
        <w:t xml:space="preserve">If you had students fill in a KWL, have them fill in the “L” section as they read the passage. </w:t>
      </w:r>
    </w:p>
    <w:p w14:paraId="02379A72" w14:textId="77777777" w:rsidR="00354C85" w:rsidRDefault="00354C85" w:rsidP="00354C85">
      <w:pPr>
        <w:pStyle w:val="ListParagraph"/>
        <w:numPr>
          <w:ilvl w:val="0"/>
          <w:numId w:val="10"/>
        </w:numPr>
        <w:spacing w:after="160" w:line="254" w:lineRule="auto"/>
        <w:rPr>
          <w:rFonts w:cstheme="minorHAnsi"/>
        </w:rPr>
      </w:pPr>
      <w:r>
        <w:rPr>
          <w:rFonts w:cstheme="minorHAnsi"/>
        </w:rPr>
        <w:t>Utilize any illustrations or text features that come with the story or passage to better understand the reading.</w:t>
      </w:r>
    </w:p>
    <w:p w14:paraId="2A2CAF81" w14:textId="77777777" w:rsidR="00354C85" w:rsidRDefault="00354C85" w:rsidP="00354C85">
      <w:pPr>
        <w:pStyle w:val="ListParagraph"/>
        <w:numPr>
          <w:ilvl w:val="0"/>
          <w:numId w:val="1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0F55A22A" w14:textId="77777777" w:rsidR="00354C85" w:rsidRPr="0059018A" w:rsidRDefault="00354C85" w:rsidP="00354C85">
      <w:pPr>
        <w:pStyle w:val="ListParagraph"/>
        <w:numPr>
          <w:ilvl w:val="0"/>
          <w:numId w:val="10"/>
        </w:numPr>
        <w:spacing w:after="160" w:line="254" w:lineRule="auto"/>
        <w:rPr>
          <w:rFonts w:cstheme="minorHAnsi"/>
        </w:rPr>
      </w:pPr>
      <w:r w:rsidRPr="0059018A">
        <w:rPr>
          <w:rFonts w:cstheme="minorHAnsi"/>
        </w:rPr>
        <w:t>Identify any text features such as captions and discuss how they contribute to meaning.</w:t>
      </w:r>
    </w:p>
    <w:p w14:paraId="633AD583" w14:textId="77777777" w:rsidR="00354C85" w:rsidRPr="00782445" w:rsidRDefault="00354C85" w:rsidP="00354C85">
      <w:pPr>
        <w:pStyle w:val="ListParagraph"/>
        <w:rPr>
          <w:rFonts w:cstheme="minorHAnsi"/>
          <w:b/>
        </w:rPr>
      </w:pPr>
    </w:p>
    <w:p w14:paraId="631DDB87" w14:textId="77777777" w:rsidR="00354C85" w:rsidRPr="00FA3362" w:rsidRDefault="00354C85" w:rsidP="00354C85">
      <w:pPr>
        <w:rPr>
          <w:rFonts w:cstheme="minorHAnsi"/>
          <w:b/>
          <w:sz w:val="28"/>
          <w:szCs w:val="28"/>
        </w:rPr>
      </w:pPr>
      <w:r w:rsidRPr="00FA3362">
        <w:rPr>
          <w:rFonts w:cstheme="minorHAnsi"/>
          <w:b/>
          <w:sz w:val="28"/>
          <w:szCs w:val="28"/>
        </w:rPr>
        <w:t xml:space="preserve">After reading:  </w:t>
      </w:r>
    </w:p>
    <w:p w14:paraId="0B7BBB30" w14:textId="77777777" w:rsidR="00354C85" w:rsidRDefault="00354C85" w:rsidP="00354C85">
      <w:pPr>
        <w:pStyle w:val="ListParagraph"/>
        <w:numPr>
          <w:ilvl w:val="0"/>
          <w:numId w:val="1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24C8DE8E" w14:textId="77777777" w:rsidR="00354C85" w:rsidRPr="00A63EAE" w:rsidRDefault="00354C85" w:rsidP="00354C85">
      <w:pPr>
        <w:pStyle w:val="ListParagraph"/>
        <w:spacing w:line="256" w:lineRule="auto"/>
        <w:rPr>
          <w:rFonts w:cstheme="minorHAnsi"/>
        </w:rPr>
      </w:pPr>
    </w:p>
    <w:p w14:paraId="490EB751" w14:textId="77777777" w:rsidR="00354C85" w:rsidRDefault="00354C85" w:rsidP="00354C85">
      <w:pPr>
        <w:pStyle w:val="ListParagraph"/>
        <w:numPr>
          <w:ilvl w:val="0"/>
          <w:numId w:val="1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549B6E13" w14:textId="77777777" w:rsidR="00354C85" w:rsidRDefault="00354C85" w:rsidP="00354C85">
      <w:pPr>
        <w:pStyle w:val="ListParagraph"/>
        <w:rPr>
          <w:rFonts w:cstheme="minorHAnsi"/>
        </w:rPr>
      </w:pPr>
    </w:p>
    <w:p w14:paraId="69DAABF6" w14:textId="77777777" w:rsidR="00354C85" w:rsidRPr="00FA3362" w:rsidRDefault="00354C85" w:rsidP="00354C85">
      <w:pPr>
        <w:pStyle w:val="ListParagraph"/>
        <w:numPr>
          <w:ilvl w:val="0"/>
          <w:numId w:val="1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0503ED23" w14:textId="77777777" w:rsidR="00354C85" w:rsidRDefault="00354C85" w:rsidP="00354C85">
      <w:pPr>
        <w:pStyle w:val="ListParagraph"/>
        <w:rPr>
          <w:rFonts w:cstheme="minorHAnsi"/>
        </w:rPr>
      </w:pPr>
    </w:p>
    <w:p w14:paraId="02AD195B" w14:textId="77777777" w:rsidR="00354C85" w:rsidRPr="00FA3362" w:rsidRDefault="00354C85" w:rsidP="00354C85">
      <w:pPr>
        <w:pStyle w:val="ListParagraph"/>
        <w:numPr>
          <w:ilvl w:val="0"/>
          <w:numId w:val="11"/>
        </w:numPr>
        <w:spacing w:after="160" w:line="254" w:lineRule="auto"/>
        <w:rPr>
          <w:rFonts w:cstheme="minorHAnsi"/>
          <w:b/>
        </w:rPr>
      </w:pPr>
      <w:r w:rsidRPr="00FA3362">
        <w:rPr>
          <w:rFonts w:cstheme="minorHAnsi"/>
        </w:rPr>
        <w:t>Reinforce new vocabulary using multiple modalities</w:t>
      </w:r>
    </w:p>
    <w:p w14:paraId="45B27008" w14:textId="77777777" w:rsidR="00354C85" w:rsidRPr="00FA3362" w:rsidRDefault="00354C85" w:rsidP="00354C85">
      <w:pPr>
        <w:pStyle w:val="ListParagraph"/>
        <w:rPr>
          <w:rFonts w:cstheme="minorHAnsi"/>
          <w:b/>
        </w:rPr>
      </w:pPr>
    </w:p>
    <w:p w14:paraId="6980B0AF" w14:textId="77777777" w:rsidR="00354C85" w:rsidRPr="00FA3362" w:rsidRDefault="00354C85" w:rsidP="00354C85">
      <w:pPr>
        <w:pStyle w:val="ListParagraph"/>
        <w:rPr>
          <w:rFonts w:cstheme="minorHAnsi"/>
          <w:b/>
        </w:rPr>
      </w:pPr>
      <w:r w:rsidRPr="00FA3362">
        <w:rPr>
          <w:rFonts w:cstheme="minorHAnsi"/>
          <w:b/>
        </w:rPr>
        <w:t xml:space="preserve">Examples of activities: </w:t>
      </w:r>
    </w:p>
    <w:p w14:paraId="090708E3" w14:textId="77777777" w:rsidR="00354C85" w:rsidRDefault="00354C85" w:rsidP="00354C85">
      <w:pPr>
        <w:pStyle w:val="ListParagraph"/>
        <w:numPr>
          <w:ilvl w:val="0"/>
          <w:numId w:val="2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6DECA1BD" w14:textId="77777777" w:rsidR="00354C85" w:rsidRDefault="00354C85" w:rsidP="00354C85">
      <w:pPr>
        <w:pStyle w:val="ListParagraph"/>
        <w:numPr>
          <w:ilvl w:val="0"/>
          <w:numId w:val="22"/>
        </w:numPr>
        <w:spacing w:after="160" w:line="254" w:lineRule="auto"/>
        <w:rPr>
          <w:rFonts w:cstheme="minorHAnsi"/>
        </w:rPr>
      </w:pPr>
      <w:r>
        <w:rPr>
          <w:rFonts w:cstheme="minorHAnsi"/>
        </w:rPr>
        <w:t xml:space="preserve">Require students to include the words introduced before reading in the culminating writing task. </w:t>
      </w:r>
    </w:p>
    <w:p w14:paraId="2A05AF1F" w14:textId="77777777" w:rsidR="00354C85" w:rsidRDefault="00354C85" w:rsidP="00354C85">
      <w:pPr>
        <w:pStyle w:val="ListParagraph"/>
        <w:numPr>
          <w:ilvl w:val="0"/>
          <w:numId w:val="22"/>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371BFBA0" w14:textId="77777777" w:rsidR="00354C85" w:rsidRDefault="00354C85" w:rsidP="00354C85">
      <w:pPr>
        <w:pStyle w:val="ListParagraph"/>
        <w:numPr>
          <w:ilvl w:val="0"/>
          <w:numId w:val="2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4790E7EA" w14:textId="77777777" w:rsidR="00354C85" w:rsidRPr="00AC4FB6" w:rsidRDefault="00354C85" w:rsidP="00354C85">
      <w:pPr>
        <w:pStyle w:val="ListParagraph"/>
        <w:ind w:left="1440"/>
        <w:rPr>
          <w:rFonts w:cstheme="minorHAnsi"/>
        </w:rPr>
      </w:pPr>
    </w:p>
    <w:p w14:paraId="1D1DDE17" w14:textId="77777777" w:rsidR="00354C85" w:rsidRDefault="00354C85" w:rsidP="00354C85">
      <w:pPr>
        <w:pStyle w:val="ListParagraph"/>
        <w:numPr>
          <w:ilvl w:val="0"/>
          <w:numId w:val="11"/>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5"/>
    </w:p>
    <w:p w14:paraId="1DDDE948" w14:textId="77777777" w:rsidR="00354C85" w:rsidRPr="00A63EAE" w:rsidRDefault="00354C85" w:rsidP="00354C85">
      <w:pPr>
        <w:pStyle w:val="ListParagraph"/>
        <w:rPr>
          <w:rFonts w:cstheme="minorHAnsi"/>
        </w:rPr>
      </w:pPr>
    </w:p>
    <w:p w14:paraId="654B2939" w14:textId="77777777" w:rsidR="00354C85" w:rsidRDefault="00354C85" w:rsidP="00354C85">
      <w:pPr>
        <w:pStyle w:val="ListParagraph"/>
        <w:numPr>
          <w:ilvl w:val="0"/>
          <w:numId w:val="11"/>
        </w:numPr>
        <w:spacing w:after="160" w:line="254" w:lineRule="auto"/>
        <w:rPr>
          <w:rFonts w:cstheme="minorHAnsi"/>
        </w:rPr>
      </w:pPr>
      <w:r>
        <w:rPr>
          <w:rFonts w:cstheme="minorHAnsi"/>
        </w:rPr>
        <w:t>Provide differentiated scaffolds for writing assignments based on students’ English language proficiency levels.</w:t>
      </w:r>
    </w:p>
    <w:p w14:paraId="0F796725" w14:textId="77777777" w:rsidR="00354C85" w:rsidRDefault="00354C85" w:rsidP="00354C85">
      <w:pPr>
        <w:pStyle w:val="ListParagraph"/>
        <w:rPr>
          <w:rFonts w:cstheme="minorHAnsi"/>
          <w:b/>
        </w:rPr>
      </w:pPr>
    </w:p>
    <w:p w14:paraId="3F76BE73" w14:textId="77777777" w:rsidR="00354C85" w:rsidRDefault="00354C85" w:rsidP="00354C85">
      <w:pPr>
        <w:pStyle w:val="ListParagraph"/>
        <w:rPr>
          <w:rFonts w:cstheme="minorHAnsi"/>
        </w:rPr>
      </w:pPr>
      <w:r>
        <w:rPr>
          <w:rFonts w:cstheme="minorHAnsi"/>
          <w:b/>
        </w:rPr>
        <w:t>Examples of Activities:</w:t>
      </w:r>
      <w:r>
        <w:rPr>
          <w:rFonts w:cstheme="minorHAnsi"/>
        </w:rPr>
        <w:t xml:space="preserve"> </w:t>
      </w:r>
    </w:p>
    <w:p w14:paraId="49750A9B" w14:textId="77777777" w:rsidR="00354C85" w:rsidRDefault="00354C85" w:rsidP="00354C85">
      <w:pPr>
        <w:pStyle w:val="ListParagraph"/>
        <w:numPr>
          <w:ilvl w:val="0"/>
          <w:numId w:val="19"/>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2A24CB6E" w14:textId="77777777" w:rsidR="00354C85" w:rsidRDefault="00354C85" w:rsidP="00354C85">
      <w:pPr>
        <w:pStyle w:val="ListParagraph"/>
        <w:numPr>
          <w:ilvl w:val="0"/>
          <w:numId w:val="19"/>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14:paraId="609CFCBF" w14:textId="77777777" w:rsidR="00354C85" w:rsidRDefault="00354C85" w:rsidP="00354C85">
      <w:pPr>
        <w:pStyle w:val="ListParagraph"/>
        <w:numPr>
          <w:ilvl w:val="0"/>
          <w:numId w:val="1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019917AA" w14:textId="77777777" w:rsidR="00354C85" w:rsidRPr="00911037" w:rsidRDefault="00354C85" w:rsidP="00354C85">
      <w:pPr>
        <w:pStyle w:val="ListParagraph"/>
        <w:numPr>
          <w:ilvl w:val="0"/>
          <w:numId w:val="1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14:paraId="692D73ED" w14:textId="77777777" w:rsidR="00354C85" w:rsidRDefault="00354C85" w:rsidP="00354C85">
      <w:pPr>
        <w:pStyle w:val="ListParagraph"/>
        <w:numPr>
          <w:ilvl w:val="0"/>
          <w:numId w:val="1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1437A86E" w14:textId="77777777" w:rsidR="00354C85" w:rsidRPr="004343E6" w:rsidRDefault="00354C85" w:rsidP="004343E6">
      <w:pPr>
        <w:spacing w:line="360" w:lineRule="auto"/>
        <w:rPr>
          <w:szCs w:val="24"/>
        </w:rPr>
      </w:pPr>
    </w:p>
    <w:sectPr w:rsidR="00354C85" w:rsidRPr="004343E6"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Apple Chancery">
    <w:altName w:val="Courier New"/>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B850206"/>
    <w:multiLevelType w:val="hybridMultilevel"/>
    <w:tmpl w:val="C07CCAD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21"/>
  </w:num>
  <w:num w:numId="8">
    <w:abstractNumId w:val="6"/>
  </w:num>
  <w:num w:numId="9">
    <w:abstractNumId w:val="15"/>
  </w:num>
  <w:num w:numId="10">
    <w:abstractNumId w:val="5"/>
  </w:num>
  <w:num w:numId="11">
    <w:abstractNumId w:val="8"/>
  </w:num>
  <w:num w:numId="12">
    <w:abstractNumId w:val="17"/>
  </w:num>
  <w:num w:numId="13">
    <w:abstractNumId w:val="16"/>
  </w:num>
  <w:num w:numId="14">
    <w:abstractNumId w:val="1"/>
  </w:num>
  <w:num w:numId="15">
    <w:abstractNumId w:val="3"/>
  </w:num>
  <w:num w:numId="16">
    <w:abstractNumId w:val="18"/>
  </w:num>
  <w:num w:numId="17">
    <w:abstractNumId w:val="7"/>
  </w:num>
  <w:num w:numId="18">
    <w:abstractNumId w:val="20"/>
  </w:num>
  <w:num w:numId="19">
    <w:abstractNumId w:val="11"/>
  </w:num>
  <w:num w:numId="20">
    <w:abstractNumId w:val="2"/>
  </w:num>
  <w:num w:numId="21">
    <w:abstractNumId w:val="1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807FA"/>
    <w:rsid w:val="00086D50"/>
    <w:rsid w:val="000B28D1"/>
    <w:rsid w:val="000D4E90"/>
    <w:rsid w:val="00104D59"/>
    <w:rsid w:val="00115DF4"/>
    <w:rsid w:val="0012405B"/>
    <w:rsid w:val="001253A3"/>
    <w:rsid w:val="00126738"/>
    <w:rsid w:val="001423A7"/>
    <w:rsid w:val="00144147"/>
    <w:rsid w:val="0017370F"/>
    <w:rsid w:val="00187633"/>
    <w:rsid w:val="001A393D"/>
    <w:rsid w:val="001B527C"/>
    <w:rsid w:val="001C323B"/>
    <w:rsid w:val="001F4210"/>
    <w:rsid w:val="00203669"/>
    <w:rsid w:val="00210981"/>
    <w:rsid w:val="00242883"/>
    <w:rsid w:val="002439E2"/>
    <w:rsid w:val="002514FD"/>
    <w:rsid w:val="00267CFB"/>
    <w:rsid w:val="00274B48"/>
    <w:rsid w:val="00280116"/>
    <w:rsid w:val="00297012"/>
    <w:rsid w:val="002A3704"/>
    <w:rsid w:val="002B192E"/>
    <w:rsid w:val="002C160B"/>
    <w:rsid w:val="002C1E0C"/>
    <w:rsid w:val="002C3309"/>
    <w:rsid w:val="002C38D8"/>
    <w:rsid w:val="002F1A1F"/>
    <w:rsid w:val="002F270F"/>
    <w:rsid w:val="003018DF"/>
    <w:rsid w:val="00324D7A"/>
    <w:rsid w:val="00335FA1"/>
    <w:rsid w:val="00341A47"/>
    <w:rsid w:val="00354C85"/>
    <w:rsid w:val="00357211"/>
    <w:rsid w:val="00357E6F"/>
    <w:rsid w:val="003734E3"/>
    <w:rsid w:val="00376950"/>
    <w:rsid w:val="003848C1"/>
    <w:rsid w:val="00397C25"/>
    <w:rsid w:val="003A025E"/>
    <w:rsid w:val="003B37C7"/>
    <w:rsid w:val="003C1EA6"/>
    <w:rsid w:val="003C3CD2"/>
    <w:rsid w:val="003C5A3A"/>
    <w:rsid w:val="003D0494"/>
    <w:rsid w:val="003D183B"/>
    <w:rsid w:val="003D532B"/>
    <w:rsid w:val="003E2967"/>
    <w:rsid w:val="003F22D0"/>
    <w:rsid w:val="003F5061"/>
    <w:rsid w:val="004207A5"/>
    <w:rsid w:val="004333B5"/>
    <w:rsid w:val="004343E6"/>
    <w:rsid w:val="004372ED"/>
    <w:rsid w:val="00445283"/>
    <w:rsid w:val="004735E3"/>
    <w:rsid w:val="004A0D5A"/>
    <w:rsid w:val="004A1C28"/>
    <w:rsid w:val="004A6D5D"/>
    <w:rsid w:val="004A7914"/>
    <w:rsid w:val="004B088E"/>
    <w:rsid w:val="004E48DE"/>
    <w:rsid w:val="004F2660"/>
    <w:rsid w:val="004F623C"/>
    <w:rsid w:val="005030CD"/>
    <w:rsid w:val="00521D03"/>
    <w:rsid w:val="00556B7B"/>
    <w:rsid w:val="00561C97"/>
    <w:rsid w:val="00566C40"/>
    <w:rsid w:val="00567A1F"/>
    <w:rsid w:val="00577910"/>
    <w:rsid w:val="00577FB4"/>
    <w:rsid w:val="005B4CA6"/>
    <w:rsid w:val="005D67DE"/>
    <w:rsid w:val="005E20ED"/>
    <w:rsid w:val="005F0D52"/>
    <w:rsid w:val="005F34DC"/>
    <w:rsid w:val="0061192D"/>
    <w:rsid w:val="0064182F"/>
    <w:rsid w:val="00642B1A"/>
    <w:rsid w:val="00653EE2"/>
    <w:rsid w:val="00663E03"/>
    <w:rsid w:val="006706CF"/>
    <w:rsid w:val="00686898"/>
    <w:rsid w:val="00692751"/>
    <w:rsid w:val="00692DBA"/>
    <w:rsid w:val="006B495C"/>
    <w:rsid w:val="006D1CC6"/>
    <w:rsid w:val="006D374D"/>
    <w:rsid w:val="006E750A"/>
    <w:rsid w:val="006F5F6C"/>
    <w:rsid w:val="007047BF"/>
    <w:rsid w:val="00706448"/>
    <w:rsid w:val="007419FA"/>
    <w:rsid w:val="00745DB4"/>
    <w:rsid w:val="007700CF"/>
    <w:rsid w:val="00771E2A"/>
    <w:rsid w:val="00792CE3"/>
    <w:rsid w:val="00794D18"/>
    <w:rsid w:val="00795534"/>
    <w:rsid w:val="007B31D1"/>
    <w:rsid w:val="007C6D5B"/>
    <w:rsid w:val="007F78C6"/>
    <w:rsid w:val="00823FF4"/>
    <w:rsid w:val="00841A22"/>
    <w:rsid w:val="0084575B"/>
    <w:rsid w:val="00850917"/>
    <w:rsid w:val="00855029"/>
    <w:rsid w:val="00865230"/>
    <w:rsid w:val="00871895"/>
    <w:rsid w:val="00885F18"/>
    <w:rsid w:val="00891C0C"/>
    <w:rsid w:val="008959F6"/>
    <w:rsid w:val="008A02E6"/>
    <w:rsid w:val="008E0C73"/>
    <w:rsid w:val="00913741"/>
    <w:rsid w:val="00924194"/>
    <w:rsid w:val="00934460"/>
    <w:rsid w:val="009359B3"/>
    <w:rsid w:val="00954B67"/>
    <w:rsid w:val="00955B7C"/>
    <w:rsid w:val="00957A7F"/>
    <w:rsid w:val="009A01EB"/>
    <w:rsid w:val="009A28BD"/>
    <w:rsid w:val="009C1F2B"/>
    <w:rsid w:val="009C479D"/>
    <w:rsid w:val="009C7E6E"/>
    <w:rsid w:val="009E07B3"/>
    <w:rsid w:val="009F7C3A"/>
    <w:rsid w:val="00A037CC"/>
    <w:rsid w:val="00A04B70"/>
    <w:rsid w:val="00A14929"/>
    <w:rsid w:val="00A1680A"/>
    <w:rsid w:val="00A2532C"/>
    <w:rsid w:val="00A42B00"/>
    <w:rsid w:val="00A44C68"/>
    <w:rsid w:val="00A84232"/>
    <w:rsid w:val="00A946DE"/>
    <w:rsid w:val="00AA3FFD"/>
    <w:rsid w:val="00AA60DE"/>
    <w:rsid w:val="00AD29F4"/>
    <w:rsid w:val="00AF161F"/>
    <w:rsid w:val="00B03724"/>
    <w:rsid w:val="00B04A49"/>
    <w:rsid w:val="00B237B7"/>
    <w:rsid w:val="00B25A47"/>
    <w:rsid w:val="00B3629A"/>
    <w:rsid w:val="00B41B2C"/>
    <w:rsid w:val="00B503A3"/>
    <w:rsid w:val="00B52C84"/>
    <w:rsid w:val="00B6015D"/>
    <w:rsid w:val="00B615F2"/>
    <w:rsid w:val="00B6198E"/>
    <w:rsid w:val="00B6450E"/>
    <w:rsid w:val="00B707D4"/>
    <w:rsid w:val="00B72BC3"/>
    <w:rsid w:val="00B77D8F"/>
    <w:rsid w:val="00B808E4"/>
    <w:rsid w:val="00B81019"/>
    <w:rsid w:val="00BA35EB"/>
    <w:rsid w:val="00BD3770"/>
    <w:rsid w:val="00BD7696"/>
    <w:rsid w:val="00BF6B22"/>
    <w:rsid w:val="00C066E1"/>
    <w:rsid w:val="00C10E8F"/>
    <w:rsid w:val="00C2039A"/>
    <w:rsid w:val="00C21058"/>
    <w:rsid w:val="00C25303"/>
    <w:rsid w:val="00C30132"/>
    <w:rsid w:val="00C413AB"/>
    <w:rsid w:val="00C53165"/>
    <w:rsid w:val="00C57F33"/>
    <w:rsid w:val="00C662A3"/>
    <w:rsid w:val="00C8327A"/>
    <w:rsid w:val="00C84134"/>
    <w:rsid w:val="00C8788F"/>
    <w:rsid w:val="00C93264"/>
    <w:rsid w:val="00CC12DA"/>
    <w:rsid w:val="00CC25EF"/>
    <w:rsid w:val="00CE7705"/>
    <w:rsid w:val="00CF32C9"/>
    <w:rsid w:val="00D20FC4"/>
    <w:rsid w:val="00D2278C"/>
    <w:rsid w:val="00D44C06"/>
    <w:rsid w:val="00D46731"/>
    <w:rsid w:val="00D808CC"/>
    <w:rsid w:val="00DB3D6D"/>
    <w:rsid w:val="00DF5E79"/>
    <w:rsid w:val="00DF715D"/>
    <w:rsid w:val="00E01B89"/>
    <w:rsid w:val="00E06B92"/>
    <w:rsid w:val="00E11758"/>
    <w:rsid w:val="00E36977"/>
    <w:rsid w:val="00E45629"/>
    <w:rsid w:val="00E50525"/>
    <w:rsid w:val="00E86F53"/>
    <w:rsid w:val="00E973B1"/>
    <w:rsid w:val="00EB49C4"/>
    <w:rsid w:val="00EB7E8D"/>
    <w:rsid w:val="00EC2467"/>
    <w:rsid w:val="00EC66A3"/>
    <w:rsid w:val="00ED4A8D"/>
    <w:rsid w:val="00ED7CE6"/>
    <w:rsid w:val="00EF04BD"/>
    <w:rsid w:val="00EF2CFB"/>
    <w:rsid w:val="00EF6914"/>
    <w:rsid w:val="00F137A2"/>
    <w:rsid w:val="00F151A9"/>
    <w:rsid w:val="00F2127A"/>
    <w:rsid w:val="00F25151"/>
    <w:rsid w:val="00F261D0"/>
    <w:rsid w:val="00F352E5"/>
    <w:rsid w:val="00F35E89"/>
    <w:rsid w:val="00F42281"/>
    <w:rsid w:val="00F5430E"/>
    <w:rsid w:val="00F55B1C"/>
    <w:rsid w:val="00F5623A"/>
    <w:rsid w:val="00F61D7A"/>
    <w:rsid w:val="00F74FC6"/>
    <w:rsid w:val="00F8685D"/>
    <w:rsid w:val="00FA3461"/>
    <w:rsid w:val="00FA392F"/>
    <w:rsid w:val="00FD12AF"/>
    <w:rsid w:val="00FD2DC9"/>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7DE275"/>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C40"/>
    <w:rPr>
      <w:sz w:val="24"/>
      <w:lang w:eastAsia="en-US"/>
    </w:rPr>
  </w:style>
  <w:style w:type="paragraph" w:styleId="Heading1">
    <w:name w:val="heading 1"/>
    <w:basedOn w:val="Normal"/>
    <w:next w:val="Normal"/>
    <w:link w:val="Heading1Char"/>
    <w:uiPriority w:val="9"/>
    <w:qFormat/>
    <w:rsid w:val="00B615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customStyle="1" w:styleId="Heading1Char">
    <w:name w:val="Heading 1 Char"/>
    <w:basedOn w:val="DefaultParagraphFont"/>
    <w:link w:val="Heading1"/>
    <w:uiPriority w:val="9"/>
    <w:rsid w:val="00B615F2"/>
    <w:rPr>
      <w:rFonts w:asciiTheme="majorHAnsi" w:eastAsiaTheme="majorEastAsia" w:hAnsiTheme="majorHAnsi" w:cstheme="majorBidi"/>
      <w:b/>
      <w:bCs/>
      <w:color w:val="345A8A" w:themeColor="accent1" w:themeShade="B5"/>
      <w:sz w:val="32"/>
      <w:szCs w:val="32"/>
      <w:lang w:eastAsia="en-US"/>
    </w:rPr>
  </w:style>
  <w:style w:type="character" w:styleId="Hyperlink">
    <w:name w:val="Hyperlink"/>
    <w:basedOn w:val="DefaultParagraphFont"/>
    <w:uiPriority w:val="99"/>
    <w:unhideWhenUsed/>
    <w:rsid w:val="00354C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44A88-8AE7-4263-B513-22DE6BD72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2879</Words>
  <Characters>16412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2019-01-09T17:40:00Z</dcterms:created>
  <dcterms:modified xsi:type="dcterms:W3CDTF">2019-01-09T17:40:00Z</dcterms:modified>
</cp:coreProperties>
</file>