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1840" w:rsidRDefault="00177848" w:rsidP="00923487">
      <w:pPr>
        <w:spacing w:after="0" w:line="360" w:lineRule="auto"/>
        <w:contextualSpacing/>
        <w:rPr>
          <w:rFonts w:asciiTheme="minorHAnsi" w:hAnsiTheme="minorHAnsi" w:cstheme="minorHAnsi"/>
          <w:sz w:val="32"/>
          <w:szCs w:val="32"/>
        </w:rPr>
      </w:pPr>
      <w:r>
        <w:rPr>
          <w:rFonts w:asciiTheme="minorHAnsi" w:hAnsiTheme="minorHAnsi" w:cstheme="minorHAnsi"/>
          <w:sz w:val="32"/>
          <w:szCs w:val="32"/>
        </w:rPr>
        <w:t xml:space="preserve">Unit </w:t>
      </w:r>
      <w:r w:rsidR="00961AA2">
        <w:rPr>
          <w:rFonts w:asciiTheme="minorHAnsi" w:hAnsiTheme="minorHAnsi" w:cstheme="minorHAnsi"/>
          <w:sz w:val="32"/>
          <w:szCs w:val="32"/>
        </w:rPr>
        <w:t>2</w:t>
      </w:r>
      <w:r>
        <w:rPr>
          <w:rFonts w:asciiTheme="minorHAnsi" w:hAnsiTheme="minorHAnsi" w:cstheme="minorHAnsi"/>
          <w:sz w:val="32"/>
          <w:szCs w:val="32"/>
        </w:rPr>
        <w:t xml:space="preserve">/Week </w:t>
      </w:r>
      <w:r w:rsidR="00BC198F" w:rsidRPr="00502EEC">
        <w:rPr>
          <w:rFonts w:asciiTheme="minorHAnsi" w:hAnsiTheme="minorHAnsi" w:cstheme="minorHAnsi"/>
          <w:sz w:val="32"/>
          <w:szCs w:val="32"/>
        </w:rPr>
        <w:t>1</w:t>
      </w:r>
    </w:p>
    <w:p w:rsidR="00144A4B" w:rsidRPr="00923487" w:rsidRDefault="00177848" w:rsidP="00502EEC">
      <w:pPr>
        <w:tabs>
          <w:tab w:val="left" w:pos="2187"/>
        </w:tabs>
        <w:spacing w:after="0" w:line="360" w:lineRule="auto"/>
        <w:contextualSpacing/>
        <w:rPr>
          <w:rFonts w:asciiTheme="minorHAnsi" w:hAnsiTheme="minorHAnsi" w:cstheme="minorHAnsi"/>
          <w:sz w:val="32"/>
          <w:szCs w:val="32"/>
        </w:rPr>
      </w:pPr>
      <w:r w:rsidRPr="00177848">
        <w:rPr>
          <w:rFonts w:asciiTheme="minorHAnsi" w:hAnsiTheme="minorHAnsi" w:cstheme="minorHAnsi"/>
          <w:sz w:val="32"/>
          <w:szCs w:val="32"/>
          <w:u w:val="single"/>
        </w:rPr>
        <w:t>Title:</w:t>
      </w:r>
      <w:r w:rsidR="00923487">
        <w:rPr>
          <w:rFonts w:asciiTheme="minorHAnsi" w:hAnsiTheme="minorHAnsi" w:cstheme="minorHAnsi"/>
          <w:sz w:val="32"/>
          <w:szCs w:val="32"/>
        </w:rPr>
        <w:t xml:space="preserve"> Galileo</w:t>
      </w:r>
      <w:r w:rsidR="00502EEC">
        <w:rPr>
          <w:rFonts w:asciiTheme="minorHAnsi" w:hAnsiTheme="minorHAnsi" w:cstheme="minorHAnsi"/>
          <w:sz w:val="32"/>
          <w:szCs w:val="32"/>
        </w:rPr>
        <w:tab/>
      </w:r>
    </w:p>
    <w:p w:rsidR="00247713" w:rsidRPr="00144A4B" w:rsidRDefault="0093038E" w:rsidP="00923487">
      <w:pPr>
        <w:spacing w:after="0" w:line="360" w:lineRule="auto"/>
        <w:contextualSpacing/>
        <w:rPr>
          <w:rFonts w:asciiTheme="minorHAnsi" w:hAnsiTheme="minorHAnsi" w:cstheme="minorHAnsi"/>
          <w:b/>
          <w:sz w:val="24"/>
          <w:szCs w:val="24"/>
        </w:rPr>
      </w:pPr>
      <w:r w:rsidRPr="007C5C7E">
        <w:rPr>
          <w:rFonts w:asciiTheme="minorHAnsi" w:hAnsiTheme="minorHAnsi" w:cstheme="minorHAnsi"/>
          <w:sz w:val="32"/>
          <w:szCs w:val="32"/>
          <w:u w:val="single"/>
        </w:rPr>
        <w:t>Suggested Time</w:t>
      </w:r>
      <w:r w:rsidR="00144A4B">
        <w:rPr>
          <w:rFonts w:asciiTheme="minorHAnsi" w:hAnsiTheme="minorHAnsi" w:cstheme="minorHAnsi"/>
          <w:sz w:val="32"/>
          <w:szCs w:val="32"/>
          <w:u w:val="single"/>
        </w:rPr>
        <w:t>:</w:t>
      </w:r>
      <w:r w:rsidR="00144A4B">
        <w:rPr>
          <w:rFonts w:asciiTheme="minorHAnsi" w:hAnsiTheme="minorHAnsi" w:cstheme="minorHAnsi"/>
          <w:sz w:val="32"/>
          <w:szCs w:val="32"/>
          <w:u w:val="single"/>
        </w:rPr>
        <w:tab/>
      </w:r>
      <w:r w:rsidR="00840B70">
        <w:rPr>
          <w:rFonts w:asciiTheme="minorHAnsi" w:hAnsiTheme="minorHAnsi" w:cstheme="minorHAnsi"/>
          <w:sz w:val="32"/>
          <w:szCs w:val="32"/>
        </w:rPr>
        <w:t xml:space="preserve"> </w:t>
      </w:r>
      <w:r w:rsidR="008D30C9">
        <w:rPr>
          <w:rFonts w:asciiTheme="minorHAnsi" w:hAnsiTheme="minorHAnsi" w:cstheme="minorHAnsi"/>
          <w:sz w:val="32"/>
          <w:szCs w:val="32"/>
        </w:rPr>
        <w:t>5</w:t>
      </w:r>
      <w:r w:rsidR="00B474EF" w:rsidRPr="005B6C42">
        <w:rPr>
          <w:rFonts w:asciiTheme="minorHAnsi" w:hAnsiTheme="minorHAnsi" w:cstheme="minorHAnsi"/>
          <w:sz w:val="32"/>
          <w:szCs w:val="32"/>
        </w:rPr>
        <w:t xml:space="preserve"> days (</w:t>
      </w:r>
      <w:r w:rsidR="008D30C9">
        <w:rPr>
          <w:rFonts w:asciiTheme="minorHAnsi" w:hAnsiTheme="minorHAnsi" w:cstheme="minorHAnsi"/>
          <w:sz w:val="32"/>
          <w:szCs w:val="32"/>
        </w:rPr>
        <w:t>45</w:t>
      </w:r>
      <w:r w:rsidR="00B474EF" w:rsidRPr="005B6C42">
        <w:rPr>
          <w:rFonts w:asciiTheme="minorHAnsi" w:hAnsiTheme="minorHAnsi" w:cstheme="minorHAnsi"/>
          <w:sz w:val="32"/>
          <w:szCs w:val="32"/>
        </w:rPr>
        <w:t xml:space="preserve"> minutes per day)</w:t>
      </w:r>
    </w:p>
    <w:p w:rsidR="001034D9" w:rsidRPr="00840B70" w:rsidRDefault="001F1840" w:rsidP="00923487">
      <w:pPr>
        <w:spacing w:after="0" w:line="360" w:lineRule="auto"/>
        <w:contextualSpacing/>
        <w:rPr>
          <w:rFonts w:asciiTheme="minorHAnsi" w:hAnsiTheme="minorHAnsi" w:cstheme="minorHAnsi"/>
          <w:sz w:val="32"/>
          <w:szCs w:val="32"/>
          <w:u w:val="single"/>
        </w:rPr>
      </w:pPr>
      <w:r>
        <w:rPr>
          <w:rFonts w:asciiTheme="minorHAnsi" w:hAnsiTheme="minorHAnsi" w:cstheme="minorHAnsi"/>
          <w:sz w:val="32"/>
          <w:szCs w:val="32"/>
          <w:u w:val="single"/>
        </w:rPr>
        <w:t xml:space="preserve">Common Core ELA </w:t>
      </w:r>
      <w:r w:rsidR="00CC51A2" w:rsidRPr="000601D8">
        <w:rPr>
          <w:rFonts w:asciiTheme="minorHAnsi" w:hAnsiTheme="minorHAnsi" w:cstheme="minorHAnsi"/>
          <w:sz w:val="32"/>
          <w:szCs w:val="32"/>
          <w:u w:val="single"/>
        </w:rPr>
        <w:t>Standards</w:t>
      </w:r>
      <w:r w:rsidR="00840B70">
        <w:rPr>
          <w:rFonts w:asciiTheme="minorHAnsi" w:hAnsiTheme="minorHAnsi" w:cstheme="minorHAnsi"/>
          <w:sz w:val="32"/>
          <w:szCs w:val="32"/>
          <w:u w:val="single"/>
        </w:rPr>
        <w:t>:</w:t>
      </w:r>
      <w:r w:rsidR="00840B70">
        <w:rPr>
          <w:rFonts w:asciiTheme="minorHAnsi" w:hAnsiTheme="minorHAnsi" w:cstheme="minorHAnsi"/>
          <w:sz w:val="32"/>
          <w:szCs w:val="32"/>
        </w:rPr>
        <w:t xml:space="preserve"> </w:t>
      </w:r>
      <w:r w:rsidR="00A85A55" w:rsidRPr="0082558D">
        <w:rPr>
          <w:rFonts w:asciiTheme="minorHAnsi" w:hAnsiTheme="minorHAnsi" w:cstheme="minorHAnsi"/>
          <w:sz w:val="32"/>
          <w:szCs w:val="32"/>
        </w:rPr>
        <w:t xml:space="preserve">RI.5.1, </w:t>
      </w:r>
      <w:r w:rsidR="006128BF">
        <w:rPr>
          <w:rFonts w:asciiTheme="minorHAnsi" w:hAnsiTheme="minorHAnsi" w:cstheme="minorHAnsi"/>
          <w:sz w:val="32"/>
          <w:szCs w:val="32"/>
        </w:rPr>
        <w:t>RI.5.2, RI.5.3, RI.5.8, RI.5.10;</w:t>
      </w:r>
      <w:r w:rsidR="00DC1A6F" w:rsidRPr="0082558D">
        <w:rPr>
          <w:rFonts w:asciiTheme="minorHAnsi" w:hAnsiTheme="minorHAnsi" w:cstheme="minorHAnsi"/>
          <w:sz w:val="32"/>
          <w:szCs w:val="32"/>
        </w:rPr>
        <w:t xml:space="preserve"> </w:t>
      </w:r>
      <w:r w:rsidR="006128BF">
        <w:rPr>
          <w:rFonts w:asciiTheme="minorHAnsi" w:hAnsiTheme="minorHAnsi" w:cstheme="minorHAnsi"/>
          <w:sz w:val="32"/>
          <w:szCs w:val="32"/>
        </w:rPr>
        <w:t>RF.5.3, RF.5.4;</w:t>
      </w:r>
      <w:r w:rsidR="00DC1A6F" w:rsidRPr="0082558D">
        <w:rPr>
          <w:rFonts w:asciiTheme="minorHAnsi" w:hAnsiTheme="minorHAnsi" w:cstheme="minorHAnsi"/>
          <w:sz w:val="32"/>
          <w:szCs w:val="32"/>
        </w:rPr>
        <w:t xml:space="preserve"> </w:t>
      </w:r>
      <w:r w:rsidR="006128BF">
        <w:rPr>
          <w:rFonts w:asciiTheme="minorHAnsi" w:hAnsiTheme="minorHAnsi" w:cstheme="minorHAnsi"/>
          <w:sz w:val="32"/>
          <w:szCs w:val="32"/>
        </w:rPr>
        <w:t>W.5.4, W.5.8; SL.5.1, SL.5.2; L.5.1, L.5.2, L.5.5</w:t>
      </w:r>
    </w:p>
    <w:p w:rsidR="00653262" w:rsidRDefault="00653262" w:rsidP="00923487">
      <w:pPr>
        <w:spacing w:after="0" w:line="360" w:lineRule="auto"/>
        <w:contextualSpacing/>
        <w:rPr>
          <w:rFonts w:asciiTheme="minorHAnsi" w:hAnsiTheme="minorHAnsi" w:cstheme="minorHAnsi"/>
          <w:sz w:val="32"/>
          <w:szCs w:val="32"/>
          <w:u w:val="single"/>
        </w:rPr>
      </w:pPr>
    </w:p>
    <w:p w:rsidR="001F1840" w:rsidRDefault="000B5786" w:rsidP="00923487">
      <w:pPr>
        <w:spacing w:after="0" w:line="360" w:lineRule="auto"/>
        <w:contextualSpacing/>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p>
    <w:p w:rsidR="00FB2380" w:rsidRDefault="00FB2380" w:rsidP="00923487">
      <w:pPr>
        <w:spacing w:after="0" w:line="360" w:lineRule="auto"/>
        <w:contextualSpacing/>
        <w:rPr>
          <w:rFonts w:asciiTheme="minorHAnsi" w:hAnsiTheme="minorHAnsi" w:cstheme="minorHAnsi"/>
          <w:i/>
          <w:sz w:val="24"/>
          <w:szCs w:val="24"/>
        </w:rPr>
      </w:pPr>
      <w:r>
        <w:rPr>
          <w:rFonts w:asciiTheme="minorHAnsi" w:hAnsiTheme="minorHAnsi" w:cstheme="minorHAnsi"/>
          <w:i/>
          <w:sz w:val="24"/>
          <w:szCs w:val="24"/>
        </w:rPr>
        <w:t>Ref</w:t>
      </w:r>
      <w:r w:rsidR="0095234C">
        <w:rPr>
          <w:rFonts w:asciiTheme="minorHAnsi" w:hAnsiTheme="minorHAnsi" w:cstheme="minorHAnsi"/>
          <w:i/>
          <w:sz w:val="24"/>
          <w:szCs w:val="24"/>
        </w:rPr>
        <w:t>er to the Introduction for</w:t>
      </w:r>
      <w:r>
        <w:rPr>
          <w:rFonts w:asciiTheme="minorHAnsi" w:hAnsiTheme="minorHAnsi" w:cstheme="minorHAnsi"/>
          <w:i/>
          <w:sz w:val="24"/>
          <w:szCs w:val="24"/>
        </w:rPr>
        <w:t xml:space="preserve"> </w:t>
      </w:r>
      <w:r w:rsidR="00CA07EF">
        <w:rPr>
          <w:rFonts w:asciiTheme="minorHAnsi" w:hAnsiTheme="minorHAnsi" w:cstheme="minorHAnsi"/>
          <w:i/>
          <w:sz w:val="24"/>
          <w:szCs w:val="24"/>
        </w:rPr>
        <w:t>further details</w:t>
      </w:r>
      <w:r>
        <w:rPr>
          <w:rFonts w:asciiTheme="minorHAnsi" w:hAnsiTheme="minorHAnsi" w:cstheme="minorHAnsi"/>
          <w:i/>
          <w:sz w:val="24"/>
          <w:szCs w:val="24"/>
        </w:rPr>
        <w:t>.</w:t>
      </w:r>
    </w:p>
    <w:p w:rsidR="00FB2380" w:rsidRPr="0095234C" w:rsidRDefault="0095234C" w:rsidP="00923487">
      <w:pPr>
        <w:spacing w:after="0" w:line="360" w:lineRule="auto"/>
        <w:contextualSpacing/>
        <w:rPr>
          <w:rFonts w:asciiTheme="minorHAnsi" w:hAnsiTheme="minorHAnsi" w:cstheme="minorHAnsi"/>
          <w:b/>
          <w:sz w:val="24"/>
          <w:szCs w:val="24"/>
        </w:rPr>
      </w:pPr>
      <w:r>
        <w:rPr>
          <w:rFonts w:asciiTheme="minorHAnsi" w:hAnsiTheme="minorHAnsi" w:cstheme="minorHAnsi"/>
          <w:b/>
          <w:sz w:val="24"/>
          <w:szCs w:val="24"/>
        </w:rPr>
        <w:t>Before Teaching</w:t>
      </w:r>
    </w:p>
    <w:p w:rsidR="004D3BFD" w:rsidRPr="00FB2380" w:rsidRDefault="001F1840" w:rsidP="00923487">
      <w:pPr>
        <w:pStyle w:val="ListParagraph"/>
        <w:numPr>
          <w:ilvl w:val="0"/>
          <w:numId w:val="13"/>
        </w:numPr>
        <w:spacing w:after="0" w:line="360" w:lineRule="auto"/>
        <w:rPr>
          <w:rFonts w:asciiTheme="minorHAnsi" w:hAnsiTheme="minorHAnsi" w:cstheme="minorHAnsi"/>
          <w:sz w:val="24"/>
          <w:szCs w:val="24"/>
        </w:rPr>
      </w:pPr>
      <w:r w:rsidRPr="00FB2380">
        <w:rPr>
          <w:rFonts w:asciiTheme="minorHAnsi" w:hAnsiTheme="minorHAnsi" w:cstheme="minorHAnsi"/>
          <w:sz w:val="24"/>
          <w:szCs w:val="24"/>
        </w:rPr>
        <w:t xml:space="preserve">Read the Big Ideas and </w:t>
      </w:r>
      <w:r w:rsidR="007C5C7E" w:rsidRPr="00FB2380">
        <w:rPr>
          <w:rFonts w:asciiTheme="minorHAnsi" w:hAnsiTheme="minorHAnsi" w:cstheme="minorHAnsi"/>
          <w:sz w:val="24"/>
          <w:szCs w:val="24"/>
        </w:rPr>
        <w:t xml:space="preserve">Key Understandings </w:t>
      </w:r>
      <w:r w:rsidR="00FB2380" w:rsidRPr="00FB2380">
        <w:rPr>
          <w:rFonts w:asciiTheme="minorHAnsi" w:hAnsiTheme="minorHAnsi" w:cstheme="minorHAnsi"/>
          <w:sz w:val="24"/>
          <w:szCs w:val="24"/>
        </w:rPr>
        <w:t>and the</w:t>
      </w:r>
      <w:r w:rsidRPr="00FB2380">
        <w:rPr>
          <w:rFonts w:asciiTheme="minorHAnsi" w:hAnsiTheme="minorHAnsi" w:cstheme="minorHAnsi"/>
          <w:sz w:val="24"/>
          <w:szCs w:val="24"/>
        </w:rPr>
        <w:t xml:space="preserve"> </w:t>
      </w:r>
      <w:r w:rsidR="007C5C7E" w:rsidRPr="00FB2380">
        <w:rPr>
          <w:rFonts w:asciiTheme="minorHAnsi" w:hAnsiTheme="minorHAnsi" w:cstheme="minorHAnsi"/>
          <w:sz w:val="24"/>
          <w:szCs w:val="24"/>
        </w:rPr>
        <w:t>S</w:t>
      </w:r>
      <w:r w:rsidR="00841C15" w:rsidRPr="00FB2380">
        <w:rPr>
          <w:rFonts w:asciiTheme="minorHAnsi" w:hAnsiTheme="minorHAnsi" w:cstheme="minorHAnsi"/>
          <w:sz w:val="24"/>
          <w:szCs w:val="24"/>
        </w:rPr>
        <w:t>ynopsis</w:t>
      </w:r>
      <w:r w:rsidR="0093474C" w:rsidRPr="00FB2380">
        <w:rPr>
          <w:rFonts w:asciiTheme="minorHAnsi" w:hAnsiTheme="minorHAnsi" w:cstheme="minorHAnsi"/>
          <w:sz w:val="24"/>
          <w:szCs w:val="24"/>
        </w:rPr>
        <w:t xml:space="preserve">.  Please do </w:t>
      </w:r>
      <w:r w:rsidR="0093474C" w:rsidRPr="00FB2380">
        <w:rPr>
          <w:rFonts w:asciiTheme="minorHAnsi" w:hAnsiTheme="minorHAnsi" w:cstheme="minorHAnsi"/>
          <w:b/>
          <w:sz w:val="24"/>
          <w:szCs w:val="24"/>
        </w:rPr>
        <w:t>not</w:t>
      </w:r>
      <w:r w:rsidR="0093474C" w:rsidRPr="00FB2380">
        <w:rPr>
          <w:rFonts w:asciiTheme="minorHAnsi" w:hAnsiTheme="minorHAnsi" w:cstheme="minorHAnsi"/>
          <w:sz w:val="24"/>
          <w:szCs w:val="24"/>
        </w:rPr>
        <w:t xml:space="preserve"> read this to the students.  This is a description for teachers, about the big ideas and key understanding that students should take away </w:t>
      </w:r>
      <w:r w:rsidR="0093474C" w:rsidRPr="00FB2380">
        <w:rPr>
          <w:rFonts w:asciiTheme="minorHAnsi" w:hAnsiTheme="minorHAnsi" w:cstheme="minorHAnsi"/>
          <w:b/>
          <w:sz w:val="24"/>
          <w:szCs w:val="24"/>
        </w:rPr>
        <w:t>after</w:t>
      </w:r>
      <w:r w:rsidR="0093474C" w:rsidRPr="00FB2380">
        <w:rPr>
          <w:rFonts w:asciiTheme="minorHAnsi" w:hAnsiTheme="minorHAnsi" w:cstheme="minorHAnsi"/>
          <w:sz w:val="24"/>
          <w:szCs w:val="24"/>
        </w:rPr>
        <w:t xml:space="preserve"> completing this task.</w:t>
      </w:r>
    </w:p>
    <w:p w:rsidR="001F1840" w:rsidRPr="001F1840" w:rsidRDefault="001F1840" w:rsidP="00923487">
      <w:pPr>
        <w:spacing w:after="0" w:line="360" w:lineRule="auto"/>
        <w:ind w:firstLine="720"/>
        <w:contextualSpacing/>
        <w:rPr>
          <w:rFonts w:asciiTheme="minorHAnsi" w:hAnsiTheme="minorHAnsi" w:cstheme="minorHAnsi"/>
          <w:sz w:val="24"/>
          <w:szCs w:val="24"/>
          <w:u w:val="single"/>
        </w:rPr>
      </w:pPr>
      <w:r w:rsidRPr="001F1840">
        <w:rPr>
          <w:rFonts w:asciiTheme="minorHAnsi" w:hAnsiTheme="minorHAnsi" w:cstheme="minorHAnsi"/>
          <w:sz w:val="24"/>
          <w:szCs w:val="24"/>
          <w:u w:val="single"/>
        </w:rPr>
        <w:t>Big Ideas and Key Understandings</w:t>
      </w:r>
    </w:p>
    <w:p w:rsidR="00FC53BF" w:rsidRPr="00923487" w:rsidRDefault="00FC53BF" w:rsidP="00923487">
      <w:pPr>
        <w:spacing w:after="0" w:line="360" w:lineRule="auto"/>
        <w:ind w:left="720"/>
        <w:contextualSpacing/>
        <w:rPr>
          <w:rFonts w:asciiTheme="minorHAnsi" w:hAnsiTheme="minorHAnsi" w:cstheme="minorHAnsi"/>
          <w:sz w:val="24"/>
          <w:szCs w:val="24"/>
        </w:rPr>
      </w:pPr>
      <w:r>
        <w:rPr>
          <w:rFonts w:asciiTheme="minorHAnsi" w:hAnsiTheme="minorHAnsi" w:cstheme="minorHAnsi"/>
          <w:sz w:val="24"/>
          <w:szCs w:val="24"/>
        </w:rPr>
        <w:t>The unknowns in astronomy in Galileo’s time brought out Galileo’s creativity, curiosity, and motivation whereas these same unknowns unsettled others and caused them to silence those who opposed their views.</w:t>
      </w:r>
    </w:p>
    <w:p w:rsidR="001F1840" w:rsidRPr="001F1840" w:rsidRDefault="001F1840" w:rsidP="00923487">
      <w:pPr>
        <w:spacing w:after="0" w:line="360" w:lineRule="auto"/>
        <w:ind w:left="360" w:firstLine="360"/>
        <w:contextualSpacing/>
        <w:rPr>
          <w:rFonts w:asciiTheme="minorHAnsi" w:hAnsiTheme="minorHAnsi" w:cstheme="minorHAnsi"/>
          <w:sz w:val="24"/>
          <w:szCs w:val="24"/>
          <w:u w:val="single"/>
        </w:rPr>
      </w:pPr>
      <w:r w:rsidRPr="001F1840">
        <w:rPr>
          <w:rFonts w:asciiTheme="minorHAnsi" w:hAnsiTheme="minorHAnsi" w:cstheme="minorHAnsi"/>
          <w:sz w:val="24"/>
          <w:szCs w:val="24"/>
          <w:u w:val="single"/>
        </w:rPr>
        <w:t>Synopsis</w:t>
      </w:r>
      <w:r w:rsidR="00006EC9">
        <w:rPr>
          <w:rFonts w:asciiTheme="minorHAnsi" w:hAnsiTheme="minorHAnsi" w:cstheme="minorHAnsi"/>
          <w:sz w:val="24"/>
          <w:szCs w:val="24"/>
          <w:u w:val="single"/>
        </w:rPr>
        <w:t xml:space="preserve">: </w:t>
      </w:r>
    </w:p>
    <w:p w:rsidR="00FB2380" w:rsidRPr="00923487" w:rsidRDefault="00FC53BF" w:rsidP="00923487">
      <w:pPr>
        <w:spacing w:after="0" w:line="360" w:lineRule="auto"/>
        <w:ind w:left="720"/>
        <w:contextualSpacing/>
        <w:rPr>
          <w:rFonts w:asciiTheme="minorHAnsi" w:hAnsiTheme="minorHAnsi" w:cstheme="minorHAnsi"/>
          <w:sz w:val="24"/>
          <w:szCs w:val="24"/>
        </w:rPr>
      </w:pPr>
      <w:r>
        <w:rPr>
          <w:rFonts w:asciiTheme="minorHAnsi" w:hAnsiTheme="minorHAnsi" w:cstheme="minorHAnsi"/>
          <w:sz w:val="24"/>
          <w:szCs w:val="24"/>
        </w:rPr>
        <w:t>Galileo refines the telescope and becomes one of the pioneers of astrono</w:t>
      </w:r>
      <w:r w:rsidR="00121A33">
        <w:rPr>
          <w:rFonts w:asciiTheme="minorHAnsi" w:hAnsiTheme="minorHAnsi" w:cstheme="minorHAnsi"/>
          <w:sz w:val="24"/>
          <w:szCs w:val="24"/>
        </w:rPr>
        <w:t xml:space="preserve">my. He discovers that the Earth is not a still body around which the sun revolves.  This novel idea </w:t>
      </w:r>
      <w:r w:rsidR="00961AA2">
        <w:rPr>
          <w:rFonts w:asciiTheme="minorHAnsi" w:hAnsiTheme="minorHAnsi" w:cstheme="minorHAnsi"/>
          <w:sz w:val="24"/>
          <w:szCs w:val="24"/>
        </w:rPr>
        <w:t>is</w:t>
      </w:r>
      <w:r w:rsidR="00121A33">
        <w:rPr>
          <w:rFonts w:asciiTheme="minorHAnsi" w:hAnsiTheme="minorHAnsi" w:cstheme="minorHAnsi"/>
          <w:sz w:val="24"/>
          <w:szCs w:val="24"/>
        </w:rPr>
        <w:t xml:space="preserve"> unsettling to the Church at the time and Galileo </w:t>
      </w:r>
      <w:r w:rsidR="00961AA2">
        <w:rPr>
          <w:rFonts w:asciiTheme="minorHAnsi" w:hAnsiTheme="minorHAnsi" w:cstheme="minorHAnsi"/>
          <w:sz w:val="24"/>
          <w:szCs w:val="24"/>
        </w:rPr>
        <w:t>is</w:t>
      </w:r>
      <w:r w:rsidR="00121A33">
        <w:rPr>
          <w:rFonts w:asciiTheme="minorHAnsi" w:hAnsiTheme="minorHAnsi" w:cstheme="minorHAnsi"/>
          <w:sz w:val="24"/>
          <w:szCs w:val="24"/>
        </w:rPr>
        <w:t xml:space="preserve"> punished by </w:t>
      </w:r>
      <w:r w:rsidR="00961AA2">
        <w:rPr>
          <w:rFonts w:asciiTheme="minorHAnsi" w:hAnsiTheme="minorHAnsi" w:cstheme="minorHAnsi"/>
          <w:sz w:val="24"/>
          <w:szCs w:val="24"/>
        </w:rPr>
        <w:t xml:space="preserve">the Church.  He had to </w:t>
      </w:r>
      <w:r w:rsidR="00121A33">
        <w:rPr>
          <w:rFonts w:asciiTheme="minorHAnsi" w:hAnsiTheme="minorHAnsi" w:cstheme="minorHAnsi"/>
          <w:sz w:val="24"/>
          <w:szCs w:val="24"/>
        </w:rPr>
        <w:t xml:space="preserve">withdraw this idea and never speak of it </w:t>
      </w:r>
      <w:r w:rsidR="006A4D21">
        <w:rPr>
          <w:rFonts w:asciiTheme="minorHAnsi" w:hAnsiTheme="minorHAnsi" w:cstheme="minorHAnsi"/>
          <w:sz w:val="24"/>
          <w:szCs w:val="24"/>
        </w:rPr>
        <w:t>publicly</w:t>
      </w:r>
      <w:r w:rsidR="00121A33">
        <w:rPr>
          <w:rFonts w:asciiTheme="minorHAnsi" w:hAnsiTheme="minorHAnsi" w:cstheme="minorHAnsi"/>
          <w:sz w:val="24"/>
          <w:szCs w:val="24"/>
        </w:rPr>
        <w:t>.</w:t>
      </w:r>
    </w:p>
    <w:p w:rsidR="00841C15" w:rsidRPr="00FB2380" w:rsidRDefault="00841C15" w:rsidP="00923487">
      <w:pPr>
        <w:pStyle w:val="ListParagraph"/>
        <w:numPr>
          <w:ilvl w:val="0"/>
          <w:numId w:val="13"/>
        </w:numPr>
        <w:spacing w:after="0" w:line="360" w:lineRule="auto"/>
        <w:rPr>
          <w:rFonts w:asciiTheme="minorHAnsi" w:hAnsiTheme="minorHAnsi" w:cstheme="minorHAnsi"/>
          <w:sz w:val="24"/>
          <w:szCs w:val="24"/>
        </w:rPr>
      </w:pPr>
      <w:r w:rsidRPr="00FB2380">
        <w:rPr>
          <w:rFonts w:asciiTheme="minorHAnsi" w:hAnsiTheme="minorHAnsi" w:cstheme="minorHAnsi"/>
          <w:sz w:val="24"/>
          <w:szCs w:val="24"/>
        </w:rPr>
        <w:t xml:space="preserve">Read entire </w:t>
      </w:r>
      <w:r w:rsidR="0095234C">
        <w:rPr>
          <w:rFonts w:asciiTheme="minorHAnsi" w:hAnsiTheme="minorHAnsi" w:cstheme="minorHAnsi"/>
          <w:sz w:val="24"/>
          <w:szCs w:val="24"/>
        </w:rPr>
        <w:t>main selection text, keeping in mind the Big Ideas and Key Understandings.</w:t>
      </w:r>
    </w:p>
    <w:p w:rsidR="00841C15" w:rsidRPr="00FB2380" w:rsidRDefault="007C5C7E" w:rsidP="00923487">
      <w:pPr>
        <w:pStyle w:val="ListParagraph"/>
        <w:numPr>
          <w:ilvl w:val="0"/>
          <w:numId w:val="13"/>
        </w:numPr>
        <w:spacing w:after="0" w:line="360" w:lineRule="auto"/>
        <w:rPr>
          <w:rFonts w:asciiTheme="minorHAnsi" w:hAnsiTheme="minorHAnsi" w:cstheme="minorHAnsi"/>
          <w:sz w:val="24"/>
          <w:szCs w:val="24"/>
        </w:rPr>
      </w:pPr>
      <w:r w:rsidRPr="00FB2380">
        <w:rPr>
          <w:rFonts w:asciiTheme="minorHAnsi" w:hAnsiTheme="minorHAnsi" w:cstheme="minorHAnsi"/>
          <w:sz w:val="24"/>
          <w:szCs w:val="24"/>
        </w:rPr>
        <w:lastRenderedPageBreak/>
        <w:t>Re-read the main selection text while noting</w:t>
      </w:r>
      <w:r w:rsidR="00841C15" w:rsidRPr="00FB2380">
        <w:rPr>
          <w:rFonts w:asciiTheme="minorHAnsi" w:hAnsiTheme="minorHAnsi" w:cstheme="minorHAnsi"/>
          <w:sz w:val="24"/>
          <w:szCs w:val="24"/>
        </w:rPr>
        <w:t xml:space="preserve"> the stopping points for </w:t>
      </w:r>
      <w:r w:rsidR="00D140AD" w:rsidRPr="00FB2380">
        <w:rPr>
          <w:rFonts w:asciiTheme="minorHAnsi" w:hAnsiTheme="minorHAnsi" w:cstheme="minorHAnsi"/>
          <w:sz w:val="24"/>
          <w:szCs w:val="24"/>
        </w:rPr>
        <w:t>the Text Dependent Questions and</w:t>
      </w:r>
      <w:r w:rsidR="006A4D21">
        <w:rPr>
          <w:rFonts w:asciiTheme="minorHAnsi" w:hAnsiTheme="minorHAnsi" w:cstheme="minorHAnsi"/>
          <w:sz w:val="24"/>
          <w:szCs w:val="24"/>
        </w:rPr>
        <w:t xml:space="preserve"> </w:t>
      </w:r>
      <w:r w:rsidR="00D140AD" w:rsidRPr="00FB2380">
        <w:rPr>
          <w:rFonts w:asciiTheme="minorHAnsi" w:hAnsiTheme="minorHAnsi" w:cstheme="minorHAnsi"/>
          <w:sz w:val="24"/>
          <w:szCs w:val="24"/>
        </w:rPr>
        <w:t>V</w:t>
      </w:r>
      <w:r w:rsidR="00841C15" w:rsidRPr="00FB2380">
        <w:rPr>
          <w:rFonts w:asciiTheme="minorHAnsi" w:hAnsiTheme="minorHAnsi" w:cstheme="minorHAnsi"/>
          <w:sz w:val="24"/>
          <w:szCs w:val="24"/>
        </w:rPr>
        <w:t>ocabulary.</w:t>
      </w:r>
    </w:p>
    <w:p w:rsidR="00841C15" w:rsidRPr="00923487" w:rsidRDefault="001F1840" w:rsidP="00923487">
      <w:pPr>
        <w:spacing w:after="0" w:line="360" w:lineRule="auto"/>
        <w:contextualSpacing/>
        <w:rPr>
          <w:rFonts w:asciiTheme="minorHAnsi" w:hAnsiTheme="minorHAnsi" w:cstheme="minorHAnsi"/>
          <w:b/>
          <w:sz w:val="24"/>
          <w:szCs w:val="24"/>
        </w:rPr>
      </w:pPr>
      <w:r w:rsidRPr="00923487">
        <w:rPr>
          <w:rFonts w:asciiTheme="minorHAnsi" w:hAnsiTheme="minorHAnsi" w:cstheme="minorHAnsi"/>
          <w:b/>
          <w:sz w:val="24"/>
          <w:szCs w:val="24"/>
        </w:rPr>
        <w:t>During Teaching</w:t>
      </w:r>
    </w:p>
    <w:p w:rsidR="00081A99" w:rsidRPr="00923487" w:rsidRDefault="00081A99" w:rsidP="00923487">
      <w:pPr>
        <w:pStyle w:val="ListParagraph"/>
        <w:numPr>
          <w:ilvl w:val="0"/>
          <w:numId w:val="12"/>
        </w:numPr>
        <w:spacing w:after="0" w:line="360" w:lineRule="auto"/>
        <w:rPr>
          <w:sz w:val="24"/>
        </w:rPr>
      </w:pPr>
      <w:r w:rsidRPr="00923487">
        <w:rPr>
          <w:rFonts w:asciiTheme="minorHAnsi" w:hAnsiTheme="minorHAnsi" w:cstheme="minorHAnsi"/>
          <w:sz w:val="24"/>
        </w:rPr>
        <w:t>Students read the entire main selection text independently.</w:t>
      </w:r>
    </w:p>
    <w:p w:rsidR="00923487" w:rsidRPr="00923487" w:rsidRDefault="00081A99" w:rsidP="00923487">
      <w:pPr>
        <w:pStyle w:val="ListParagraph"/>
        <w:numPr>
          <w:ilvl w:val="0"/>
          <w:numId w:val="12"/>
        </w:numPr>
        <w:spacing w:after="0" w:line="360" w:lineRule="auto"/>
        <w:rPr>
          <w:sz w:val="24"/>
        </w:rPr>
      </w:pPr>
      <w:r w:rsidRPr="00923487">
        <w:rPr>
          <w:rFonts w:asciiTheme="minorHAnsi" w:hAnsiTheme="minorHAnsi" w:cstheme="minorHAnsi"/>
          <w:sz w:val="24"/>
        </w:rPr>
        <w:t>Teacher reads the main selection text aloud with students following along.</w:t>
      </w:r>
      <w:r w:rsidR="00923487">
        <w:rPr>
          <w:rFonts w:asciiTheme="minorHAnsi" w:hAnsiTheme="minorHAnsi" w:cstheme="minorHAnsi"/>
          <w:sz w:val="24"/>
        </w:rPr>
        <w:t xml:space="preserve"> </w:t>
      </w:r>
    </w:p>
    <w:p w:rsidR="00081A99" w:rsidRPr="00923487" w:rsidRDefault="00081A99" w:rsidP="00923487">
      <w:pPr>
        <w:pStyle w:val="ListParagraph"/>
        <w:numPr>
          <w:ilvl w:val="0"/>
          <w:numId w:val="12"/>
        </w:numPr>
        <w:spacing w:after="0" w:line="360" w:lineRule="auto"/>
        <w:rPr>
          <w:sz w:val="24"/>
        </w:rPr>
      </w:pPr>
      <w:r w:rsidRPr="00923487">
        <w:rPr>
          <w:rFonts w:asciiTheme="minorHAnsi" w:hAnsiTheme="minorHAnsi" w:cstheme="minorHAnsi"/>
          <w:sz w:val="24"/>
        </w:rPr>
        <w:t>Students and teacher re-read the text while stopping to respond to</w:t>
      </w:r>
      <w:r w:rsidR="0095234C" w:rsidRPr="00923487">
        <w:rPr>
          <w:rFonts w:asciiTheme="minorHAnsi" w:hAnsiTheme="minorHAnsi" w:cstheme="minorHAnsi"/>
          <w:sz w:val="24"/>
        </w:rPr>
        <w:t xml:space="preserve"> and discuss</w:t>
      </w:r>
      <w:r w:rsidRPr="00923487">
        <w:rPr>
          <w:rFonts w:asciiTheme="minorHAnsi" w:hAnsiTheme="minorHAnsi" w:cstheme="minorHAnsi"/>
          <w:sz w:val="24"/>
        </w:rPr>
        <w:t xml:space="preserve"> </w:t>
      </w:r>
      <w:r w:rsidR="0095234C" w:rsidRPr="00923487">
        <w:rPr>
          <w:rFonts w:asciiTheme="minorHAnsi" w:hAnsiTheme="minorHAnsi" w:cstheme="minorHAnsi"/>
          <w:sz w:val="24"/>
        </w:rPr>
        <w:t xml:space="preserve">the </w:t>
      </w:r>
      <w:r w:rsidRPr="00923487">
        <w:rPr>
          <w:rFonts w:asciiTheme="minorHAnsi" w:hAnsiTheme="minorHAnsi" w:cstheme="minorHAnsi"/>
          <w:sz w:val="24"/>
        </w:rPr>
        <w:t>questions and returning to the text.  A variety of methods can be used to structure the reading</w:t>
      </w:r>
      <w:r w:rsidR="0095234C" w:rsidRPr="00923487">
        <w:rPr>
          <w:rFonts w:asciiTheme="minorHAnsi" w:hAnsiTheme="minorHAnsi" w:cstheme="minorHAnsi"/>
          <w:sz w:val="24"/>
        </w:rPr>
        <w:t xml:space="preserve"> and discussion</w:t>
      </w:r>
      <w:r w:rsidRPr="00923487">
        <w:rPr>
          <w:rFonts w:asciiTheme="minorHAnsi" w:hAnsiTheme="minorHAnsi" w:cstheme="minorHAnsi"/>
          <w:sz w:val="24"/>
        </w:rPr>
        <w:t xml:space="preserve"> (i.e.</w:t>
      </w:r>
      <w:r w:rsidR="005F244D">
        <w:rPr>
          <w:rFonts w:asciiTheme="minorHAnsi" w:hAnsiTheme="minorHAnsi" w:cstheme="minorHAnsi"/>
          <w:sz w:val="24"/>
        </w:rPr>
        <w:t>,</w:t>
      </w:r>
      <w:r w:rsidR="00653262">
        <w:rPr>
          <w:rFonts w:asciiTheme="minorHAnsi" w:hAnsiTheme="minorHAnsi" w:cstheme="minorHAnsi"/>
          <w:sz w:val="24"/>
        </w:rPr>
        <w:t xml:space="preserve"> </w:t>
      </w:r>
      <w:r w:rsidRPr="00923487">
        <w:rPr>
          <w:rFonts w:asciiTheme="minorHAnsi" w:hAnsiTheme="minorHAnsi" w:cstheme="minorHAnsi"/>
          <w:sz w:val="24"/>
        </w:rPr>
        <w:t>whole class discussion, think-pair-share, independent written response, group work, etc.)</w:t>
      </w:r>
    </w:p>
    <w:p w:rsidR="001F1840" w:rsidRDefault="001F1840" w:rsidP="00320A5A">
      <w:pPr>
        <w:spacing w:after="0" w:line="360" w:lineRule="auto"/>
        <w:rPr>
          <w:rFonts w:asciiTheme="minorHAnsi" w:hAnsiTheme="minorHAnsi" w:cstheme="minorHAnsi"/>
          <w:sz w:val="24"/>
          <w:szCs w:val="24"/>
        </w:rPr>
      </w:pPr>
    </w:p>
    <w:p w:rsidR="00AF6459" w:rsidRPr="007C5C7E" w:rsidRDefault="004D3BFD" w:rsidP="001034D9">
      <w:pPr>
        <w:spacing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Text Dependent </w:t>
      </w:r>
      <w:r w:rsidR="00172736" w:rsidRPr="007C5C7E">
        <w:rPr>
          <w:rFonts w:asciiTheme="minorHAnsi" w:hAnsiTheme="minorHAnsi" w:cstheme="minorHAnsi"/>
          <w:sz w:val="32"/>
          <w:szCs w:val="32"/>
          <w:u w:val="single"/>
        </w:rPr>
        <w:t>Questions</w:t>
      </w:r>
    </w:p>
    <w:tbl>
      <w:tblPr>
        <w:tblStyle w:val="TableGrid1"/>
        <w:tblW w:w="0" w:type="auto"/>
        <w:tblLook w:val="04A0" w:firstRow="1" w:lastRow="0" w:firstColumn="1" w:lastColumn="0" w:noHBand="0" w:noVBand="1"/>
      </w:tblPr>
      <w:tblGrid>
        <w:gridCol w:w="6449"/>
        <w:gridCol w:w="6449"/>
      </w:tblGrid>
      <w:tr w:rsidR="00CD6B7F" w:rsidRPr="00840B70">
        <w:trPr>
          <w:trHeight w:val="147"/>
        </w:trPr>
        <w:tc>
          <w:tcPr>
            <w:tcW w:w="6449" w:type="dxa"/>
          </w:tcPr>
          <w:p w:rsidR="00CD6B7F" w:rsidRPr="00840B70" w:rsidRDefault="00CD6B7F" w:rsidP="00840B70">
            <w:pPr>
              <w:spacing w:after="0" w:line="240" w:lineRule="auto"/>
              <w:contextualSpacing/>
              <w:rPr>
                <w:b/>
                <w:sz w:val="24"/>
                <w:szCs w:val="24"/>
              </w:rPr>
            </w:pPr>
            <w:r w:rsidRPr="00840B70">
              <w:rPr>
                <w:b/>
                <w:sz w:val="24"/>
                <w:szCs w:val="24"/>
              </w:rPr>
              <w:t>Text Dependent Questions</w:t>
            </w:r>
          </w:p>
        </w:tc>
        <w:tc>
          <w:tcPr>
            <w:tcW w:w="6449" w:type="dxa"/>
          </w:tcPr>
          <w:p w:rsidR="00CD6B7F" w:rsidRPr="00840B70" w:rsidRDefault="00CD6B7F" w:rsidP="00840B70">
            <w:pPr>
              <w:spacing w:after="0" w:line="240" w:lineRule="auto"/>
              <w:contextualSpacing/>
              <w:rPr>
                <w:b/>
                <w:sz w:val="24"/>
                <w:szCs w:val="24"/>
              </w:rPr>
            </w:pPr>
            <w:r w:rsidRPr="00840B70">
              <w:rPr>
                <w:b/>
                <w:sz w:val="24"/>
                <w:szCs w:val="24"/>
              </w:rPr>
              <w:t>Answers</w:t>
            </w:r>
          </w:p>
        </w:tc>
      </w:tr>
      <w:tr w:rsidR="00CD6B7F" w:rsidRPr="00840B70">
        <w:trPr>
          <w:trHeight w:val="147"/>
        </w:trPr>
        <w:tc>
          <w:tcPr>
            <w:tcW w:w="6449" w:type="dxa"/>
          </w:tcPr>
          <w:p w:rsidR="00CD6B7F" w:rsidRPr="00840B70" w:rsidRDefault="00354B61" w:rsidP="00840B70">
            <w:pPr>
              <w:spacing w:after="0" w:line="240" w:lineRule="auto"/>
              <w:contextualSpacing/>
              <w:rPr>
                <w:sz w:val="24"/>
                <w:szCs w:val="24"/>
              </w:rPr>
            </w:pPr>
            <w:r w:rsidRPr="00840B70">
              <w:rPr>
                <w:sz w:val="24"/>
                <w:szCs w:val="24"/>
              </w:rPr>
              <w:t xml:space="preserve">Describe why the “tube” was an exciting invention to </w:t>
            </w:r>
            <w:r w:rsidR="006D4B06" w:rsidRPr="00840B70">
              <w:rPr>
                <w:sz w:val="24"/>
                <w:szCs w:val="24"/>
              </w:rPr>
              <w:t>Galileo</w:t>
            </w:r>
            <w:r w:rsidR="001B4697" w:rsidRPr="00840B70">
              <w:rPr>
                <w:sz w:val="24"/>
                <w:szCs w:val="24"/>
              </w:rPr>
              <w:t>.</w:t>
            </w:r>
          </w:p>
          <w:p w:rsidR="00354B61" w:rsidRPr="00840B70" w:rsidRDefault="00354B61" w:rsidP="00840B70">
            <w:pPr>
              <w:spacing w:after="0" w:line="240" w:lineRule="auto"/>
              <w:contextualSpacing/>
              <w:rPr>
                <w:sz w:val="24"/>
                <w:szCs w:val="24"/>
              </w:rPr>
            </w:pPr>
            <w:r w:rsidRPr="00840B70">
              <w:rPr>
                <w:sz w:val="24"/>
                <w:szCs w:val="24"/>
              </w:rPr>
              <w:t xml:space="preserve">What was </w:t>
            </w:r>
            <w:r w:rsidR="006D4B06" w:rsidRPr="00840B70">
              <w:rPr>
                <w:sz w:val="24"/>
                <w:szCs w:val="24"/>
              </w:rPr>
              <w:t>Galileo</w:t>
            </w:r>
            <w:r w:rsidRPr="00840B70">
              <w:rPr>
                <w:sz w:val="24"/>
                <w:szCs w:val="24"/>
              </w:rPr>
              <w:t>’s hypothesis about the 2 lenses?</w:t>
            </w:r>
            <w:r w:rsidR="00840B70" w:rsidRPr="00840B70">
              <w:rPr>
                <w:sz w:val="24"/>
                <w:szCs w:val="24"/>
              </w:rPr>
              <w:t xml:space="preserve"> (P</w:t>
            </w:r>
            <w:r w:rsidR="005F244D" w:rsidRPr="00840B70">
              <w:rPr>
                <w:sz w:val="24"/>
                <w:szCs w:val="24"/>
              </w:rPr>
              <w:t>g. 102)</w:t>
            </w:r>
          </w:p>
        </w:tc>
        <w:tc>
          <w:tcPr>
            <w:tcW w:w="6449" w:type="dxa"/>
          </w:tcPr>
          <w:p w:rsidR="00CD6B7F" w:rsidRPr="00840B70" w:rsidRDefault="00354B61" w:rsidP="00840B70">
            <w:pPr>
              <w:spacing w:after="0" w:line="240" w:lineRule="auto"/>
              <w:contextualSpacing/>
              <w:rPr>
                <w:sz w:val="24"/>
                <w:szCs w:val="24"/>
              </w:rPr>
            </w:pPr>
            <w:r w:rsidRPr="00840B70">
              <w:rPr>
                <w:sz w:val="24"/>
                <w:szCs w:val="24"/>
              </w:rPr>
              <w:t>The new tube made distant objects appear close</w:t>
            </w:r>
            <w:r w:rsidR="005F244D" w:rsidRPr="00840B70">
              <w:rPr>
                <w:sz w:val="24"/>
                <w:szCs w:val="24"/>
              </w:rPr>
              <w:t>r</w:t>
            </w:r>
            <w:r w:rsidRPr="00840B70">
              <w:rPr>
                <w:sz w:val="24"/>
                <w:szCs w:val="24"/>
              </w:rPr>
              <w:t xml:space="preserve">.  When Galileo drew the 2 lenses, he </w:t>
            </w:r>
            <w:r w:rsidR="002C5BB5" w:rsidRPr="00840B70">
              <w:rPr>
                <w:sz w:val="24"/>
                <w:szCs w:val="24"/>
              </w:rPr>
              <w:t xml:space="preserve">made the hypothesis that if the concave lens was placed the right </w:t>
            </w:r>
            <w:r w:rsidR="005F244D" w:rsidRPr="00840B70">
              <w:rPr>
                <w:sz w:val="24"/>
                <w:szCs w:val="24"/>
              </w:rPr>
              <w:t xml:space="preserve">distance </w:t>
            </w:r>
            <w:r w:rsidR="002C5BB5" w:rsidRPr="00840B70">
              <w:rPr>
                <w:sz w:val="24"/>
                <w:szCs w:val="24"/>
              </w:rPr>
              <w:t xml:space="preserve">behind the convex lens, it </w:t>
            </w:r>
            <w:r w:rsidR="005F244D" w:rsidRPr="00840B70">
              <w:rPr>
                <w:sz w:val="24"/>
                <w:szCs w:val="24"/>
              </w:rPr>
              <w:t xml:space="preserve">would </w:t>
            </w:r>
            <w:r w:rsidR="002C5BB5" w:rsidRPr="00840B70">
              <w:rPr>
                <w:sz w:val="24"/>
                <w:szCs w:val="24"/>
              </w:rPr>
              <w:t>magnify light.</w:t>
            </w:r>
          </w:p>
        </w:tc>
      </w:tr>
      <w:tr w:rsidR="00CD6B7F" w:rsidRPr="00840B70">
        <w:trPr>
          <w:trHeight w:val="147"/>
        </w:trPr>
        <w:tc>
          <w:tcPr>
            <w:tcW w:w="6449" w:type="dxa"/>
          </w:tcPr>
          <w:p w:rsidR="00CD6B7F" w:rsidRPr="00840B70" w:rsidRDefault="005F244D" w:rsidP="00840B70">
            <w:pPr>
              <w:spacing w:after="0" w:line="240" w:lineRule="auto"/>
              <w:contextualSpacing/>
              <w:rPr>
                <w:sz w:val="24"/>
                <w:szCs w:val="24"/>
              </w:rPr>
            </w:pPr>
            <w:r w:rsidRPr="00840B70">
              <w:rPr>
                <w:sz w:val="24"/>
                <w:szCs w:val="24"/>
              </w:rPr>
              <w:t xml:space="preserve">Demolish, from </w:t>
            </w:r>
            <w:r w:rsidRPr="00840B70">
              <w:rPr>
                <w:i/>
                <w:iCs/>
                <w:sz w:val="24"/>
                <w:szCs w:val="24"/>
              </w:rPr>
              <w:t>de-</w:t>
            </w:r>
            <w:r w:rsidRPr="00840B70">
              <w:rPr>
                <w:sz w:val="24"/>
                <w:szCs w:val="24"/>
              </w:rPr>
              <w:t xml:space="preserve"> "down" + </w:t>
            </w:r>
            <w:proofErr w:type="spellStart"/>
            <w:r w:rsidRPr="00840B70">
              <w:rPr>
                <w:i/>
                <w:iCs/>
                <w:sz w:val="24"/>
                <w:szCs w:val="24"/>
              </w:rPr>
              <w:t>moliri</w:t>
            </w:r>
            <w:proofErr w:type="spellEnd"/>
            <w:r w:rsidRPr="00840B70">
              <w:rPr>
                <w:sz w:val="24"/>
                <w:szCs w:val="24"/>
              </w:rPr>
              <w:t xml:space="preserve"> "build, construct” means to destroy or breakdown.  </w:t>
            </w:r>
            <w:r w:rsidR="00E6019B" w:rsidRPr="00840B70">
              <w:rPr>
                <w:sz w:val="24"/>
                <w:szCs w:val="24"/>
              </w:rPr>
              <w:t xml:space="preserve">What does the author </w:t>
            </w:r>
            <w:r w:rsidR="00C440D6" w:rsidRPr="00840B70">
              <w:rPr>
                <w:sz w:val="24"/>
                <w:szCs w:val="24"/>
              </w:rPr>
              <w:t xml:space="preserve">mean </w:t>
            </w:r>
            <w:r w:rsidRPr="00840B70">
              <w:rPr>
                <w:sz w:val="24"/>
                <w:szCs w:val="24"/>
              </w:rPr>
              <w:t xml:space="preserve">on page </w:t>
            </w:r>
            <w:r w:rsidR="006C2315" w:rsidRPr="00840B70">
              <w:rPr>
                <w:sz w:val="24"/>
                <w:szCs w:val="24"/>
              </w:rPr>
              <w:t xml:space="preserve">103 </w:t>
            </w:r>
            <w:r w:rsidR="00C440D6" w:rsidRPr="00840B70">
              <w:rPr>
                <w:sz w:val="24"/>
                <w:szCs w:val="24"/>
              </w:rPr>
              <w:t>when he wrote</w:t>
            </w:r>
            <w:r w:rsidR="006128BF">
              <w:rPr>
                <w:sz w:val="24"/>
                <w:szCs w:val="24"/>
              </w:rPr>
              <w:t>,</w:t>
            </w:r>
            <w:r w:rsidR="00C440D6" w:rsidRPr="00840B70">
              <w:rPr>
                <w:sz w:val="24"/>
                <w:szCs w:val="24"/>
              </w:rPr>
              <w:t xml:space="preserve"> “</w:t>
            </w:r>
            <w:r w:rsidRPr="00840B70">
              <w:rPr>
                <w:sz w:val="24"/>
                <w:szCs w:val="24"/>
              </w:rPr>
              <w:t xml:space="preserve">now he would make a tube </w:t>
            </w:r>
            <w:r w:rsidR="00C440D6" w:rsidRPr="00840B70">
              <w:rPr>
                <w:sz w:val="24"/>
                <w:szCs w:val="24"/>
              </w:rPr>
              <w:t>to demolish distance”</w:t>
            </w:r>
            <w:r w:rsidR="00F57746" w:rsidRPr="00840B70">
              <w:rPr>
                <w:sz w:val="24"/>
                <w:szCs w:val="24"/>
              </w:rPr>
              <w:t>?</w:t>
            </w:r>
            <w:r w:rsidR="006D4B06" w:rsidRPr="00840B70">
              <w:rPr>
                <w:sz w:val="24"/>
                <w:szCs w:val="24"/>
              </w:rPr>
              <w:t xml:space="preserve">  </w:t>
            </w:r>
          </w:p>
        </w:tc>
        <w:tc>
          <w:tcPr>
            <w:tcW w:w="6449" w:type="dxa"/>
          </w:tcPr>
          <w:p w:rsidR="00CD6B7F" w:rsidRPr="00840B70" w:rsidRDefault="005F244D" w:rsidP="00840B70">
            <w:pPr>
              <w:spacing w:after="0" w:line="240" w:lineRule="auto"/>
              <w:contextualSpacing/>
              <w:rPr>
                <w:sz w:val="24"/>
                <w:szCs w:val="24"/>
              </w:rPr>
            </w:pPr>
            <w:r w:rsidRPr="00840B70">
              <w:rPr>
                <w:sz w:val="24"/>
                <w:szCs w:val="24"/>
              </w:rPr>
              <w:t xml:space="preserve">The author meant </w:t>
            </w:r>
            <w:r w:rsidR="00140312" w:rsidRPr="00840B70">
              <w:rPr>
                <w:sz w:val="24"/>
                <w:szCs w:val="24"/>
              </w:rPr>
              <w:t>th</w:t>
            </w:r>
            <w:r w:rsidR="009C3BE5" w:rsidRPr="00840B70">
              <w:rPr>
                <w:sz w:val="24"/>
                <w:szCs w:val="24"/>
              </w:rPr>
              <w:t xml:space="preserve">at the power of the telescope </w:t>
            </w:r>
            <w:proofErr w:type="gramStart"/>
            <w:r w:rsidR="009C3BE5" w:rsidRPr="00840B70">
              <w:rPr>
                <w:sz w:val="24"/>
                <w:szCs w:val="24"/>
              </w:rPr>
              <w:t>is able to</w:t>
            </w:r>
            <w:proofErr w:type="gramEnd"/>
            <w:r w:rsidR="009C3BE5" w:rsidRPr="00840B70">
              <w:rPr>
                <w:sz w:val="24"/>
                <w:szCs w:val="24"/>
              </w:rPr>
              <w:t xml:space="preserve"> “break down” the distance between where a person is observing to what they are seeing</w:t>
            </w:r>
            <w:r w:rsidRPr="00840B70">
              <w:rPr>
                <w:sz w:val="24"/>
                <w:szCs w:val="24"/>
              </w:rPr>
              <w:t xml:space="preserve"> through the telescope</w:t>
            </w:r>
            <w:r w:rsidR="009C3BE5" w:rsidRPr="00840B70">
              <w:rPr>
                <w:sz w:val="24"/>
                <w:szCs w:val="24"/>
              </w:rPr>
              <w:t xml:space="preserve">. </w:t>
            </w:r>
          </w:p>
          <w:p w:rsidR="004723C8" w:rsidRPr="00840B70" w:rsidRDefault="004723C8" w:rsidP="00840B70">
            <w:pPr>
              <w:spacing w:after="0" w:line="240" w:lineRule="auto"/>
              <w:contextualSpacing/>
              <w:rPr>
                <w:sz w:val="24"/>
                <w:szCs w:val="24"/>
              </w:rPr>
            </w:pPr>
          </w:p>
        </w:tc>
      </w:tr>
      <w:tr w:rsidR="00CD6B7F" w:rsidRPr="00840B70">
        <w:trPr>
          <w:trHeight w:val="147"/>
        </w:trPr>
        <w:tc>
          <w:tcPr>
            <w:tcW w:w="6449" w:type="dxa"/>
          </w:tcPr>
          <w:p w:rsidR="00177848" w:rsidRPr="00840B70" w:rsidRDefault="0034089E" w:rsidP="00840B70">
            <w:pPr>
              <w:spacing w:after="0" w:line="240" w:lineRule="auto"/>
              <w:contextualSpacing/>
              <w:rPr>
                <w:sz w:val="24"/>
                <w:szCs w:val="24"/>
              </w:rPr>
            </w:pPr>
            <w:r w:rsidRPr="00840B70">
              <w:rPr>
                <w:sz w:val="24"/>
                <w:szCs w:val="24"/>
              </w:rPr>
              <w:t xml:space="preserve">Reread </w:t>
            </w:r>
            <w:r w:rsidR="00111DB2" w:rsidRPr="00840B70">
              <w:rPr>
                <w:sz w:val="24"/>
                <w:szCs w:val="24"/>
              </w:rPr>
              <w:t>paragraphs</w:t>
            </w:r>
            <w:r w:rsidRPr="00840B70">
              <w:rPr>
                <w:sz w:val="24"/>
                <w:szCs w:val="24"/>
              </w:rPr>
              <w:t xml:space="preserve"> 3-4. </w:t>
            </w:r>
            <w:r w:rsidR="00E6019B" w:rsidRPr="00840B70">
              <w:rPr>
                <w:sz w:val="24"/>
                <w:szCs w:val="24"/>
              </w:rPr>
              <w:t>What evidence does the author provide</w:t>
            </w:r>
            <w:r w:rsidR="006A4D21" w:rsidRPr="00840B70">
              <w:rPr>
                <w:sz w:val="24"/>
                <w:szCs w:val="24"/>
              </w:rPr>
              <w:t xml:space="preserve"> that demonstrate</w:t>
            </w:r>
            <w:r w:rsidR="00840B70" w:rsidRPr="00840B70">
              <w:rPr>
                <w:sz w:val="24"/>
                <w:szCs w:val="24"/>
              </w:rPr>
              <w:t>s Galileo’s character? (P</w:t>
            </w:r>
            <w:r w:rsidR="005F244D" w:rsidRPr="00840B70">
              <w:rPr>
                <w:sz w:val="24"/>
                <w:szCs w:val="24"/>
              </w:rPr>
              <w:t>g. 103)</w:t>
            </w:r>
          </w:p>
        </w:tc>
        <w:tc>
          <w:tcPr>
            <w:tcW w:w="6449" w:type="dxa"/>
          </w:tcPr>
          <w:p w:rsidR="00CD6B7F" w:rsidRPr="00840B70" w:rsidRDefault="00E30DE2" w:rsidP="00840B70">
            <w:pPr>
              <w:tabs>
                <w:tab w:val="left" w:pos="1110"/>
              </w:tabs>
              <w:spacing w:after="0" w:line="240" w:lineRule="auto"/>
              <w:contextualSpacing/>
              <w:rPr>
                <w:sz w:val="24"/>
                <w:szCs w:val="24"/>
              </w:rPr>
            </w:pPr>
            <w:r w:rsidRPr="00840B70">
              <w:rPr>
                <w:sz w:val="24"/>
                <w:szCs w:val="24"/>
              </w:rPr>
              <w:t xml:space="preserve">Galileo is </w:t>
            </w:r>
            <w:r w:rsidR="005D2147" w:rsidRPr="00840B70">
              <w:rPr>
                <w:sz w:val="24"/>
                <w:szCs w:val="24"/>
              </w:rPr>
              <w:t>a problem solver an</w:t>
            </w:r>
            <w:r w:rsidR="00105339" w:rsidRPr="00840B70">
              <w:rPr>
                <w:sz w:val="24"/>
                <w:szCs w:val="24"/>
              </w:rPr>
              <w:t>d</w:t>
            </w:r>
            <w:r w:rsidR="005D2147" w:rsidRPr="00840B70">
              <w:rPr>
                <w:sz w:val="24"/>
                <w:szCs w:val="24"/>
              </w:rPr>
              <w:t xml:space="preserve"> creative thinker.</w:t>
            </w:r>
            <w:r w:rsidR="00CA23B8" w:rsidRPr="00840B70">
              <w:rPr>
                <w:sz w:val="24"/>
                <w:szCs w:val="24"/>
              </w:rPr>
              <w:t xml:space="preserve"> The evidence includes the fact that he worked diligently until he was able to create the telescope.  </w:t>
            </w:r>
            <w:r w:rsidR="00A56575" w:rsidRPr="00840B70">
              <w:rPr>
                <w:sz w:val="24"/>
                <w:szCs w:val="24"/>
              </w:rPr>
              <w:t>To find out how much it magnified, he was creative enough cut different sized circles of paper to compare the size difference between what he can see with the naked eye and with the scope.</w:t>
            </w:r>
            <w:r w:rsidR="006A4D21" w:rsidRPr="00840B70">
              <w:rPr>
                <w:sz w:val="24"/>
                <w:szCs w:val="24"/>
              </w:rPr>
              <w:t xml:space="preserve">  </w:t>
            </w:r>
          </w:p>
        </w:tc>
      </w:tr>
      <w:tr w:rsidR="00CD6B7F" w:rsidRPr="00840B70">
        <w:trPr>
          <w:trHeight w:val="147"/>
        </w:trPr>
        <w:tc>
          <w:tcPr>
            <w:tcW w:w="6449" w:type="dxa"/>
          </w:tcPr>
          <w:p w:rsidR="00111DB2" w:rsidRPr="00840B70" w:rsidRDefault="00111DB2" w:rsidP="00840B70">
            <w:pPr>
              <w:spacing w:after="0" w:line="240" w:lineRule="auto"/>
              <w:contextualSpacing/>
              <w:rPr>
                <w:sz w:val="24"/>
                <w:szCs w:val="24"/>
              </w:rPr>
            </w:pPr>
            <w:r w:rsidRPr="00840B70">
              <w:rPr>
                <w:sz w:val="24"/>
                <w:szCs w:val="24"/>
              </w:rPr>
              <w:t xml:space="preserve">What evidence proves Galileo’s hypothesis? </w:t>
            </w:r>
            <w:r w:rsidR="00840B70" w:rsidRPr="00840B70">
              <w:rPr>
                <w:sz w:val="24"/>
                <w:szCs w:val="24"/>
              </w:rPr>
              <w:t>(P</w:t>
            </w:r>
            <w:r w:rsidR="0060338A" w:rsidRPr="00840B70">
              <w:rPr>
                <w:sz w:val="24"/>
                <w:szCs w:val="24"/>
              </w:rPr>
              <w:t>g. 104)</w:t>
            </w:r>
          </w:p>
          <w:p w:rsidR="00177848" w:rsidRPr="00840B70" w:rsidRDefault="00177848" w:rsidP="00840B70">
            <w:pPr>
              <w:spacing w:after="0" w:line="240" w:lineRule="auto"/>
              <w:contextualSpacing/>
              <w:rPr>
                <w:sz w:val="24"/>
                <w:szCs w:val="24"/>
              </w:rPr>
            </w:pPr>
          </w:p>
        </w:tc>
        <w:tc>
          <w:tcPr>
            <w:tcW w:w="6449" w:type="dxa"/>
          </w:tcPr>
          <w:p w:rsidR="00CD6B7F" w:rsidRPr="00840B70" w:rsidRDefault="00111DB2" w:rsidP="00840B70">
            <w:pPr>
              <w:spacing w:after="0" w:line="240" w:lineRule="auto"/>
              <w:contextualSpacing/>
              <w:rPr>
                <w:sz w:val="24"/>
                <w:szCs w:val="24"/>
              </w:rPr>
            </w:pPr>
            <w:r w:rsidRPr="00840B70">
              <w:rPr>
                <w:sz w:val="24"/>
                <w:szCs w:val="24"/>
              </w:rPr>
              <w:t xml:space="preserve">The Venetians </w:t>
            </w:r>
            <w:r w:rsidR="006F367B" w:rsidRPr="00840B70">
              <w:rPr>
                <w:sz w:val="24"/>
                <w:szCs w:val="24"/>
              </w:rPr>
              <w:t xml:space="preserve">“found that they could see </w:t>
            </w:r>
            <w:r w:rsidR="007D1A22" w:rsidRPr="00840B70">
              <w:rPr>
                <w:sz w:val="24"/>
                <w:szCs w:val="24"/>
              </w:rPr>
              <w:t xml:space="preserve">ships </w:t>
            </w:r>
            <w:r w:rsidR="006F367B" w:rsidRPr="00840B70">
              <w:rPr>
                <w:sz w:val="24"/>
                <w:szCs w:val="24"/>
              </w:rPr>
              <w:t xml:space="preserve">sailing towards them a good two hours before they were visible to the naked </w:t>
            </w:r>
            <w:r w:rsidR="006F367B" w:rsidRPr="00840B70">
              <w:rPr>
                <w:sz w:val="24"/>
                <w:szCs w:val="24"/>
              </w:rPr>
              <w:lastRenderedPageBreak/>
              <w:t>eye.”</w:t>
            </w:r>
          </w:p>
        </w:tc>
      </w:tr>
      <w:tr w:rsidR="00CD6B7F" w:rsidRPr="00840B70">
        <w:trPr>
          <w:trHeight w:val="665"/>
        </w:trPr>
        <w:tc>
          <w:tcPr>
            <w:tcW w:w="6449" w:type="dxa"/>
          </w:tcPr>
          <w:p w:rsidR="00CD6B7F" w:rsidRPr="00840B70" w:rsidRDefault="003E2D75" w:rsidP="00840B70">
            <w:pPr>
              <w:spacing w:after="0" w:line="240" w:lineRule="auto"/>
              <w:contextualSpacing/>
              <w:rPr>
                <w:sz w:val="24"/>
                <w:szCs w:val="24"/>
              </w:rPr>
            </w:pPr>
            <w:r w:rsidRPr="00840B70">
              <w:rPr>
                <w:sz w:val="24"/>
                <w:szCs w:val="24"/>
              </w:rPr>
              <w:lastRenderedPageBreak/>
              <w:t>How did Galileo’s findings motivate him even further?</w:t>
            </w:r>
            <w:r w:rsidR="00840B70" w:rsidRPr="00840B70">
              <w:rPr>
                <w:sz w:val="24"/>
                <w:szCs w:val="24"/>
              </w:rPr>
              <w:t xml:space="preserve"> (P</w:t>
            </w:r>
            <w:r w:rsidR="0060338A" w:rsidRPr="00840B70">
              <w:rPr>
                <w:sz w:val="24"/>
                <w:szCs w:val="24"/>
              </w:rPr>
              <w:t>g. 104)</w:t>
            </w:r>
          </w:p>
          <w:p w:rsidR="00177848" w:rsidRPr="00840B70" w:rsidRDefault="00177848" w:rsidP="00840B70">
            <w:pPr>
              <w:spacing w:after="0" w:line="240" w:lineRule="auto"/>
              <w:contextualSpacing/>
              <w:rPr>
                <w:sz w:val="24"/>
                <w:szCs w:val="24"/>
              </w:rPr>
            </w:pPr>
          </w:p>
        </w:tc>
        <w:tc>
          <w:tcPr>
            <w:tcW w:w="6449" w:type="dxa"/>
          </w:tcPr>
          <w:p w:rsidR="00CD6B7F" w:rsidRPr="00840B70" w:rsidRDefault="005074DB" w:rsidP="00840B70">
            <w:pPr>
              <w:spacing w:after="0" w:line="240" w:lineRule="auto"/>
              <w:contextualSpacing/>
              <w:rPr>
                <w:sz w:val="24"/>
                <w:szCs w:val="24"/>
              </w:rPr>
            </w:pPr>
            <w:r w:rsidRPr="00840B70">
              <w:rPr>
                <w:sz w:val="24"/>
                <w:szCs w:val="24"/>
              </w:rPr>
              <w:t xml:space="preserve">He was motivated to improve/increase the magnification and to </w:t>
            </w:r>
            <w:r w:rsidR="002A34A7" w:rsidRPr="00840B70">
              <w:rPr>
                <w:sz w:val="24"/>
                <w:szCs w:val="24"/>
              </w:rPr>
              <w:t xml:space="preserve">go beyond the seas and </w:t>
            </w:r>
            <w:r w:rsidRPr="00840B70">
              <w:rPr>
                <w:sz w:val="24"/>
                <w:szCs w:val="24"/>
              </w:rPr>
              <w:t>explore the heavens.</w:t>
            </w:r>
          </w:p>
        </w:tc>
      </w:tr>
      <w:tr w:rsidR="00CD6B7F" w:rsidRPr="00840B70">
        <w:trPr>
          <w:trHeight w:val="962"/>
        </w:trPr>
        <w:tc>
          <w:tcPr>
            <w:tcW w:w="6449" w:type="dxa"/>
          </w:tcPr>
          <w:p w:rsidR="00CD6B7F" w:rsidRPr="00840B70" w:rsidRDefault="00552ED5" w:rsidP="00840B70">
            <w:pPr>
              <w:spacing w:after="0" w:line="240" w:lineRule="auto"/>
              <w:contextualSpacing/>
              <w:rPr>
                <w:sz w:val="24"/>
                <w:szCs w:val="24"/>
              </w:rPr>
            </w:pPr>
            <w:r w:rsidRPr="00840B70">
              <w:rPr>
                <w:sz w:val="24"/>
                <w:szCs w:val="24"/>
              </w:rPr>
              <w:t xml:space="preserve">What </w:t>
            </w:r>
            <w:r w:rsidR="00F75E5E" w:rsidRPr="00840B70">
              <w:rPr>
                <w:sz w:val="24"/>
                <w:szCs w:val="24"/>
              </w:rPr>
              <w:t>about the moon puzzled Galileo</w:t>
            </w:r>
            <w:r w:rsidR="002A34A7" w:rsidRPr="00840B70">
              <w:rPr>
                <w:sz w:val="24"/>
                <w:szCs w:val="24"/>
              </w:rPr>
              <w:t>?</w:t>
            </w:r>
            <w:r w:rsidR="00840B70" w:rsidRPr="00840B70">
              <w:rPr>
                <w:sz w:val="24"/>
                <w:szCs w:val="24"/>
              </w:rPr>
              <w:t xml:space="preserve"> (P</w:t>
            </w:r>
            <w:r w:rsidR="0060338A" w:rsidRPr="00840B70">
              <w:rPr>
                <w:sz w:val="24"/>
                <w:szCs w:val="24"/>
              </w:rPr>
              <w:t>g. 105)</w:t>
            </w:r>
          </w:p>
        </w:tc>
        <w:tc>
          <w:tcPr>
            <w:tcW w:w="6449" w:type="dxa"/>
          </w:tcPr>
          <w:p w:rsidR="001431FA" w:rsidRPr="00840B70" w:rsidRDefault="0060338A" w:rsidP="00840B70">
            <w:pPr>
              <w:spacing w:after="0" w:line="240" w:lineRule="auto"/>
              <w:contextualSpacing/>
              <w:rPr>
                <w:sz w:val="24"/>
                <w:szCs w:val="24"/>
              </w:rPr>
            </w:pPr>
            <w:r w:rsidRPr="00840B70">
              <w:rPr>
                <w:sz w:val="24"/>
                <w:szCs w:val="24"/>
              </w:rPr>
              <w:t>“</w:t>
            </w:r>
            <w:r w:rsidR="002A34A7" w:rsidRPr="00840B70">
              <w:rPr>
                <w:sz w:val="24"/>
                <w:szCs w:val="24"/>
              </w:rPr>
              <w:t xml:space="preserve">He noticed that the boundary between light and dark on the moon’s surface was wavy and uneven.  </w:t>
            </w:r>
            <w:proofErr w:type="gramStart"/>
            <w:r w:rsidR="007D1A22" w:rsidRPr="00840B70">
              <w:rPr>
                <w:sz w:val="24"/>
                <w:szCs w:val="24"/>
              </w:rPr>
              <w:t>Also</w:t>
            </w:r>
            <w:proofErr w:type="gramEnd"/>
            <w:r w:rsidR="007D1A22" w:rsidRPr="00840B70">
              <w:rPr>
                <w:sz w:val="24"/>
                <w:szCs w:val="24"/>
              </w:rPr>
              <w:t xml:space="preserve"> he</w:t>
            </w:r>
            <w:r w:rsidR="00324904" w:rsidRPr="00840B70">
              <w:rPr>
                <w:sz w:val="24"/>
                <w:szCs w:val="24"/>
              </w:rPr>
              <w:t xml:space="preserve"> saw </w:t>
            </w:r>
            <w:r w:rsidR="002A34A7" w:rsidRPr="00840B70">
              <w:rPr>
                <w:sz w:val="24"/>
                <w:szCs w:val="24"/>
              </w:rPr>
              <w:t>bright spots of light dotted over the dark areas.</w:t>
            </w:r>
            <w:r w:rsidRPr="00840B70">
              <w:rPr>
                <w:sz w:val="24"/>
                <w:szCs w:val="24"/>
              </w:rPr>
              <w:t>”</w:t>
            </w:r>
            <w:r w:rsidR="002A34A7" w:rsidRPr="00840B70">
              <w:rPr>
                <w:sz w:val="24"/>
                <w:szCs w:val="24"/>
              </w:rPr>
              <w:t xml:space="preserve"> (Students can draw a picture from this description to help them visualize what was seen through the telescope.)</w:t>
            </w:r>
            <w:r w:rsidR="00A9659A" w:rsidRPr="00840B70">
              <w:rPr>
                <w:sz w:val="24"/>
                <w:szCs w:val="24"/>
              </w:rPr>
              <w:t xml:space="preserve"> </w:t>
            </w:r>
          </w:p>
        </w:tc>
      </w:tr>
      <w:tr w:rsidR="00F75E5E" w:rsidRPr="00840B70">
        <w:trPr>
          <w:trHeight w:val="962"/>
        </w:trPr>
        <w:tc>
          <w:tcPr>
            <w:tcW w:w="6449" w:type="dxa"/>
          </w:tcPr>
          <w:p w:rsidR="00F75E5E" w:rsidRPr="00840B70" w:rsidRDefault="00F75E5E" w:rsidP="00840B70">
            <w:pPr>
              <w:spacing w:after="0" w:line="240" w:lineRule="auto"/>
              <w:contextualSpacing/>
              <w:rPr>
                <w:sz w:val="24"/>
                <w:szCs w:val="24"/>
              </w:rPr>
            </w:pPr>
            <w:r w:rsidRPr="00840B70">
              <w:rPr>
                <w:sz w:val="24"/>
                <w:szCs w:val="24"/>
              </w:rPr>
              <w:t>What deductions</w:t>
            </w:r>
            <w:r w:rsidR="006F367B" w:rsidRPr="00840B70">
              <w:rPr>
                <w:sz w:val="24"/>
                <w:szCs w:val="24"/>
              </w:rPr>
              <w:t>, new ideas based on evidence,</w:t>
            </w:r>
            <w:r w:rsidRPr="00840B70">
              <w:rPr>
                <w:sz w:val="24"/>
                <w:szCs w:val="24"/>
              </w:rPr>
              <w:t xml:space="preserve"> about the moon did he make?  </w:t>
            </w:r>
            <w:r w:rsidR="00CC1469" w:rsidRPr="00840B70">
              <w:rPr>
                <w:sz w:val="24"/>
                <w:szCs w:val="24"/>
              </w:rPr>
              <w:t xml:space="preserve">Quoting </w:t>
            </w:r>
            <w:r w:rsidRPr="00840B70">
              <w:rPr>
                <w:sz w:val="24"/>
                <w:szCs w:val="24"/>
              </w:rPr>
              <w:t xml:space="preserve">evidence from the </w:t>
            </w:r>
            <w:r w:rsidR="00501F7E" w:rsidRPr="00840B70">
              <w:rPr>
                <w:sz w:val="24"/>
                <w:szCs w:val="24"/>
              </w:rPr>
              <w:t>text</w:t>
            </w:r>
            <w:r w:rsidRPr="00840B70">
              <w:rPr>
                <w:sz w:val="24"/>
                <w:szCs w:val="24"/>
              </w:rPr>
              <w:t xml:space="preserve">, why did the author describe these deductions as ‘bold’?  </w:t>
            </w:r>
            <w:r w:rsidR="00840B70" w:rsidRPr="00840B70">
              <w:rPr>
                <w:sz w:val="24"/>
                <w:szCs w:val="24"/>
              </w:rPr>
              <w:t>(P</w:t>
            </w:r>
            <w:r w:rsidR="006F367B" w:rsidRPr="00840B70">
              <w:rPr>
                <w:sz w:val="24"/>
                <w:szCs w:val="24"/>
              </w:rPr>
              <w:t>g. 105)</w:t>
            </w:r>
          </w:p>
        </w:tc>
        <w:tc>
          <w:tcPr>
            <w:tcW w:w="6449" w:type="dxa"/>
          </w:tcPr>
          <w:p w:rsidR="00F75E5E" w:rsidRPr="00840B70" w:rsidRDefault="00F75E5E" w:rsidP="00840B70">
            <w:pPr>
              <w:spacing w:after="0" w:line="240" w:lineRule="auto"/>
              <w:contextualSpacing/>
              <w:rPr>
                <w:sz w:val="24"/>
                <w:szCs w:val="24"/>
              </w:rPr>
            </w:pPr>
            <w:r w:rsidRPr="00840B70">
              <w:rPr>
                <w:sz w:val="24"/>
                <w:szCs w:val="24"/>
              </w:rPr>
              <w:t xml:space="preserve">He deduced that the </w:t>
            </w:r>
            <w:r w:rsidR="00CC1469" w:rsidRPr="00840B70">
              <w:rPr>
                <w:sz w:val="24"/>
                <w:szCs w:val="24"/>
              </w:rPr>
              <w:t>“</w:t>
            </w:r>
            <w:r w:rsidRPr="00840B70">
              <w:rPr>
                <w:sz w:val="24"/>
                <w:szCs w:val="24"/>
              </w:rPr>
              <w:t>spots of light are mountain peaks bathed in sunlight.</w:t>
            </w:r>
            <w:r w:rsidR="00CC1469" w:rsidRPr="00840B70">
              <w:rPr>
                <w:sz w:val="24"/>
                <w:szCs w:val="24"/>
              </w:rPr>
              <w:t>”</w:t>
            </w:r>
            <w:r w:rsidRPr="00840B70">
              <w:rPr>
                <w:sz w:val="24"/>
                <w:szCs w:val="24"/>
              </w:rPr>
              <w:t xml:space="preserve">  Also, he decided that the wavy line at the boundary between light and dark was there because of the mountains.  These new ideas were bold because the author noted that</w:t>
            </w:r>
            <w:r w:rsidR="00CC1469" w:rsidRPr="00840B70">
              <w:rPr>
                <w:sz w:val="24"/>
                <w:szCs w:val="24"/>
              </w:rPr>
              <w:t>,</w:t>
            </w:r>
            <w:r w:rsidRPr="00840B70">
              <w:rPr>
                <w:sz w:val="24"/>
                <w:szCs w:val="24"/>
              </w:rPr>
              <w:t xml:space="preserve"> </w:t>
            </w:r>
            <w:r w:rsidR="00CC1469" w:rsidRPr="00840B70">
              <w:rPr>
                <w:sz w:val="24"/>
                <w:szCs w:val="24"/>
              </w:rPr>
              <w:t>“U</w:t>
            </w:r>
            <w:r w:rsidRPr="00840B70">
              <w:rPr>
                <w:sz w:val="24"/>
                <w:szCs w:val="24"/>
              </w:rPr>
              <w:t xml:space="preserve">ntil then no one had seriously supposed that the </w:t>
            </w:r>
            <w:r w:rsidR="00CC1469" w:rsidRPr="00840B70">
              <w:rPr>
                <w:sz w:val="24"/>
                <w:szCs w:val="24"/>
              </w:rPr>
              <w:t>M</w:t>
            </w:r>
            <w:r w:rsidRPr="00840B70">
              <w:rPr>
                <w:sz w:val="24"/>
                <w:szCs w:val="24"/>
              </w:rPr>
              <w:t>oon might be something like the</w:t>
            </w:r>
            <w:r w:rsidR="00CC1469" w:rsidRPr="00840B70">
              <w:rPr>
                <w:sz w:val="24"/>
                <w:szCs w:val="24"/>
              </w:rPr>
              <w:t xml:space="preserve"> E</w:t>
            </w:r>
            <w:r w:rsidRPr="00840B70">
              <w:rPr>
                <w:sz w:val="24"/>
                <w:szCs w:val="24"/>
              </w:rPr>
              <w:t>arth</w:t>
            </w:r>
            <w:r w:rsidR="00CC1469" w:rsidRPr="00840B70">
              <w:rPr>
                <w:sz w:val="24"/>
                <w:szCs w:val="24"/>
              </w:rPr>
              <w:t>,”</w:t>
            </w:r>
            <w:r w:rsidRPr="00840B70">
              <w:rPr>
                <w:sz w:val="24"/>
                <w:szCs w:val="24"/>
              </w:rPr>
              <w:t xml:space="preserve"> with landforms such as mountains.</w:t>
            </w:r>
          </w:p>
        </w:tc>
      </w:tr>
      <w:tr w:rsidR="00CD6B7F" w:rsidRPr="00840B70">
        <w:trPr>
          <w:trHeight w:val="901"/>
        </w:trPr>
        <w:tc>
          <w:tcPr>
            <w:tcW w:w="6449" w:type="dxa"/>
          </w:tcPr>
          <w:p w:rsidR="00CD6B7F" w:rsidRPr="00840B70" w:rsidRDefault="00CC1469" w:rsidP="00840B70">
            <w:pPr>
              <w:spacing w:after="0" w:line="240" w:lineRule="auto"/>
              <w:contextualSpacing/>
              <w:rPr>
                <w:sz w:val="24"/>
                <w:szCs w:val="24"/>
              </w:rPr>
            </w:pPr>
            <w:r w:rsidRPr="00840B70">
              <w:rPr>
                <w:sz w:val="24"/>
                <w:szCs w:val="24"/>
              </w:rPr>
              <w:t>T</w:t>
            </w:r>
            <w:r w:rsidR="001431FA" w:rsidRPr="00840B70">
              <w:rPr>
                <w:sz w:val="24"/>
                <w:szCs w:val="24"/>
              </w:rPr>
              <w:t xml:space="preserve">hrough his invention of the stronger </w:t>
            </w:r>
            <w:r w:rsidR="009A64AA" w:rsidRPr="00840B70">
              <w:rPr>
                <w:sz w:val="24"/>
                <w:szCs w:val="24"/>
              </w:rPr>
              <w:t xml:space="preserve">magnification of the </w:t>
            </w:r>
            <w:r w:rsidR="001431FA" w:rsidRPr="00840B70">
              <w:rPr>
                <w:sz w:val="24"/>
                <w:szCs w:val="24"/>
              </w:rPr>
              <w:t>telescope</w:t>
            </w:r>
            <w:r w:rsidRPr="00840B70">
              <w:rPr>
                <w:sz w:val="24"/>
                <w:szCs w:val="24"/>
              </w:rPr>
              <w:t>, what were Galileo’s discoveries</w:t>
            </w:r>
            <w:r w:rsidR="001431FA" w:rsidRPr="00840B70">
              <w:rPr>
                <w:sz w:val="24"/>
                <w:szCs w:val="24"/>
              </w:rPr>
              <w:t>?</w:t>
            </w:r>
            <w:r w:rsidR="00840B70" w:rsidRPr="00840B70">
              <w:rPr>
                <w:sz w:val="24"/>
                <w:szCs w:val="24"/>
              </w:rPr>
              <w:t xml:space="preserve"> (P</w:t>
            </w:r>
            <w:r w:rsidRPr="00840B70">
              <w:rPr>
                <w:sz w:val="24"/>
                <w:szCs w:val="24"/>
              </w:rPr>
              <w:t>g</w:t>
            </w:r>
            <w:r w:rsidR="00840B70" w:rsidRPr="00840B70">
              <w:rPr>
                <w:sz w:val="24"/>
                <w:szCs w:val="24"/>
              </w:rPr>
              <w:t>s</w:t>
            </w:r>
            <w:r w:rsidRPr="00840B70">
              <w:rPr>
                <w:sz w:val="24"/>
                <w:szCs w:val="24"/>
              </w:rPr>
              <w:t>. 106-107)</w:t>
            </w:r>
          </w:p>
        </w:tc>
        <w:tc>
          <w:tcPr>
            <w:tcW w:w="6449" w:type="dxa"/>
          </w:tcPr>
          <w:p w:rsidR="001431FA" w:rsidRPr="00840B70" w:rsidRDefault="00143303" w:rsidP="00840B70">
            <w:pPr>
              <w:spacing w:after="0" w:line="240" w:lineRule="auto"/>
              <w:contextualSpacing/>
              <w:rPr>
                <w:sz w:val="24"/>
                <w:szCs w:val="24"/>
              </w:rPr>
            </w:pPr>
            <w:r w:rsidRPr="00840B70">
              <w:rPr>
                <w:sz w:val="24"/>
                <w:szCs w:val="24"/>
              </w:rPr>
              <w:t>The c</w:t>
            </w:r>
            <w:r w:rsidR="001431FA" w:rsidRPr="00840B70">
              <w:rPr>
                <w:sz w:val="24"/>
                <w:szCs w:val="24"/>
              </w:rPr>
              <w:t xml:space="preserve">onstellation of </w:t>
            </w:r>
            <w:proofErr w:type="spellStart"/>
            <w:r w:rsidR="001431FA" w:rsidRPr="00840B70">
              <w:rPr>
                <w:sz w:val="24"/>
                <w:szCs w:val="24"/>
              </w:rPr>
              <w:t>Pleides</w:t>
            </w:r>
            <w:proofErr w:type="spellEnd"/>
            <w:r w:rsidR="001431FA" w:rsidRPr="00840B70">
              <w:rPr>
                <w:sz w:val="24"/>
                <w:szCs w:val="24"/>
              </w:rPr>
              <w:t xml:space="preserve"> had 43 stars rather than 7</w:t>
            </w:r>
            <w:r w:rsidRPr="00840B70">
              <w:rPr>
                <w:sz w:val="24"/>
                <w:szCs w:val="24"/>
              </w:rPr>
              <w:t xml:space="preserve">.  </w:t>
            </w:r>
            <w:r w:rsidR="00CC1469" w:rsidRPr="00840B70">
              <w:rPr>
                <w:sz w:val="24"/>
                <w:szCs w:val="24"/>
              </w:rPr>
              <w:t xml:space="preserve">The </w:t>
            </w:r>
            <w:r w:rsidR="001431FA" w:rsidRPr="00840B70">
              <w:rPr>
                <w:sz w:val="24"/>
                <w:szCs w:val="24"/>
              </w:rPr>
              <w:t>Milky Way</w:t>
            </w:r>
            <w:r w:rsidRPr="00840B70">
              <w:rPr>
                <w:sz w:val="24"/>
                <w:szCs w:val="24"/>
              </w:rPr>
              <w:t xml:space="preserve"> was a </w:t>
            </w:r>
            <w:r w:rsidR="00CC1469" w:rsidRPr="00840B70">
              <w:rPr>
                <w:sz w:val="24"/>
                <w:szCs w:val="24"/>
              </w:rPr>
              <w:t>“</w:t>
            </w:r>
            <w:r w:rsidRPr="00840B70">
              <w:rPr>
                <w:sz w:val="24"/>
                <w:szCs w:val="24"/>
              </w:rPr>
              <w:t>crowded cluster</w:t>
            </w:r>
            <w:r w:rsidR="00CC1469" w:rsidRPr="00840B70">
              <w:rPr>
                <w:sz w:val="24"/>
                <w:szCs w:val="24"/>
              </w:rPr>
              <w:t>”</w:t>
            </w:r>
            <w:r w:rsidRPr="00840B70">
              <w:rPr>
                <w:sz w:val="24"/>
                <w:szCs w:val="24"/>
              </w:rPr>
              <w:t xml:space="preserve"> of stars.  </w:t>
            </w:r>
            <w:r w:rsidR="00CC1469" w:rsidRPr="00840B70">
              <w:rPr>
                <w:sz w:val="24"/>
                <w:szCs w:val="24"/>
              </w:rPr>
              <w:t>“</w:t>
            </w:r>
            <w:r w:rsidRPr="00840B70">
              <w:rPr>
                <w:sz w:val="24"/>
                <w:szCs w:val="24"/>
              </w:rPr>
              <w:t>The n</w:t>
            </w:r>
            <w:r w:rsidR="00416740" w:rsidRPr="00840B70">
              <w:rPr>
                <w:sz w:val="24"/>
                <w:szCs w:val="24"/>
              </w:rPr>
              <w:t xml:space="preserve">umber of small </w:t>
            </w:r>
            <w:r w:rsidR="00CC1469" w:rsidRPr="00840B70">
              <w:rPr>
                <w:sz w:val="24"/>
                <w:szCs w:val="24"/>
              </w:rPr>
              <w:t>(</w:t>
            </w:r>
            <w:r w:rsidR="00416740" w:rsidRPr="00840B70">
              <w:rPr>
                <w:sz w:val="24"/>
                <w:szCs w:val="24"/>
              </w:rPr>
              <w:t>stars</w:t>
            </w:r>
            <w:r w:rsidR="00CC1469" w:rsidRPr="00840B70">
              <w:rPr>
                <w:sz w:val="24"/>
                <w:szCs w:val="24"/>
              </w:rPr>
              <w:t>)</w:t>
            </w:r>
            <w:r w:rsidR="00416740" w:rsidRPr="00840B70">
              <w:rPr>
                <w:sz w:val="24"/>
                <w:szCs w:val="24"/>
              </w:rPr>
              <w:t xml:space="preserve"> is beyond determination</w:t>
            </w:r>
            <w:r w:rsidRPr="00840B70">
              <w:rPr>
                <w:sz w:val="24"/>
                <w:szCs w:val="24"/>
              </w:rPr>
              <w:t>.</w:t>
            </w:r>
            <w:r w:rsidR="00CC1469" w:rsidRPr="00840B70">
              <w:rPr>
                <w:sz w:val="24"/>
                <w:szCs w:val="24"/>
              </w:rPr>
              <w:t>”</w:t>
            </w:r>
            <w:r w:rsidRPr="00840B70">
              <w:rPr>
                <w:sz w:val="24"/>
                <w:szCs w:val="24"/>
              </w:rPr>
              <w:t xml:space="preserve">  Jupiter has 4 moons that ‘swing’ around it, just as the Earth has 1.</w:t>
            </w:r>
          </w:p>
        </w:tc>
      </w:tr>
      <w:tr w:rsidR="00143303" w:rsidRPr="00840B70">
        <w:trPr>
          <w:trHeight w:val="901"/>
        </w:trPr>
        <w:tc>
          <w:tcPr>
            <w:tcW w:w="6449" w:type="dxa"/>
          </w:tcPr>
          <w:p w:rsidR="00275022" w:rsidRPr="00840B70" w:rsidRDefault="007C666F" w:rsidP="00840B70">
            <w:pPr>
              <w:spacing w:after="0" w:line="240" w:lineRule="auto"/>
              <w:contextualSpacing/>
              <w:rPr>
                <w:rFonts w:ascii="Calibri" w:eastAsia="Times New Roman" w:hAnsi="Calibri" w:cs="Calibri"/>
                <w:i/>
                <w:iCs/>
                <w:color w:val="404040" w:themeColor="text1" w:themeTint="BF"/>
                <w:sz w:val="24"/>
                <w:szCs w:val="24"/>
              </w:rPr>
            </w:pPr>
            <w:r w:rsidRPr="00840B70">
              <w:rPr>
                <w:sz w:val="24"/>
                <w:szCs w:val="24"/>
              </w:rPr>
              <w:t>What discoveries did Galileo make about the</w:t>
            </w:r>
            <w:r w:rsidR="00F853CC" w:rsidRPr="00840B70">
              <w:rPr>
                <w:sz w:val="24"/>
                <w:szCs w:val="24"/>
              </w:rPr>
              <w:t xml:space="preserve"> sun and how did they differ from the views of the time?</w:t>
            </w:r>
            <w:r w:rsidR="00840B70" w:rsidRPr="00840B70">
              <w:rPr>
                <w:sz w:val="24"/>
                <w:szCs w:val="24"/>
              </w:rPr>
              <w:t xml:space="preserve"> (Pg. 109</w:t>
            </w:r>
            <w:r w:rsidR="00CC1469" w:rsidRPr="00840B70">
              <w:rPr>
                <w:sz w:val="24"/>
                <w:szCs w:val="24"/>
              </w:rPr>
              <w:t>)</w:t>
            </w:r>
          </w:p>
        </w:tc>
        <w:tc>
          <w:tcPr>
            <w:tcW w:w="6449" w:type="dxa"/>
          </w:tcPr>
          <w:p w:rsidR="00143303" w:rsidRPr="00840B70" w:rsidRDefault="00F853CC" w:rsidP="00840B70">
            <w:pPr>
              <w:spacing w:after="0" w:line="240" w:lineRule="auto"/>
              <w:contextualSpacing/>
              <w:rPr>
                <w:sz w:val="24"/>
                <w:szCs w:val="24"/>
              </w:rPr>
            </w:pPr>
            <w:r w:rsidRPr="00840B70">
              <w:rPr>
                <w:sz w:val="24"/>
                <w:szCs w:val="24"/>
              </w:rPr>
              <w:t>He traced the movement of the mysterious spots across the sun and deduced that the sun was spinning around its own axis.  This differed from the popular belief</w:t>
            </w:r>
            <w:r w:rsidR="00CC1469" w:rsidRPr="00840B70">
              <w:rPr>
                <w:sz w:val="24"/>
                <w:szCs w:val="24"/>
              </w:rPr>
              <w:t>, specifically from the Church of Rome,</w:t>
            </w:r>
            <w:r w:rsidRPr="00840B70">
              <w:rPr>
                <w:sz w:val="24"/>
                <w:szCs w:val="24"/>
              </w:rPr>
              <w:t xml:space="preserve"> of that time that celestial bodies </w:t>
            </w:r>
            <w:r w:rsidR="00CC1469" w:rsidRPr="00840B70">
              <w:rPr>
                <w:sz w:val="24"/>
                <w:szCs w:val="24"/>
              </w:rPr>
              <w:t>“</w:t>
            </w:r>
            <w:r w:rsidRPr="00840B70">
              <w:rPr>
                <w:sz w:val="24"/>
                <w:szCs w:val="24"/>
              </w:rPr>
              <w:t>ought to be without blemish.</w:t>
            </w:r>
            <w:r w:rsidR="00CC1469" w:rsidRPr="00840B70">
              <w:rPr>
                <w:sz w:val="24"/>
                <w:szCs w:val="24"/>
              </w:rPr>
              <w:t xml:space="preserve">” </w:t>
            </w:r>
            <w:r w:rsidRPr="00840B70">
              <w:rPr>
                <w:sz w:val="24"/>
                <w:szCs w:val="24"/>
              </w:rPr>
              <w:t xml:space="preserve"> </w:t>
            </w:r>
            <w:r w:rsidR="00CC1469" w:rsidRPr="00840B70">
              <w:rPr>
                <w:sz w:val="24"/>
                <w:szCs w:val="24"/>
              </w:rPr>
              <w:t>“</w:t>
            </w:r>
            <w:r w:rsidR="00CB386D" w:rsidRPr="00840B70">
              <w:rPr>
                <w:sz w:val="24"/>
                <w:szCs w:val="24"/>
              </w:rPr>
              <w:t>The movement of the spots also suggested that the sun was not still, it was moving on its own axis, as Earth was.</w:t>
            </w:r>
            <w:r w:rsidR="00CC1469" w:rsidRPr="00840B70">
              <w:rPr>
                <w:sz w:val="24"/>
                <w:szCs w:val="24"/>
              </w:rPr>
              <w:t>”</w:t>
            </w:r>
          </w:p>
        </w:tc>
      </w:tr>
      <w:tr w:rsidR="00CD6B7F" w:rsidRPr="00840B70">
        <w:trPr>
          <w:trHeight w:val="1160"/>
        </w:trPr>
        <w:tc>
          <w:tcPr>
            <w:tcW w:w="6449" w:type="dxa"/>
          </w:tcPr>
          <w:p w:rsidR="00CD6B7F" w:rsidRPr="00840B70" w:rsidRDefault="001A39F1" w:rsidP="00840B70">
            <w:pPr>
              <w:spacing w:after="0" w:line="240" w:lineRule="auto"/>
              <w:contextualSpacing/>
              <w:rPr>
                <w:sz w:val="24"/>
                <w:szCs w:val="24"/>
              </w:rPr>
            </w:pPr>
            <w:r w:rsidRPr="00840B70">
              <w:rPr>
                <w:sz w:val="24"/>
                <w:szCs w:val="24"/>
              </w:rPr>
              <w:t>How did Galil</w:t>
            </w:r>
            <w:r w:rsidR="00CB386D" w:rsidRPr="00840B70">
              <w:rPr>
                <w:sz w:val="24"/>
                <w:szCs w:val="24"/>
              </w:rPr>
              <w:t>eo openly defy the Church?</w:t>
            </w:r>
            <w:r w:rsidR="006F367B" w:rsidRPr="00840B70">
              <w:rPr>
                <w:sz w:val="24"/>
                <w:szCs w:val="24"/>
              </w:rPr>
              <w:t xml:space="preserve"> How was the defiance resolved?</w:t>
            </w:r>
            <w:r w:rsidR="00166FF0" w:rsidRPr="00840B70">
              <w:rPr>
                <w:sz w:val="24"/>
                <w:szCs w:val="24"/>
              </w:rPr>
              <w:t xml:space="preserve"> </w:t>
            </w:r>
            <w:r w:rsidR="006F367B" w:rsidRPr="00840B70">
              <w:rPr>
                <w:sz w:val="24"/>
                <w:szCs w:val="24"/>
              </w:rPr>
              <w:t xml:space="preserve"> </w:t>
            </w:r>
            <w:r w:rsidR="00840B70" w:rsidRPr="00840B70">
              <w:rPr>
                <w:sz w:val="24"/>
                <w:szCs w:val="24"/>
              </w:rPr>
              <w:t>(Pgs</w:t>
            </w:r>
            <w:r w:rsidR="0020200D" w:rsidRPr="00840B70">
              <w:rPr>
                <w:sz w:val="24"/>
                <w:szCs w:val="24"/>
              </w:rPr>
              <w:t>. 109-110)</w:t>
            </w:r>
          </w:p>
        </w:tc>
        <w:tc>
          <w:tcPr>
            <w:tcW w:w="6449" w:type="dxa"/>
          </w:tcPr>
          <w:p w:rsidR="00CD6B7F" w:rsidRPr="00840B70" w:rsidRDefault="005F287D" w:rsidP="00840B70">
            <w:pPr>
              <w:spacing w:after="0" w:line="240" w:lineRule="auto"/>
              <w:contextualSpacing/>
              <w:rPr>
                <w:sz w:val="24"/>
                <w:szCs w:val="24"/>
              </w:rPr>
            </w:pPr>
            <w:r w:rsidRPr="00840B70">
              <w:rPr>
                <w:sz w:val="24"/>
                <w:szCs w:val="24"/>
              </w:rPr>
              <w:t xml:space="preserve">“In 1623, a new pope was elected, and the Church hardened against Galileo.  He received </w:t>
            </w:r>
            <w:proofErr w:type="gramStart"/>
            <w:r w:rsidRPr="00840B70">
              <w:rPr>
                <w:sz w:val="24"/>
                <w:szCs w:val="24"/>
              </w:rPr>
              <w:t>warnings, but</w:t>
            </w:r>
            <w:proofErr w:type="gramEnd"/>
            <w:r w:rsidRPr="00840B70">
              <w:rPr>
                <w:sz w:val="24"/>
                <w:szCs w:val="24"/>
              </w:rPr>
              <w:t xml:space="preserve"> would not give way.” </w:t>
            </w:r>
            <w:r w:rsidR="00CB386D" w:rsidRPr="00840B70">
              <w:rPr>
                <w:sz w:val="24"/>
                <w:szCs w:val="24"/>
              </w:rPr>
              <w:t xml:space="preserve">Galileo publicly defied the church by publishing the </w:t>
            </w:r>
            <w:r w:rsidR="00CB386D" w:rsidRPr="00840B70">
              <w:rPr>
                <w:i/>
                <w:sz w:val="24"/>
                <w:szCs w:val="24"/>
              </w:rPr>
              <w:t>Dialogue on the Great World Systems</w:t>
            </w:r>
            <w:r w:rsidR="0082558D" w:rsidRPr="00840B70">
              <w:rPr>
                <w:sz w:val="24"/>
                <w:szCs w:val="24"/>
              </w:rPr>
              <w:t xml:space="preserve">, </w:t>
            </w:r>
            <w:r w:rsidR="00CB386D" w:rsidRPr="00840B70">
              <w:rPr>
                <w:sz w:val="24"/>
                <w:szCs w:val="24"/>
              </w:rPr>
              <w:t>which stated the Earth did not stand still</w:t>
            </w:r>
            <w:r w:rsidRPr="00840B70">
              <w:rPr>
                <w:sz w:val="24"/>
                <w:szCs w:val="24"/>
              </w:rPr>
              <w:t>,</w:t>
            </w:r>
            <w:r w:rsidR="00CB386D" w:rsidRPr="00840B70">
              <w:rPr>
                <w:sz w:val="24"/>
                <w:szCs w:val="24"/>
              </w:rPr>
              <w:t xml:space="preserve"> but circled the sun.  This conclusion greatly </w:t>
            </w:r>
            <w:r w:rsidR="00CB386D" w:rsidRPr="00840B70">
              <w:rPr>
                <w:sz w:val="24"/>
                <w:szCs w:val="24"/>
              </w:rPr>
              <w:lastRenderedPageBreak/>
              <w:t>differed from the Church’s belief that the Earth did not move and was the center of the universe.</w:t>
            </w:r>
            <w:r w:rsidR="006F367B" w:rsidRPr="00840B70">
              <w:rPr>
                <w:sz w:val="24"/>
                <w:szCs w:val="24"/>
              </w:rPr>
              <w:t xml:space="preserve">  The defiance was resolved with Galileo never again speaking publicly against the Church’s beliefs.</w:t>
            </w:r>
          </w:p>
        </w:tc>
      </w:tr>
      <w:tr w:rsidR="001A39F1" w:rsidRPr="00840B70">
        <w:trPr>
          <w:trHeight w:val="1241"/>
        </w:trPr>
        <w:tc>
          <w:tcPr>
            <w:tcW w:w="6449" w:type="dxa"/>
          </w:tcPr>
          <w:p w:rsidR="00EF420F" w:rsidRPr="00840B70" w:rsidRDefault="001A39F1" w:rsidP="00840B70">
            <w:pPr>
              <w:spacing w:after="0" w:line="240" w:lineRule="auto"/>
              <w:contextualSpacing/>
              <w:rPr>
                <w:rFonts w:ascii="Calibri" w:eastAsia="Times New Roman" w:hAnsi="Calibri" w:cs="Calibri"/>
                <w:sz w:val="24"/>
              </w:rPr>
            </w:pPr>
            <w:r w:rsidRPr="00840B70">
              <w:rPr>
                <w:sz w:val="24"/>
                <w:szCs w:val="24"/>
              </w:rPr>
              <w:lastRenderedPageBreak/>
              <w:t>What is the author’s position on the conflict between Galileo and the Roman Catholic Church?  What evidence from the text leads you to believe that?</w:t>
            </w:r>
            <w:r w:rsidR="005F287D" w:rsidRPr="00840B70">
              <w:rPr>
                <w:sz w:val="24"/>
                <w:szCs w:val="24"/>
              </w:rPr>
              <w:t xml:space="preserve"> (</w:t>
            </w:r>
            <w:r w:rsidR="00840B70" w:rsidRPr="00840B70">
              <w:rPr>
                <w:sz w:val="24"/>
              </w:rPr>
              <w:t>P</w:t>
            </w:r>
            <w:r w:rsidR="005F287D" w:rsidRPr="00840B70">
              <w:rPr>
                <w:sz w:val="24"/>
              </w:rPr>
              <w:t>g. 110)</w:t>
            </w:r>
          </w:p>
          <w:p w:rsidR="001A39F1" w:rsidRPr="00840B70" w:rsidRDefault="001A39F1" w:rsidP="00840B70">
            <w:pPr>
              <w:spacing w:after="0" w:line="240" w:lineRule="auto"/>
              <w:contextualSpacing/>
              <w:rPr>
                <w:sz w:val="24"/>
                <w:szCs w:val="24"/>
              </w:rPr>
            </w:pPr>
          </w:p>
        </w:tc>
        <w:tc>
          <w:tcPr>
            <w:tcW w:w="6449" w:type="dxa"/>
          </w:tcPr>
          <w:p w:rsidR="001A39F1" w:rsidRPr="00840B70" w:rsidRDefault="00B54AB4" w:rsidP="00840B70">
            <w:pPr>
              <w:spacing w:after="0" w:line="240" w:lineRule="auto"/>
              <w:contextualSpacing/>
              <w:rPr>
                <w:sz w:val="24"/>
                <w:szCs w:val="24"/>
              </w:rPr>
            </w:pPr>
            <w:r w:rsidRPr="00840B70">
              <w:rPr>
                <w:sz w:val="24"/>
                <w:szCs w:val="24"/>
              </w:rPr>
              <w:t xml:space="preserve">The author has a positive view of Galileo.  I can tell that the author sides with Galileo by what the author chose to write about.  The author wrote about Galileo’s many successes and discoveries starting from the recreation of the Dutch cylinder to the discovery that the Earth circled the sun.  The author stated, “His discoveries made Galileo a much more important man” (p.109).  The author spoke of Galileo with positive phrases such as “(he) </w:t>
            </w:r>
            <w:proofErr w:type="gramStart"/>
            <w:r w:rsidRPr="00840B70">
              <w:rPr>
                <w:sz w:val="24"/>
                <w:szCs w:val="24"/>
              </w:rPr>
              <w:t>opened up</w:t>
            </w:r>
            <w:proofErr w:type="gramEnd"/>
            <w:r w:rsidRPr="00840B70">
              <w:rPr>
                <w:sz w:val="24"/>
                <w:szCs w:val="24"/>
              </w:rPr>
              <w:t xml:space="preserve"> a new vision of the heavens” (p. 109), he had a “brilliant argument in favor of his beliefs” (p. 110), and “the great astronomer was now seventy years old . . .” (p. 110).  By choosing to write about Galileo’s discoveries and using positive words and phrases to describe Galileo, I can conclude that the author has a positive view of Galileo.</w:t>
            </w:r>
          </w:p>
        </w:tc>
      </w:tr>
    </w:tbl>
    <w:p w:rsidR="002E766B" w:rsidRDefault="002E766B" w:rsidP="001034D9">
      <w:pPr>
        <w:spacing w:after="0" w:line="360" w:lineRule="auto"/>
        <w:rPr>
          <w:rFonts w:asciiTheme="minorHAnsi" w:hAnsiTheme="minorHAnsi" w:cstheme="minorHAnsi"/>
          <w:sz w:val="32"/>
          <w:szCs w:val="32"/>
          <w:u w:val="single"/>
        </w:rPr>
      </w:pPr>
    </w:p>
    <w:p w:rsidR="002E766B" w:rsidRDefault="002E766B" w:rsidP="001034D9">
      <w:pPr>
        <w:spacing w:after="0" w:line="360" w:lineRule="auto"/>
        <w:rPr>
          <w:rFonts w:asciiTheme="minorHAnsi" w:hAnsiTheme="minorHAnsi" w:cstheme="minorHAnsi"/>
          <w:sz w:val="32"/>
          <w:szCs w:val="32"/>
          <w:u w:val="single"/>
        </w:rPr>
      </w:pPr>
    </w:p>
    <w:p w:rsidR="00ED4C31" w:rsidRDefault="00ED4C31" w:rsidP="001034D9">
      <w:pPr>
        <w:spacing w:after="0" w:line="360" w:lineRule="auto"/>
        <w:rPr>
          <w:rFonts w:asciiTheme="minorHAnsi" w:hAnsiTheme="minorHAnsi" w:cstheme="minorHAnsi"/>
          <w:sz w:val="32"/>
          <w:szCs w:val="32"/>
          <w:u w:val="single"/>
        </w:rPr>
      </w:pPr>
    </w:p>
    <w:p w:rsidR="00ED4C31" w:rsidRDefault="00ED4C31" w:rsidP="001034D9">
      <w:pPr>
        <w:spacing w:after="0" w:line="360" w:lineRule="auto"/>
        <w:rPr>
          <w:rFonts w:asciiTheme="minorHAnsi" w:hAnsiTheme="minorHAnsi" w:cstheme="minorHAnsi"/>
          <w:sz w:val="32"/>
          <w:szCs w:val="32"/>
          <w:u w:val="single"/>
        </w:rPr>
      </w:pPr>
    </w:p>
    <w:p w:rsidR="00ED4C31" w:rsidRDefault="00ED4C31" w:rsidP="001034D9">
      <w:pPr>
        <w:spacing w:after="0" w:line="360" w:lineRule="auto"/>
        <w:rPr>
          <w:rFonts w:asciiTheme="minorHAnsi" w:hAnsiTheme="minorHAnsi" w:cstheme="minorHAnsi"/>
          <w:sz w:val="32"/>
          <w:szCs w:val="32"/>
          <w:u w:val="single"/>
        </w:rPr>
      </w:pPr>
    </w:p>
    <w:p w:rsidR="00ED4C31" w:rsidRDefault="00ED4C31" w:rsidP="001034D9">
      <w:pPr>
        <w:spacing w:after="0" w:line="360" w:lineRule="auto"/>
        <w:rPr>
          <w:rFonts w:asciiTheme="minorHAnsi" w:hAnsiTheme="minorHAnsi" w:cstheme="minorHAnsi"/>
          <w:sz w:val="32"/>
          <w:szCs w:val="32"/>
          <w:u w:val="single"/>
        </w:rPr>
      </w:pPr>
    </w:p>
    <w:p w:rsidR="00840B70" w:rsidRDefault="00840B70" w:rsidP="001034D9">
      <w:pPr>
        <w:spacing w:after="0" w:line="360" w:lineRule="auto"/>
        <w:rPr>
          <w:rFonts w:asciiTheme="minorHAnsi" w:hAnsiTheme="minorHAnsi" w:cstheme="minorHAnsi"/>
          <w:sz w:val="32"/>
          <w:szCs w:val="32"/>
          <w:u w:val="single"/>
        </w:rPr>
      </w:pPr>
    </w:p>
    <w:p w:rsidR="00923487" w:rsidRDefault="00923487"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lastRenderedPageBreak/>
        <w:t>Vocabulary</w:t>
      </w:r>
    </w:p>
    <w:tbl>
      <w:tblPr>
        <w:tblStyle w:val="TableGrid"/>
        <w:tblpPr w:leftFromText="180" w:rightFromText="180" w:vertAnchor="page" w:horzAnchor="page" w:tblpX="1603" w:tblpY="2521"/>
        <w:tblW w:w="13008" w:type="dxa"/>
        <w:tblLayout w:type="fixed"/>
        <w:tblLook w:val="04A0" w:firstRow="1" w:lastRow="0" w:firstColumn="1" w:lastColumn="0" w:noHBand="0" w:noVBand="1"/>
      </w:tblPr>
      <w:tblGrid>
        <w:gridCol w:w="1101"/>
        <w:gridCol w:w="5953"/>
        <w:gridCol w:w="5954"/>
      </w:tblGrid>
      <w:tr w:rsidR="00653262" w:rsidRPr="00D97E24">
        <w:trPr>
          <w:trHeight w:val="372"/>
        </w:trPr>
        <w:tc>
          <w:tcPr>
            <w:tcW w:w="1101" w:type="dxa"/>
          </w:tcPr>
          <w:p w:rsidR="00653262" w:rsidRPr="00D97E24" w:rsidRDefault="00653262" w:rsidP="00392C0F">
            <w:pPr>
              <w:spacing w:after="0" w:line="240" w:lineRule="auto"/>
              <w:jc w:val="center"/>
              <w:rPr>
                <w:b/>
                <w:sz w:val="20"/>
                <w:szCs w:val="20"/>
              </w:rPr>
            </w:pPr>
          </w:p>
        </w:tc>
        <w:tc>
          <w:tcPr>
            <w:tcW w:w="5953" w:type="dxa"/>
          </w:tcPr>
          <w:p w:rsidR="00653262" w:rsidRPr="00D97E24" w:rsidRDefault="00653262" w:rsidP="00392C0F">
            <w:pPr>
              <w:spacing w:after="0" w:line="240" w:lineRule="auto"/>
              <w:ind w:left="113" w:right="113"/>
              <w:jc w:val="center"/>
              <w:rPr>
                <w:sz w:val="20"/>
                <w:szCs w:val="20"/>
              </w:rPr>
            </w:pPr>
            <w:r>
              <w:rPr>
                <w:b/>
                <w:sz w:val="20"/>
                <w:szCs w:val="20"/>
              </w:rPr>
              <w:t xml:space="preserve">KEY WORDS ESSENTIAL TO </w:t>
            </w:r>
            <w:r w:rsidRPr="00D97E24">
              <w:rPr>
                <w:b/>
                <w:sz w:val="20"/>
                <w:szCs w:val="20"/>
              </w:rPr>
              <w:t>UNDERSTANDING</w:t>
            </w:r>
          </w:p>
          <w:p w:rsidR="00653262" w:rsidRPr="00D97E24" w:rsidRDefault="00653262" w:rsidP="00392C0F">
            <w:pPr>
              <w:spacing w:after="0" w:line="240" w:lineRule="auto"/>
              <w:jc w:val="center"/>
              <w:rPr>
                <w:sz w:val="20"/>
                <w:szCs w:val="20"/>
              </w:rPr>
            </w:pPr>
          </w:p>
        </w:tc>
        <w:tc>
          <w:tcPr>
            <w:tcW w:w="5954" w:type="dxa"/>
          </w:tcPr>
          <w:p w:rsidR="00653262" w:rsidRDefault="00653262" w:rsidP="00392C0F">
            <w:pPr>
              <w:spacing w:after="0" w:line="240" w:lineRule="auto"/>
              <w:ind w:left="113" w:right="113"/>
              <w:jc w:val="center"/>
              <w:rPr>
                <w:b/>
                <w:sz w:val="20"/>
                <w:szCs w:val="20"/>
              </w:rPr>
            </w:pPr>
            <w:r w:rsidRPr="00D97E24">
              <w:rPr>
                <w:b/>
                <w:sz w:val="20"/>
                <w:szCs w:val="20"/>
              </w:rPr>
              <w:t xml:space="preserve">WORDS WORTH KNOWING </w:t>
            </w:r>
          </w:p>
          <w:p w:rsidR="00653262" w:rsidRPr="00D97E24" w:rsidRDefault="00653262" w:rsidP="00392C0F">
            <w:pPr>
              <w:spacing w:after="0" w:line="240" w:lineRule="auto"/>
              <w:ind w:left="113" w:right="113"/>
              <w:jc w:val="center"/>
              <w:rPr>
                <w:sz w:val="20"/>
                <w:szCs w:val="20"/>
              </w:rPr>
            </w:pPr>
            <w:r w:rsidRPr="00D97E24">
              <w:rPr>
                <w:sz w:val="20"/>
                <w:szCs w:val="20"/>
              </w:rPr>
              <w:t>General teaching s</w:t>
            </w:r>
            <w:r>
              <w:rPr>
                <w:sz w:val="20"/>
                <w:szCs w:val="20"/>
              </w:rPr>
              <w:t xml:space="preserve">uggestions are provided in the </w:t>
            </w:r>
            <w:r w:rsidRPr="00D97E24">
              <w:rPr>
                <w:sz w:val="20"/>
                <w:szCs w:val="20"/>
              </w:rPr>
              <w:t>Introduction</w:t>
            </w:r>
            <w:r>
              <w:rPr>
                <w:sz w:val="20"/>
                <w:szCs w:val="20"/>
              </w:rPr>
              <w:t xml:space="preserve"> </w:t>
            </w:r>
          </w:p>
        </w:tc>
      </w:tr>
      <w:tr w:rsidR="00653262">
        <w:trPr>
          <w:cantSplit/>
          <w:trHeight w:val="3682"/>
        </w:trPr>
        <w:tc>
          <w:tcPr>
            <w:tcW w:w="1101" w:type="dxa"/>
            <w:textDirection w:val="btLr"/>
          </w:tcPr>
          <w:p w:rsidR="00653262" w:rsidRPr="00D97E24" w:rsidRDefault="00653262" w:rsidP="00392C0F">
            <w:pPr>
              <w:spacing w:after="0" w:line="240" w:lineRule="auto"/>
              <w:jc w:val="center"/>
              <w:rPr>
                <w:b/>
                <w:sz w:val="20"/>
                <w:szCs w:val="20"/>
              </w:rPr>
            </w:pPr>
            <w:r w:rsidRPr="00D97E24">
              <w:rPr>
                <w:b/>
                <w:sz w:val="20"/>
                <w:szCs w:val="20"/>
              </w:rPr>
              <w:t xml:space="preserve">TEACHER PROVIDES DEFINITION </w:t>
            </w:r>
          </w:p>
          <w:p w:rsidR="00653262" w:rsidRPr="00D97E24" w:rsidRDefault="00653262" w:rsidP="00392C0F">
            <w:pPr>
              <w:spacing w:after="0" w:line="240" w:lineRule="auto"/>
              <w:ind w:left="113" w:right="113"/>
              <w:jc w:val="center"/>
              <w:rPr>
                <w:sz w:val="20"/>
                <w:szCs w:val="20"/>
              </w:rPr>
            </w:pPr>
            <w:r w:rsidRPr="00D97E24">
              <w:rPr>
                <w:sz w:val="20"/>
                <w:szCs w:val="20"/>
              </w:rPr>
              <w:t>not enough contextual clues provided in the text</w:t>
            </w:r>
          </w:p>
        </w:tc>
        <w:tc>
          <w:tcPr>
            <w:tcW w:w="5953" w:type="dxa"/>
            <w:vAlign w:val="center"/>
          </w:tcPr>
          <w:p w:rsidR="00653262" w:rsidRDefault="00392C0F" w:rsidP="00392C0F">
            <w:pPr>
              <w:spacing w:after="0"/>
            </w:pPr>
            <w:r>
              <w:t>Page</w:t>
            </w:r>
            <w:r w:rsidR="0082558D">
              <w:t xml:space="preserve"> 105 - h</w:t>
            </w:r>
            <w:r w:rsidR="00653262">
              <w:t>eavenly bodies</w:t>
            </w:r>
          </w:p>
          <w:p w:rsidR="00653262" w:rsidRDefault="00392C0F" w:rsidP="00392C0F">
            <w:pPr>
              <w:spacing w:after="0"/>
            </w:pPr>
            <w:r>
              <w:t>Page</w:t>
            </w:r>
            <w:r w:rsidR="00840B70">
              <w:t xml:space="preserve"> 103 -</w:t>
            </w:r>
            <w:r w:rsidR="00653262">
              <w:t xml:space="preserve"> apparatus</w:t>
            </w:r>
          </w:p>
          <w:p w:rsidR="00653262" w:rsidRDefault="00392C0F" w:rsidP="00392C0F">
            <w:pPr>
              <w:spacing w:after="0"/>
            </w:pPr>
            <w:r>
              <w:t xml:space="preserve">Page </w:t>
            </w:r>
            <w:r w:rsidR="00840B70">
              <w:t>106 -</w:t>
            </w:r>
            <w:r w:rsidR="00653262">
              <w:t xml:space="preserve"> revelation, constellation</w:t>
            </w:r>
          </w:p>
          <w:p w:rsidR="00653262" w:rsidRDefault="00392C0F" w:rsidP="00392C0F">
            <w:pPr>
              <w:spacing w:after="0"/>
            </w:pPr>
            <w:r>
              <w:t>Page</w:t>
            </w:r>
            <w:r w:rsidR="00653262">
              <w:t xml:space="preserve"> 108</w:t>
            </w:r>
            <w:r w:rsidR="00840B70">
              <w:t xml:space="preserve"> -</w:t>
            </w:r>
            <w:r w:rsidR="00653262">
              <w:t xml:space="preserve"> methodical</w:t>
            </w:r>
          </w:p>
          <w:p w:rsidR="00653262" w:rsidRDefault="00392C0F" w:rsidP="00392C0F">
            <w:pPr>
              <w:spacing w:after="0"/>
            </w:pPr>
            <w:r>
              <w:t>Page</w:t>
            </w:r>
            <w:r w:rsidR="00840B70">
              <w:t xml:space="preserve"> 109 -</w:t>
            </w:r>
            <w:r w:rsidR="00653262">
              <w:t xml:space="preserve"> satellite </w:t>
            </w:r>
          </w:p>
          <w:p w:rsidR="00653262" w:rsidRDefault="00392C0F" w:rsidP="00392C0F">
            <w:pPr>
              <w:spacing w:after="0"/>
            </w:pPr>
            <w:r>
              <w:t>Page</w:t>
            </w:r>
            <w:r w:rsidR="00840B70">
              <w:t xml:space="preserve"> 110 -</w:t>
            </w:r>
            <w:r w:rsidR="00653262">
              <w:t xml:space="preserve"> defy/defiance</w:t>
            </w:r>
          </w:p>
          <w:p w:rsidR="00653262" w:rsidRDefault="00653262" w:rsidP="00392C0F">
            <w:pPr>
              <w:spacing w:after="0"/>
            </w:pPr>
          </w:p>
        </w:tc>
        <w:tc>
          <w:tcPr>
            <w:tcW w:w="5954" w:type="dxa"/>
            <w:vAlign w:val="center"/>
          </w:tcPr>
          <w:p w:rsidR="00653262" w:rsidRDefault="00653262" w:rsidP="00392C0F">
            <w:pPr>
              <w:spacing w:after="0"/>
            </w:pPr>
          </w:p>
          <w:p w:rsidR="00653262" w:rsidRDefault="00840B70" w:rsidP="00392C0F">
            <w:pPr>
              <w:spacing w:after="0"/>
            </w:pPr>
            <w:r>
              <w:t>Page 102 -</w:t>
            </w:r>
            <w:r w:rsidR="00653262">
              <w:t xml:space="preserve"> convex, concave, trance</w:t>
            </w:r>
          </w:p>
          <w:p w:rsidR="00653262" w:rsidRDefault="00653262" w:rsidP="00392C0F">
            <w:pPr>
              <w:spacing w:after="0"/>
            </w:pPr>
            <w:r>
              <w:t>Page 103 - naked eye</w:t>
            </w:r>
          </w:p>
          <w:p w:rsidR="00653262" w:rsidRDefault="00653262" w:rsidP="00392C0F">
            <w:pPr>
              <w:spacing w:after="0"/>
            </w:pPr>
            <w:r>
              <w:t>Page 104 - primitive</w:t>
            </w:r>
          </w:p>
          <w:p w:rsidR="00653262" w:rsidRDefault="00653262" w:rsidP="00392C0F">
            <w:pPr>
              <w:spacing w:after="0"/>
            </w:pPr>
            <w:r>
              <w:t xml:space="preserve">Page 106 - myriads, pendulum </w:t>
            </w:r>
          </w:p>
        </w:tc>
      </w:tr>
      <w:tr w:rsidR="00653262">
        <w:trPr>
          <w:cantSplit/>
          <w:trHeight w:val="3682"/>
        </w:trPr>
        <w:tc>
          <w:tcPr>
            <w:tcW w:w="1101" w:type="dxa"/>
            <w:textDirection w:val="btLr"/>
          </w:tcPr>
          <w:p w:rsidR="00653262" w:rsidRPr="00D97E24" w:rsidRDefault="00653262" w:rsidP="00392C0F">
            <w:pPr>
              <w:spacing w:after="0" w:line="240" w:lineRule="auto"/>
              <w:jc w:val="center"/>
              <w:rPr>
                <w:b/>
                <w:sz w:val="20"/>
                <w:szCs w:val="20"/>
              </w:rPr>
            </w:pPr>
            <w:r w:rsidRPr="00D97E24">
              <w:rPr>
                <w:b/>
                <w:sz w:val="20"/>
                <w:szCs w:val="20"/>
              </w:rPr>
              <w:t>STUDENTS FIGURE OUT THE MEANING</w:t>
            </w:r>
          </w:p>
          <w:p w:rsidR="00653262" w:rsidRPr="00D97E24" w:rsidRDefault="00653262" w:rsidP="00392C0F">
            <w:pPr>
              <w:spacing w:after="0" w:line="240" w:lineRule="auto"/>
              <w:ind w:left="113" w:right="113"/>
              <w:jc w:val="center"/>
              <w:rPr>
                <w:sz w:val="20"/>
                <w:szCs w:val="20"/>
              </w:rPr>
            </w:pPr>
            <w:proofErr w:type="gramStart"/>
            <w:r w:rsidRPr="00D97E24">
              <w:rPr>
                <w:sz w:val="20"/>
                <w:szCs w:val="20"/>
              </w:rPr>
              <w:t>sufficient</w:t>
            </w:r>
            <w:proofErr w:type="gramEnd"/>
            <w:r w:rsidRPr="00D97E24">
              <w:rPr>
                <w:sz w:val="20"/>
                <w:szCs w:val="20"/>
              </w:rPr>
              <w:t xml:space="preserve"> context clues are provided in the text</w:t>
            </w:r>
          </w:p>
          <w:p w:rsidR="00653262" w:rsidRPr="00D97E24" w:rsidRDefault="00653262" w:rsidP="00392C0F">
            <w:pPr>
              <w:spacing w:after="0" w:line="240" w:lineRule="auto"/>
              <w:ind w:left="113" w:right="113"/>
              <w:jc w:val="center"/>
              <w:rPr>
                <w:sz w:val="20"/>
                <w:szCs w:val="20"/>
              </w:rPr>
            </w:pPr>
          </w:p>
          <w:p w:rsidR="00653262" w:rsidRPr="00D97E24" w:rsidRDefault="00653262" w:rsidP="00392C0F">
            <w:pPr>
              <w:spacing w:after="0" w:line="240" w:lineRule="auto"/>
              <w:ind w:left="113" w:right="113"/>
              <w:jc w:val="center"/>
              <w:rPr>
                <w:sz w:val="20"/>
                <w:szCs w:val="20"/>
              </w:rPr>
            </w:pPr>
          </w:p>
          <w:p w:rsidR="00653262" w:rsidRPr="00D97E24" w:rsidRDefault="00653262" w:rsidP="00392C0F">
            <w:pPr>
              <w:spacing w:after="0" w:line="240" w:lineRule="auto"/>
              <w:ind w:left="113" w:right="113"/>
              <w:jc w:val="center"/>
              <w:rPr>
                <w:sz w:val="20"/>
                <w:szCs w:val="20"/>
              </w:rPr>
            </w:pPr>
          </w:p>
          <w:p w:rsidR="00653262" w:rsidRPr="00D97E24" w:rsidRDefault="00653262" w:rsidP="00392C0F">
            <w:pPr>
              <w:spacing w:after="0" w:line="240" w:lineRule="auto"/>
              <w:ind w:left="113" w:right="113"/>
              <w:jc w:val="center"/>
              <w:rPr>
                <w:sz w:val="20"/>
                <w:szCs w:val="20"/>
              </w:rPr>
            </w:pPr>
          </w:p>
          <w:p w:rsidR="00653262" w:rsidRPr="00D97E24" w:rsidRDefault="00653262" w:rsidP="00392C0F">
            <w:pPr>
              <w:spacing w:after="0" w:line="240" w:lineRule="auto"/>
              <w:ind w:left="113" w:right="113"/>
              <w:jc w:val="center"/>
              <w:rPr>
                <w:sz w:val="20"/>
                <w:szCs w:val="20"/>
              </w:rPr>
            </w:pPr>
          </w:p>
        </w:tc>
        <w:tc>
          <w:tcPr>
            <w:tcW w:w="5953" w:type="dxa"/>
            <w:vAlign w:val="center"/>
          </w:tcPr>
          <w:p w:rsidR="00653262" w:rsidRDefault="00653262" w:rsidP="00392C0F">
            <w:pPr>
              <w:spacing w:after="0"/>
            </w:pPr>
            <w:r>
              <w:t>Page 103 - ‘demolish distance’</w:t>
            </w:r>
          </w:p>
          <w:p w:rsidR="00653262" w:rsidRDefault="00840B70" w:rsidP="00392C0F">
            <w:pPr>
              <w:spacing w:after="0"/>
            </w:pPr>
            <w:r>
              <w:t>Page 104 -</w:t>
            </w:r>
            <w:r w:rsidR="00653262">
              <w:t xml:space="preserve"> telescope</w:t>
            </w:r>
          </w:p>
          <w:p w:rsidR="00653262" w:rsidRDefault="00840B70" w:rsidP="00392C0F">
            <w:pPr>
              <w:spacing w:after="0"/>
            </w:pPr>
            <w:r>
              <w:t>Page 109 -</w:t>
            </w:r>
            <w:r w:rsidR="00653262">
              <w:t xml:space="preserve"> unsettling, refrain,</w:t>
            </w:r>
            <w:r w:rsidR="00392C0F">
              <w:t xml:space="preserve"> </w:t>
            </w:r>
            <w:r w:rsidR="00653262">
              <w:t>curb</w:t>
            </w:r>
            <w:r w:rsidR="00653262" w:rsidRPr="00770A50">
              <w:rPr>
                <w:strike/>
              </w:rPr>
              <w:t xml:space="preserve"> </w:t>
            </w:r>
          </w:p>
          <w:p w:rsidR="00653262" w:rsidRDefault="00840B70" w:rsidP="00392C0F">
            <w:pPr>
              <w:spacing w:after="0"/>
            </w:pPr>
            <w:r>
              <w:t>Page 110 -</w:t>
            </w:r>
            <w:r w:rsidR="00653262">
              <w:t xml:space="preserve"> unconvinced, hardened, inquisition</w:t>
            </w:r>
          </w:p>
          <w:p w:rsidR="00653262" w:rsidRDefault="00653262" w:rsidP="00392C0F">
            <w:pPr>
              <w:spacing w:after="0"/>
            </w:pPr>
          </w:p>
          <w:p w:rsidR="00653262" w:rsidRDefault="00653262" w:rsidP="00392C0F">
            <w:pPr>
              <w:spacing w:after="0"/>
            </w:pPr>
          </w:p>
        </w:tc>
        <w:tc>
          <w:tcPr>
            <w:tcW w:w="5954" w:type="dxa"/>
            <w:vAlign w:val="center"/>
          </w:tcPr>
          <w:p w:rsidR="00653262" w:rsidRDefault="00652D44" w:rsidP="00392C0F">
            <w:pPr>
              <w:spacing w:after="0" w:line="240" w:lineRule="auto"/>
            </w:pPr>
            <w:r>
              <w:t xml:space="preserve">Page 102 - </w:t>
            </w:r>
            <w:r w:rsidR="00392C0F">
              <w:t>obscure, employ</w:t>
            </w:r>
          </w:p>
          <w:p w:rsidR="00653262" w:rsidRDefault="00652D44" w:rsidP="00392C0F">
            <w:pPr>
              <w:spacing w:after="0" w:line="240" w:lineRule="auto"/>
            </w:pPr>
            <w:r>
              <w:t>Page 104 - clambered</w:t>
            </w:r>
          </w:p>
          <w:p w:rsidR="00653262" w:rsidRDefault="00653262" w:rsidP="00392C0F">
            <w:pPr>
              <w:spacing w:after="0" w:line="240" w:lineRule="auto"/>
            </w:pPr>
            <w:r>
              <w:t xml:space="preserve">Page 105 - </w:t>
            </w:r>
            <w:r w:rsidR="00652D44">
              <w:t>devised</w:t>
            </w:r>
          </w:p>
          <w:p w:rsidR="00653262" w:rsidRDefault="00653262" w:rsidP="00392C0F">
            <w:pPr>
              <w:spacing w:after="0" w:line="240" w:lineRule="auto"/>
            </w:pPr>
            <w:r>
              <w:t>Page 106 - shar</w:t>
            </w:r>
            <w:r w:rsidR="00652D44">
              <w:t xml:space="preserve">p-eyed, </w:t>
            </w:r>
            <w:r w:rsidR="00392C0F">
              <w:t xml:space="preserve">peering, </w:t>
            </w:r>
            <w:r>
              <w:t>astonishment</w:t>
            </w:r>
          </w:p>
          <w:p w:rsidR="00653262" w:rsidRDefault="00653262" w:rsidP="00392C0F">
            <w:pPr>
              <w:spacing w:after="0" w:line="240" w:lineRule="auto"/>
            </w:pPr>
            <w:r>
              <w:t>Page 107 - bewilderment</w:t>
            </w:r>
          </w:p>
          <w:p w:rsidR="00653262" w:rsidRDefault="00653262" w:rsidP="00392C0F">
            <w:pPr>
              <w:spacing w:after="0" w:line="240" w:lineRule="auto"/>
            </w:pPr>
          </w:p>
          <w:p w:rsidR="00653262" w:rsidRDefault="00653262" w:rsidP="00392C0F">
            <w:pPr>
              <w:spacing w:after="0" w:line="240" w:lineRule="auto"/>
            </w:pPr>
          </w:p>
        </w:tc>
      </w:tr>
    </w:tbl>
    <w:p w:rsidR="00286F6B" w:rsidRPr="007C5C7E" w:rsidRDefault="00172736" w:rsidP="001034D9">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lastRenderedPageBreak/>
        <w:t xml:space="preserve">Culminating </w:t>
      </w:r>
      <w:r w:rsidR="00144A4B">
        <w:rPr>
          <w:rFonts w:asciiTheme="minorHAnsi" w:hAnsiTheme="minorHAnsi" w:cstheme="minorHAnsi"/>
          <w:sz w:val="32"/>
          <w:szCs w:val="32"/>
          <w:u w:val="single"/>
        </w:rPr>
        <w:t>Task</w:t>
      </w:r>
    </w:p>
    <w:p w:rsidR="001C1D02" w:rsidRDefault="00CA218E" w:rsidP="00B76257">
      <w:p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Re-Read, </w:t>
      </w:r>
      <w:r w:rsidR="001C1D02">
        <w:rPr>
          <w:rFonts w:asciiTheme="minorHAnsi" w:hAnsiTheme="minorHAnsi" w:cstheme="minorHAnsi"/>
          <w:sz w:val="24"/>
          <w:szCs w:val="24"/>
        </w:rPr>
        <w:t>Think, Discuss, Write</w:t>
      </w:r>
    </w:p>
    <w:p w:rsidR="005074DB" w:rsidRPr="00840B70" w:rsidRDefault="000045C3" w:rsidP="00B76257">
      <w:pPr>
        <w:pStyle w:val="ListParagraph"/>
        <w:numPr>
          <w:ilvl w:val="0"/>
          <w:numId w:val="17"/>
        </w:numPr>
        <w:rPr>
          <w:i/>
          <w:sz w:val="24"/>
          <w:szCs w:val="24"/>
        </w:rPr>
      </w:pPr>
      <w:r w:rsidRPr="00840B70">
        <w:rPr>
          <w:i/>
          <w:sz w:val="24"/>
          <w:szCs w:val="24"/>
        </w:rPr>
        <w:t>Sequence the discoveries Galileo made that led up to the discovery that the Earth was not a still body</w:t>
      </w:r>
      <w:r w:rsidR="00AC6CB2" w:rsidRPr="00840B70">
        <w:rPr>
          <w:i/>
          <w:sz w:val="24"/>
          <w:szCs w:val="24"/>
        </w:rPr>
        <w:t xml:space="preserve"> by creating a Sequencing Map</w:t>
      </w:r>
      <w:r w:rsidRPr="00840B70">
        <w:rPr>
          <w:i/>
          <w:sz w:val="24"/>
          <w:szCs w:val="24"/>
        </w:rPr>
        <w:t>.</w:t>
      </w:r>
    </w:p>
    <w:p w:rsidR="00C02470" w:rsidRDefault="00545861" w:rsidP="00B76257">
      <w:pPr>
        <w:spacing w:after="0" w:line="360" w:lineRule="auto"/>
        <w:ind w:left="1080"/>
        <w:rPr>
          <w:rFonts w:asciiTheme="minorHAnsi" w:hAnsiTheme="minorHAnsi" w:cstheme="minorHAnsi"/>
          <w:sz w:val="24"/>
          <w:szCs w:val="24"/>
        </w:rPr>
      </w:pPr>
      <w:r>
        <w:rPr>
          <w:rFonts w:asciiTheme="minorHAnsi" w:hAnsiTheme="minorHAnsi" w:cstheme="minorHAnsi"/>
          <w:sz w:val="24"/>
          <w:szCs w:val="24"/>
        </w:rPr>
        <w:t xml:space="preserve">Answer:  </w:t>
      </w:r>
      <w:r w:rsidR="000045C3" w:rsidRPr="000045C3">
        <w:rPr>
          <w:rFonts w:asciiTheme="minorHAnsi" w:hAnsiTheme="minorHAnsi" w:cstheme="minorHAnsi"/>
          <w:sz w:val="24"/>
          <w:szCs w:val="24"/>
        </w:rPr>
        <w:t xml:space="preserve">In a Sequencing Map: </w:t>
      </w:r>
    </w:p>
    <w:p w:rsidR="00867D60" w:rsidRDefault="00867D60" w:rsidP="00B76257">
      <w:pPr>
        <w:spacing w:after="0" w:line="360" w:lineRule="auto"/>
        <w:ind w:left="1080"/>
        <w:rPr>
          <w:rFonts w:asciiTheme="minorHAnsi" w:hAnsiTheme="minorHAnsi" w:cstheme="minorHAnsi"/>
          <w:sz w:val="24"/>
          <w:szCs w:val="24"/>
        </w:rPr>
      </w:pPr>
    </w:p>
    <w:p w:rsidR="00867D60" w:rsidRPr="00867D60" w:rsidRDefault="00867D60" w:rsidP="00867D60">
      <w:pPr>
        <w:spacing w:after="0" w:line="360" w:lineRule="auto"/>
        <w:ind w:left="1080"/>
        <w:rPr>
          <w:rFonts w:asciiTheme="minorHAnsi" w:hAnsiTheme="minorHAnsi" w:cstheme="minorHAnsi"/>
          <w:b/>
          <w:i/>
          <w:sz w:val="24"/>
          <w:szCs w:val="24"/>
        </w:rPr>
      </w:pPr>
      <w:r>
        <w:rPr>
          <w:rFonts w:asciiTheme="minorHAnsi" w:hAnsiTheme="minorHAnsi" w:cstheme="minorHAnsi"/>
          <w:b/>
          <w:i/>
          <w:sz w:val="24"/>
          <w:szCs w:val="24"/>
        </w:rPr>
        <w:t xml:space="preserve">                                                                               </w:t>
      </w:r>
      <w:r w:rsidRPr="00867D60">
        <w:rPr>
          <w:rFonts w:asciiTheme="minorHAnsi" w:hAnsiTheme="minorHAnsi" w:cstheme="minorHAnsi"/>
          <w:b/>
          <w:i/>
          <w:sz w:val="24"/>
          <w:szCs w:val="24"/>
        </w:rPr>
        <w:t>Galileo’s Discoveries</w:t>
      </w:r>
    </w:p>
    <w:p w:rsidR="00652D44" w:rsidRDefault="00652D44" w:rsidP="00652D44">
      <w:pPr>
        <w:spacing w:after="0" w:line="360" w:lineRule="auto"/>
        <w:ind w:left="1080"/>
        <w:rPr>
          <w:rFonts w:asciiTheme="minorHAnsi" w:hAnsiTheme="minorHAnsi" w:cstheme="minorHAnsi"/>
          <w:sz w:val="24"/>
          <w:szCs w:val="24"/>
        </w:rPr>
      </w:pPr>
      <w:r>
        <w:rPr>
          <w:rFonts w:asciiTheme="minorHAnsi" w:hAnsiTheme="minorHAnsi" w:cstheme="minorHAnsi"/>
          <w:noProof/>
          <w:sz w:val="24"/>
          <w:szCs w:val="24"/>
        </w:rPr>
        <w:drawing>
          <wp:inline distT="0" distB="0" distL="0" distR="0">
            <wp:extent cx="6969406" cy="1022913"/>
            <wp:effectExtent l="19050" t="0" r="22225"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C02470" w:rsidRDefault="00C02470" w:rsidP="00C02470">
      <w:pPr>
        <w:pStyle w:val="ListParagraph"/>
        <w:numPr>
          <w:ilvl w:val="1"/>
          <w:numId w:val="17"/>
        </w:numPr>
        <w:spacing w:after="0" w:line="360" w:lineRule="auto"/>
        <w:rPr>
          <w:rFonts w:asciiTheme="minorHAnsi" w:hAnsiTheme="minorHAnsi" w:cstheme="minorHAnsi"/>
          <w:sz w:val="24"/>
          <w:szCs w:val="24"/>
        </w:rPr>
      </w:pPr>
      <w:r>
        <w:rPr>
          <w:rFonts w:asciiTheme="minorHAnsi" w:hAnsiTheme="minorHAnsi" w:cstheme="minorHAnsi"/>
          <w:sz w:val="24"/>
          <w:szCs w:val="24"/>
        </w:rPr>
        <w:t>recreated the Dutch cylinder</w:t>
      </w:r>
    </w:p>
    <w:p w:rsidR="00C02470" w:rsidRDefault="000045C3" w:rsidP="00C02470">
      <w:pPr>
        <w:pStyle w:val="ListParagraph"/>
        <w:numPr>
          <w:ilvl w:val="1"/>
          <w:numId w:val="17"/>
        </w:numPr>
        <w:spacing w:after="0" w:line="360" w:lineRule="auto"/>
        <w:rPr>
          <w:rFonts w:asciiTheme="minorHAnsi" w:hAnsiTheme="minorHAnsi" w:cstheme="minorHAnsi"/>
          <w:sz w:val="24"/>
          <w:szCs w:val="24"/>
        </w:rPr>
      </w:pPr>
      <w:r w:rsidRPr="00C02470">
        <w:rPr>
          <w:rFonts w:asciiTheme="minorHAnsi" w:hAnsiTheme="minorHAnsi" w:cstheme="minorHAnsi"/>
          <w:sz w:val="24"/>
          <w:szCs w:val="24"/>
        </w:rPr>
        <w:t>made a te</w:t>
      </w:r>
      <w:r w:rsidR="00C02470">
        <w:rPr>
          <w:rFonts w:asciiTheme="minorHAnsi" w:hAnsiTheme="minorHAnsi" w:cstheme="minorHAnsi"/>
          <w:sz w:val="24"/>
          <w:szCs w:val="24"/>
        </w:rPr>
        <w:t>lescope that magnified 3 times</w:t>
      </w:r>
    </w:p>
    <w:p w:rsidR="00C02470" w:rsidRDefault="000045C3" w:rsidP="00C02470">
      <w:pPr>
        <w:pStyle w:val="ListParagraph"/>
        <w:numPr>
          <w:ilvl w:val="1"/>
          <w:numId w:val="17"/>
        </w:numPr>
        <w:spacing w:after="0" w:line="360" w:lineRule="auto"/>
        <w:rPr>
          <w:rFonts w:asciiTheme="minorHAnsi" w:hAnsiTheme="minorHAnsi" w:cstheme="minorHAnsi"/>
          <w:sz w:val="24"/>
          <w:szCs w:val="24"/>
        </w:rPr>
      </w:pPr>
      <w:r w:rsidRPr="00C02470">
        <w:rPr>
          <w:rFonts w:asciiTheme="minorHAnsi" w:hAnsiTheme="minorHAnsi" w:cstheme="minorHAnsi"/>
          <w:sz w:val="24"/>
          <w:szCs w:val="24"/>
        </w:rPr>
        <w:t xml:space="preserve">made a telescope that magnified </w:t>
      </w:r>
      <w:r w:rsidR="00867D60">
        <w:rPr>
          <w:rFonts w:asciiTheme="minorHAnsi" w:hAnsiTheme="minorHAnsi" w:cstheme="minorHAnsi"/>
          <w:sz w:val="24"/>
          <w:szCs w:val="24"/>
        </w:rPr>
        <w:t>30 t</w:t>
      </w:r>
      <w:r w:rsidR="00C02470">
        <w:rPr>
          <w:rFonts w:asciiTheme="minorHAnsi" w:hAnsiTheme="minorHAnsi" w:cstheme="minorHAnsi"/>
          <w:sz w:val="24"/>
          <w:szCs w:val="24"/>
        </w:rPr>
        <w:t>imes</w:t>
      </w:r>
    </w:p>
    <w:p w:rsidR="00C02470" w:rsidRDefault="000045C3" w:rsidP="00C02470">
      <w:pPr>
        <w:pStyle w:val="ListParagraph"/>
        <w:numPr>
          <w:ilvl w:val="1"/>
          <w:numId w:val="17"/>
        </w:numPr>
        <w:spacing w:after="0" w:line="360" w:lineRule="auto"/>
        <w:rPr>
          <w:rFonts w:asciiTheme="minorHAnsi" w:hAnsiTheme="minorHAnsi" w:cstheme="minorHAnsi"/>
          <w:sz w:val="24"/>
          <w:szCs w:val="24"/>
        </w:rPr>
      </w:pPr>
      <w:r w:rsidRPr="00C02470">
        <w:rPr>
          <w:rFonts w:asciiTheme="minorHAnsi" w:hAnsiTheme="minorHAnsi" w:cstheme="minorHAnsi"/>
          <w:sz w:val="24"/>
          <w:szCs w:val="24"/>
        </w:rPr>
        <w:t>discov</w:t>
      </w:r>
      <w:r w:rsidR="00C02470">
        <w:rPr>
          <w:rFonts w:asciiTheme="minorHAnsi" w:hAnsiTheme="minorHAnsi" w:cstheme="minorHAnsi"/>
          <w:sz w:val="24"/>
          <w:szCs w:val="24"/>
        </w:rPr>
        <w:t>ered the landscape on the moon</w:t>
      </w:r>
    </w:p>
    <w:p w:rsidR="00C02470" w:rsidRDefault="000045C3" w:rsidP="00C02470">
      <w:pPr>
        <w:pStyle w:val="ListParagraph"/>
        <w:numPr>
          <w:ilvl w:val="1"/>
          <w:numId w:val="17"/>
        </w:numPr>
        <w:spacing w:after="0" w:line="360" w:lineRule="auto"/>
        <w:rPr>
          <w:rFonts w:asciiTheme="minorHAnsi" w:hAnsiTheme="minorHAnsi" w:cstheme="minorHAnsi"/>
          <w:sz w:val="24"/>
          <w:szCs w:val="24"/>
        </w:rPr>
      </w:pPr>
      <w:r w:rsidRPr="00C02470">
        <w:rPr>
          <w:rFonts w:asciiTheme="minorHAnsi" w:hAnsiTheme="minorHAnsi" w:cstheme="minorHAnsi"/>
          <w:sz w:val="24"/>
          <w:szCs w:val="24"/>
        </w:rPr>
        <w:t>examined the other constellations and found more sta</w:t>
      </w:r>
      <w:r w:rsidR="00C02470">
        <w:rPr>
          <w:rFonts w:asciiTheme="minorHAnsi" w:hAnsiTheme="minorHAnsi" w:cstheme="minorHAnsi"/>
          <w:sz w:val="24"/>
          <w:szCs w:val="24"/>
        </w:rPr>
        <w:t>rs</w:t>
      </w:r>
    </w:p>
    <w:p w:rsidR="00C02470" w:rsidRDefault="000045C3" w:rsidP="00C02470">
      <w:pPr>
        <w:pStyle w:val="ListParagraph"/>
        <w:numPr>
          <w:ilvl w:val="1"/>
          <w:numId w:val="17"/>
        </w:numPr>
        <w:spacing w:after="0" w:line="360" w:lineRule="auto"/>
        <w:rPr>
          <w:rFonts w:asciiTheme="minorHAnsi" w:hAnsiTheme="minorHAnsi" w:cstheme="minorHAnsi"/>
          <w:sz w:val="24"/>
          <w:szCs w:val="24"/>
        </w:rPr>
      </w:pPr>
      <w:r w:rsidRPr="00C02470">
        <w:rPr>
          <w:rFonts w:asciiTheme="minorHAnsi" w:hAnsiTheme="minorHAnsi" w:cstheme="minorHAnsi"/>
          <w:sz w:val="24"/>
          <w:szCs w:val="24"/>
        </w:rPr>
        <w:t>discovered that Jupiter has four moons that move around it</w:t>
      </w:r>
      <w:r w:rsidR="00652D44">
        <w:rPr>
          <w:rFonts w:asciiTheme="minorHAnsi" w:hAnsiTheme="minorHAnsi" w:cstheme="minorHAnsi"/>
          <w:sz w:val="24"/>
          <w:szCs w:val="24"/>
        </w:rPr>
        <w:t xml:space="preserve">, </w:t>
      </w:r>
      <w:r w:rsidR="00C02470">
        <w:rPr>
          <w:rFonts w:asciiTheme="minorHAnsi" w:hAnsiTheme="minorHAnsi" w:cstheme="minorHAnsi"/>
          <w:sz w:val="24"/>
          <w:szCs w:val="24"/>
        </w:rPr>
        <w:t>just as Earth has one</w:t>
      </w:r>
    </w:p>
    <w:p w:rsidR="00C02470" w:rsidRDefault="000045C3" w:rsidP="00C02470">
      <w:pPr>
        <w:pStyle w:val="ListParagraph"/>
        <w:numPr>
          <w:ilvl w:val="1"/>
          <w:numId w:val="17"/>
        </w:numPr>
        <w:spacing w:after="0" w:line="360" w:lineRule="auto"/>
        <w:rPr>
          <w:rFonts w:asciiTheme="minorHAnsi" w:hAnsiTheme="minorHAnsi" w:cstheme="minorHAnsi"/>
          <w:sz w:val="24"/>
          <w:szCs w:val="24"/>
        </w:rPr>
      </w:pPr>
      <w:r w:rsidRPr="00C02470">
        <w:rPr>
          <w:rFonts w:asciiTheme="minorHAnsi" w:hAnsiTheme="minorHAnsi" w:cstheme="minorHAnsi"/>
          <w:sz w:val="24"/>
          <w:szCs w:val="24"/>
        </w:rPr>
        <w:t xml:space="preserve"> discovered that there are </w:t>
      </w:r>
      <w:r w:rsidR="00C02470">
        <w:rPr>
          <w:rFonts w:asciiTheme="minorHAnsi" w:hAnsiTheme="minorHAnsi" w:cstheme="minorHAnsi"/>
          <w:sz w:val="24"/>
          <w:szCs w:val="24"/>
        </w:rPr>
        <w:t>millions and millions of stars</w:t>
      </w:r>
    </w:p>
    <w:p w:rsidR="00C02470" w:rsidRDefault="000045C3" w:rsidP="00C02470">
      <w:pPr>
        <w:pStyle w:val="ListParagraph"/>
        <w:numPr>
          <w:ilvl w:val="1"/>
          <w:numId w:val="17"/>
        </w:numPr>
        <w:spacing w:after="0" w:line="360" w:lineRule="auto"/>
        <w:rPr>
          <w:rFonts w:asciiTheme="minorHAnsi" w:hAnsiTheme="minorHAnsi" w:cstheme="minorHAnsi"/>
          <w:sz w:val="24"/>
          <w:szCs w:val="24"/>
        </w:rPr>
      </w:pPr>
      <w:r w:rsidRPr="00C02470">
        <w:rPr>
          <w:rFonts w:asciiTheme="minorHAnsi" w:hAnsiTheme="minorHAnsi" w:cstheme="minorHAnsi"/>
          <w:sz w:val="24"/>
          <w:szCs w:val="24"/>
        </w:rPr>
        <w:t>discovered that Venus’ appea</w:t>
      </w:r>
      <w:r w:rsidR="00C02470">
        <w:rPr>
          <w:rFonts w:asciiTheme="minorHAnsi" w:hAnsiTheme="minorHAnsi" w:cstheme="minorHAnsi"/>
          <w:sz w:val="24"/>
          <w:szCs w:val="24"/>
        </w:rPr>
        <w:t>rance changes in the night sky</w:t>
      </w:r>
    </w:p>
    <w:p w:rsidR="00EB11C7" w:rsidRDefault="000045C3" w:rsidP="00C02470">
      <w:pPr>
        <w:pStyle w:val="ListParagraph"/>
        <w:numPr>
          <w:ilvl w:val="1"/>
          <w:numId w:val="17"/>
        </w:numPr>
        <w:spacing w:after="0" w:line="360" w:lineRule="auto"/>
        <w:rPr>
          <w:rFonts w:asciiTheme="minorHAnsi" w:hAnsiTheme="minorHAnsi" w:cstheme="minorHAnsi"/>
          <w:sz w:val="24"/>
          <w:szCs w:val="24"/>
        </w:rPr>
      </w:pPr>
      <w:r w:rsidRPr="00C02470">
        <w:rPr>
          <w:rFonts w:asciiTheme="minorHAnsi" w:hAnsiTheme="minorHAnsi" w:cstheme="minorHAnsi"/>
          <w:sz w:val="24"/>
          <w:szCs w:val="24"/>
        </w:rPr>
        <w:t>discovered that</w:t>
      </w:r>
      <w:r w:rsidR="00EB11C7">
        <w:rPr>
          <w:rFonts w:asciiTheme="minorHAnsi" w:hAnsiTheme="minorHAnsi" w:cstheme="minorHAnsi"/>
          <w:sz w:val="24"/>
          <w:szCs w:val="24"/>
        </w:rPr>
        <w:t xml:space="preserve"> sun spots move across the sun</w:t>
      </w:r>
    </w:p>
    <w:p w:rsidR="000B5786" w:rsidRDefault="000045C3" w:rsidP="00C02470">
      <w:pPr>
        <w:pStyle w:val="ListParagraph"/>
        <w:numPr>
          <w:ilvl w:val="1"/>
          <w:numId w:val="17"/>
        </w:numPr>
        <w:spacing w:after="0" w:line="360" w:lineRule="auto"/>
        <w:rPr>
          <w:rFonts w:asciiTheme="minorHAnsi" w:hAnsiTheme="minorHAnsi" w:cstheme="minorHAnsi"/>
          <w:sz w:val="24"/>
          <w:szCs w:val="24"/>
        </w:rPr>
      </w:pPr>
      <w:r w:rsidRPr="00C02470">
        <w:rPr>
          <w:rFonts w:asciiTheme="minorHAnsi" w:hAnsiTheme="minorHAnsi" w:cstheme="minorHAnsi"/>
          <w:sz w:val="24"/>
          <w:szCs w:val="24"/>
        </w:rPr>
        <w:t>discovered</w:t>
      </w:r>
      <w:r w:rsidR="00D655EA">
        <w:rPr>
          <w:rFonts w:asciiTheme="minorHAnsi" w:hAnsiTheme="minorHAnsi" w:cstheme="minorHAnsi"/>
          <w:sz w:val="24"/>
          <w:szCs w:val="24"/>
        </w:rPr>
        <w:t xml:space="preserve"> that the Earth circled the sun</w:t>
      </w:r>
    </w:p>
    <w:p w:rsidR="00C02470" w:rsidRPr="00C02470" w:rsidRDefault="00C02470" w:rsidP="00C02470">
      <w:pPr>
        <w:spacing w:after="0" w:line="360" w:lineRule="auto"/>
        <w:ind w:left="1440"/>
        <w:rPr>
          <w:rFonts w:asciiTheme="minorHAnsi" w:hAnsiTheme="minorHAnsi" w:cstheme="minorHAnsi"/>
          <w:sz w:val="24"/>
          <w:szCs w:val="24"/>
        </w:rPr>
      </w:pPr>
      <w:r>
        <w:rPr>
          <w:rFonts w:asciiTheme="minorHAnsi" w:hAnsiTheme="minorHAnsi" w:cstheme="minorHAnsi"/>
          <w:sz w:val="24"/>
          <w:szCs w:val="24"/>
        </w:rPr>
        <w:lastRenderedPageBreak/>
        <w:t>(Rubric:  Advanced – response includes 8-9 discoveries; Proficient – 6-7 discoveries; Developing – 5 or less discoveries)</w:t>
      </w:r>
    </w:p>
    <w:p w:rsidR="00992495" w:rsidRPr="00840B70" w:rsidRDefault="000045C3" w:rsidP="00992495">
      <w:pPr>
        <w:pStyle w:val="ListParagraph"/>
        <w:numPr>
          <w:ilvl w:val="0"/>
          <w:numId w:val="6"/>
        </w:numPr>
        <w:spacing w:after="0" w:line="360" w:lineRule="auto"/>
        <w:rPr>
          <w:rFonts w:asciiTheme="minorHAnsi" w:hAnsiTheme="minorHAnsi" w:cstheme="minorHAnsi"/>
          <w:i/>
          <w:sz w:val="24"/>
          <w:szCs w:val="24"/>
        </w:rPr>
      </w:pPr>
      <w:r w:rsidRPr="00840B70">
        <w:rPr>
          <w:rFonts w:asciiTheme="minorHAnsi" w:hAnsiTheme="minorHAnsi" w:cstheme="minorHAnsi"/>
          <w:i/>
          <w:sz w:val="24"/>
          <w:szCs w:val="24"/>
        </w:rPr>
        <w:t xml:space="preserve">Summarize the </w:t>
      </w:r>
      <w:r w:rsidR="00C02470" w:rsidRPr="00840B70">
        <w:rPr>
          <w:rFonts w:asciiTheme="minorHAnsi" w:hAnsiTheme="minorHAnsi" w:cstheme="minorHAnsi"/>
          <w:i/>
          <w:sz w:val="24"/>
          <w:szCs w:val="24"/>
        </w:rPr>
        <w:t>popular</w:t>
      </w:r>
      <w:r w:rsidRPr="00840B70">
        <w:rPr>
          <w:rFonts w:asciiTheme="minorHAnsi" w:hAnsiTheme="minorHAnsi" w:cstheme="minorHAnsi"/>
          <w:i/>
          <w:sz w:val="24"/>
          <w:szCs w:val="24"/>
        </w:rPr>
        <w:t xml:space="preserve"> view of the ‘heavens’ in Galileo’s time and contrast Galileo’s discoveries to this </w:t>
      </w:r>
      <w:r w:rsidR="00867D60" w:rsidRPr="00840B70">
        <w:rPr>
          <w:rFonts w:asciiTheme="minorHAnsi" w:hAnsiTheme="minorHAnsi" w:cstheme="minorHAnsi"/>
          <w:i/>
          <w:sz w:val="24"/>
          <w:szCs w:val="24"/>
        </w:rPr>
        <w:t xml:space="preserve">popular </w:t>
      </w:r>
      <w:r w:rsidRPr="00840B70">
        <w:rPr>
          <w:rFonts w:asciiTheme="minorHAnsi" w:hAnsiTheme="minorHAnsi" w:cstheme="minorHAnsi"/>
          <w:i/>
          <w:sz w:val="24"/>
          <w:szCs w:val="24"/>
        </w:rPr>
        <w:t>view.</w:t>
      </w:r>
    </w:p>
    <w:p w:rsidR="00121A33" w:rsidRDefault="00B76257" w:rsidP="00121A33">
      <w:pPr>
        <w:spacing w:after="100" w:afterAutospacing="1" w:line="360" w:lineRule="auto"/>
        <w:ind w:left="1080"/>
        <w:rPr>
          <w:rFonts w:asciiTheme="minorHAnsi" w:hAnsiTheme="minorHAnsi" w:cstheme="minorHAnsi"/>
          <w:sz w:val="24"/>
          <w:szCs w:val="24"/>
        </w:rPr>
      </w:pPr>
      <w:r w:rsidRPr="00E22959">
        <w:rPr>
          <w:rFonts w:asciiTheme="minorHAnsi" w:hAnsiTheme="minorHAnsi" w:cstheme="minorHAnsi"/>
          <w:sz w:val="24"/>
          <w:szCs w:val="24"/>
        </w:rPr>
        <w:t>Answer</w:t>
      </w:r>
      <w:r w:rsidRPr="00501F7E">
        <w:rPr>
          <w:rFonts w:asciiTheme="minorHAnsi" w:hAnsiTheme="minorHAnsi" w:cstheme="minorHAnsi"/>
          <w:sz w:val="24"/>
          <w:szCs w:val="24"/>
        </w:rPr>
        <w:t xml:space="preserve">:  </w:t>
      </w:r>
      <w:r w:rsidR="000045C3" w:rsidRPr="000045C3">
        <w:rPr>
          <w:rFonts w:asciiTheme="minorHAnsi" w:hAnsiTheme="minorHAnsi" w:cstheme="minorHAnsi"/>
          <w:sz w:val="24"/>
          <w:szCs w:val="24"/>
        </w:rPr>
        <w:t>In Galileo’</w:t>
      </w:r>
      <w:r w:rsidR="00717266" w:rsidRPr="00501F7E">
        <w:rPr>
          <w:rFonts w:asciiTheme="minorHAnsi" w:hAnsiTheme="minorHAnsi" w:cstheme="minorHAnsi"/>
          <w:sz w:val="24"/>
          <w:szCs w:val="24"/>
        </w:rPr>
        <w:t>s</w:t>
      </w:r>
      <w:r w:rsidR="00717266">
        <w:rPr>
          <w:rFonts w:asciiTheme="minorHAnsi" w:hAnsiTheme="minorHAnsi" w:cstheme="minorHAnsi"/>
          <w:sz w:val="24"/>
          <w:szCs w:val="24"/>
        </w:rPr>
        <w:t xml:space="preserve"> time, it was believed that the stars were unc</w:t>
      </w:r>
      <w:r w:rsidR="00992495">
        <w:rPr>
          <w:rFonts w:asciiTheme="minorHAnsi" w:hAnsiTheme="minorHAnsi" w:cstheme="minorHAnsi"/>
          <w:sz w:val="24"/>
          <w:szCs w:val="24"/>
        </w:rPr>
        <w:t>hanging.  It was also believed</w:t>
      </w:r>
      <w:r w:rsidR="004B3BE0">
        <w:rPr>
          <w:rFonts w:asciiTheme="minorHAnsi" w:hAnsiTheme="minorHAnsi" w:cstheme="minorHAnsi"/>
          <w:sz w:val="24"/>
          <w:szCs w:val="24"/>
        </w:rPr>
        <w:t xml:space="preserve"> </w:t>
      </w:r>
      <w:r w:rsidR="00992495">
        <w:rPr>
          <w:rFonts w:asciiTheme="minorHAnsi" w:hAnsiTheme="minorHAnsi" w:cstheme="minorHAnsi"/>
          <w:sz w:val="24"/>
          <w:szCs w:val="24"/>
        </w:rPr>
        <w:t>that heavenly bodies like the moon and planets</w:t>
      </w:r>
      <w:r w:rsidR="00867D60">
        <w:rPr>
          <w:rFonts w:asciiTheme="minorHAnsi" w:hAnsiTheme="minorHAnsi" w:cstheme="minorHAnsi"/>
          <w:sz w:val="24"/>
          <w:szCs w:val="24"/>
        </w:rPr>
        <w:t xml:space="preserve"> </w:t>
      </w:r>
      <w:r w:rsidR="00992495">
        <w:rPr>
          <w:rFonts w:asciiTheme="minorHAnsi" w:hAnsiTheme="minorHAnsi" w:cstheme="minorHAnsi"/>
          <w:sz w:val="24"/>
          <w:szCs w:val="24"/>
        </w:rPr>
        <w:t xml:space="preserve">were unblemished </w:t>
      </w:r>
      <w:r w:rsidR="00867D60">
        <w:rPr>
          <w:rFonts w:asciiTheme="minorHAnsi" w:hAnsiTheme="minorHAnsi" w:cstheme="minorHAnsi"/>
          <w:sz w:val="24"/>
          <w:szCs w:val="24"/>
        </w:rPr>
        <w:t xml:space="preserve">bodies </w:t>
      </w:r>
      <w:r w:rsidR="00992495">
        <w:rPr>
          <w:rFonts w:asciiTheme="minorHAnsi" w:hAnsiTheme="minorHAnsi" w:cstheme="minorHAnsi"/>
          <w:sz w:val="24"/>
          <w:szCs w:val="24"/>
        </w:rPr>
        <w:t>very different from Earth.  At that time, most people believed that the Earth did not move and that the Earth was the center of the univers</w:t>
      </w:r>
      <w:r w:rsidR="00121A33">
        <w:rPr>
          <w:rFonts w:asciiTheme="minorHAnsi" w:hAnsiTheme="minorHAnsi" w:cstheme="minorHAnsi"/>
          <w:sz w:val="24"/>
          <w:szCs w:val="24"/>
        </w:rPr>
        <w:t>e.</w:t>
      </w:r>
    </w:p>
    <w:p w:rsidR="00ED4C31" w:rsidRDefault="00121A33" w:rsidP="00ED4C31">
      <w:pPr>
        <w:spacing w:after="0" w:line="360" w:lineRule="auto"/>
        <w:ind w:left="1080"/>
        <w:contextualSpacing/>
        <w:rPr>
          <w:rFonts w:asciiTheme="minorHAnsi" w:hAnsiTheme="minorHAnsi" w:cstheme="minorHAnsi"/>
          <w:sz w:val="24"/>
          <w:szCs w:val="24"/>
        </w:rPr>
      </w:pPr>
      <w:r>
        <w:rPr>
          <w:rFonts w:asciiTheme="minorHAnsi" w:hAnsiTheme="minorHAnsi" w:cstheme="minorHAnsi"/>
          <w:sz w:val="24"/>
          <w:szCs w:val="24"/>
        </w:rPr>
        <w:t xml:space="preserve">Galileo disproved that the stars were unchanging when he refined the telescope to magnify </w:t>
      </w:r>
      <w:r w:rsidR="00867D60">
        <w:rPr>
          <w:rFonts w:asciiTheme="minorHAnsi" w:hAnsiTheme="minorHAnsi" w:cstheme="minorHAnsi"/>
          <w:sz w:val="24"/>
          <w:szCs w:val="24"/>
        </w:rPr>
        <w:t xml:space="preserve">30 </w:t>
      </w:r>
      <w:r>
        <w:rPr>
          <w:rFonts w:asciiTheme="minorHAnsi" w:hAnsiTheme="minorHAnsi" w:cstheme="minorHAnsi"/>
          <w:sz w:val="24"/>
          <w:szCs w:val="24"/>
        </w:rPr>
        <w:t>times.  The skies simply had myriads of ‘new’ stars because more of them became visible</w:t>
      </w:r>
      <w:r w:rsidR="0040635E">
        <w:rPr>
          <w:rFonts w:asciiTheme="minorHAnsi" w:hAnsiTheme="minorHAnsi" w:cstheme="minorHAnsi"/>
          <w:sz w:val="24"/>
          <w:szCs w:val="24"/>
        </w:rPr>
        <w:t xml:space="preserve"> with the use of the telescope</w:t>
      </w:r>
      <w:r>
        <w:rPr>
          <w:rFonts w:asciiTheme="minorHAnsi" w:hAnsiTheme="minorHAnsi" w:cstheme="minorHAnsi"/>
          <w:sz w:val="24"/>
          <w:szCs w:val="24"/>
        </w:rPr>
        <w:t xml:space="preserve">.  He also discovered that what appeared to be </w:t>
      </w:r>
      <w:r w:rsidR="0040635E">
        <w:rPr>
          <w:rFonts w:asciiTheme="minorHAnsi" w:hAnsiTheme="minorHAnsi" w:cstheme="minorHAnsi"/>
          <w:sz w:val="24"/>
          <w:szCs w:val="24"/>
        </w:rPr>
        <w:t xml:space="preserve">blemishes, </w:t>
      </w:r>
      <w:r>
        <w:rPr>
          <w:rFonts w:asciiTheme="minorHAnsi" w:hAnsiTheme="minorHAnsi" w:cstheme="minorHAnsi"/>
          <w:sz w:val="24"/>
          <w:szCs w:val="24"/>
        </w:rPr>
        <w:t>bright and dark spots</w:t>
      </w:r>
      <w:r w:rsidR="0040635E">
        <w:rPr>
          <w:rFonts w:asciiTheme="minorHAnsi" w:hAnsiTheme="minorHAnsi" w:cstheme="minorHAnsi"/>
          <w:sz w:val="24"/>
          <w:szCs w:val="24"/>
        </w:rPr>
        <w:t xml:space="preserve">, </w:t>
      </w:r>
      <w:r>
        <w:rPr>
          <w:rFonts w:asciiTheme="minorHAnsi" w:hAnsiTheme="minorHAnsi" w:cstheme="minorHAnsi"/>
          <w:sz w:val="24"/>
          <w:szCs w:val="24"/>
        </w:rPr>
        <w:t>on the moon were mountaintops and valleys that reflected the sunlight</w:t>
      </w:r>
      <w:r w:rsidR="0040635E">
        <w:rPr>
          <w:rFonts w:asciiTheme="minorHAnsi" w:hAnsiTheme="minorHAnsi" w:cstheme="minorHAnsi"/>
          <w:sz w:val="24"/>
          <w:szCs w:val="24"/>
        </w:rPr>
        <w:t xml:space="preserve">. Similarly, the blemishes on the sun were sun spots that showed the sun was moving on its own axis.  He discovered that Jupiter didn’t swing like a pendulum between its moons. Instead, Jupiter’s moons moved around it, just as Earth’s moon orbits Earth.  He used </w:t>
      </w:r>
      <w:proofErr w:type="gramStart"/>
      <w:r w:rsidR="0040635E">
        <w:rPr>
          <w:rFonts w:asciiTheme="minorHAnsi" w:hAnsiTheme="minorHAnsi" w:cstheme="minorHAnsi"/>
          <w:sz w:val="24"/>
          <w:szCs w:val="24"/>
        </w:rPr>
        <w:t>all of</w:t>
      </w:r>
      <w:proofErr w:type="gramEnd"/>
      <w:r w:rsidR="0040635E">
        <w:rPr>
          <w:rFonts w:asciiTheme="minorHAnsi" w:hAnsiTheme="minorHAnsi" w:cstheme="minorHAnsi"/>
          <w:sz w:val="24"/>
          <w:szCs w:val="24"/>
        </w:rPr>
        <w:t xml:space="preserve"> these discoveries to further conclude that the Earth was not the center of the universe nor was it a still body in the sky.  </w:t>
      </w:r>
    </w:p>
    <w:p w:rsidR="00121A33" w:rsidRPr="00B76257" w:rsidRDefault="00121A33" w:rsidP="00ED4C31">
      <w:pPr>
        <w:spacing w:after="0" w:line="360" w:lineRule="auto"/>
        <w:ind w:left="1080"/>
        <w:contextualSpacing/>
        <w:rPr>
          <w:rFonts w:asciiTheme="minorHAnsi" w:hAnsiTheme="minorHAnsi" w:cstheme="minorHAnsi"/>
          <w:sz w:val="24"/>
          <w:szCs w:val="24"/>
        </w:rPr>
      </w:pPr>
    </w:p>
    <w:p w:rsidR="00172736" w:rsidRPr="007C5C7E" w:rsidRDefault="00172736" w:rsidP="00ED4C31">
      <w:pPr>
        <w:spacing w:after="0" w:line="360" w:lineRule="auto"/>
        <w:contextualSpacing/>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Additional </w:t>
      </w:r>
      <w:r w:rsidR="00B474EF">
        <w:rPr>
          <w:rFonts w:asciiTheme="minorHAnsi" w:hAnsiTheme="minorHAnsi" w:cstheme="minorHAnsi"/>
          <w:sz w:val="32"/>
          <w:szCs w:val="32"/>
          <w:u w:val="single"/>
        </w:rPr>
        <w:t>Task</w:t>
      </w:r>
      <w:r w:rsidR="004661F5">
        <w:rPr>
          <w:rFonts w:asciiTheme="minorHAnsi" w:hAnsiTheme="minorHAnsi" w:cstheme="minorHAnsi"/>
          <w:sz w:val="32"/>
          <w:szCs w:val="32"/>
          <w:u w:val="single"/>
        </w:rPr>
        <w:t>s</w:t>
      </w:r>
    </w:p>
    <w:p w:rsidR="00840B70" w:rsidRDefault="006C2315" w:rsidP="00ED4C31">
      <w:pPr>
        <w:pStyle w:val="ListParagraph"/>
        <w:numPr>
          <w:ilvl w:val="0"/>
          <w:numId w:val="6"/>
        </w:numPr>
        <w:spacing w:after="0" w:line="360" w:lineRule="auto"/>
        <w:rPr>
          <w:sz w:val="24"/>
          <w:szCs w:val="24"/>
        </w:rPr>
      </w:pPr>
      <w:r w:rsidRPr="000045C3">
        <w:rPr>
          <w:sz w:val="24"/>
          <w:szCs w:val="24"/>
        </w:rPr>
        <w:t>What lessons about astronomy might this piece teach future scientists, astronomers, and inventors?</w:t>
      </w:r>
      <w:r>
        <w:rPr>
          <w:sz w:val="24"/>
          <w:szCs w:val="24"/>
        </w:rPr>
        <w:t xml:space="preserve"> (Sample </w:t>
      </w:r>
    </w:p>
    <w:p w:rsidR="006C2315" w:rsidRPr="00840B70" w:rsidRDefault="006C2315" w:rsidP="00840B70">
      <w:pPr>
        <w:pStyle w:val="ListParagraph"/>
        <w:spacing w:after="0" w:line="360" w:lineRule="auto"/>
        <w:ind w:left="1080"/>
        <w:rPr>
          <w:sz w:val="24"/>
          <w:szCs w:val="24"/>
        </w:rPr>
      </w:pPr>
      <w:r w:rsidRPr="00840B70">
        <w:rPr>
          <w:sz w:val="24"/>
          <w:szCs w:val="24"/>
        </w:rPr>
        <w:t xml:space="preserve">Answer:  There are times when we </w:t>
      </w:r>
      <w:proofErr w:type="gramStart"/>
      <w:r w:rsidRPr="00840B70">
        <w:rPr>
          <w:sz w:val="24"/>
          <w:szCs w:val="24"/>
        </w:rPr>
        <w:t>have to</w:t>
      </w:r>
      <w:proofErr w:type="gramEnd"/>
      <w:r w:rsidRPr="00840B70">
        <w:rPr>
          <w:sz w:val="24"/>
          <w:szCs w:val="24"/>
        </w:rPr>
        <w:t xml:space="preserve"> be open to new ideas even when it is starkly different from what is accepted </w:t>
      </w:r>
      <w:r w:rsidR="00840B70" w:rsidRPr="00840B70">
        <w:rPr>
          <w:sz w:val="24"/>
          <w:szCs w:val="24"/>
        </w:rPr>
        <w:t>and popular.</w:t>
      </w:r>
      <w:r w:rsidRPr="00840B70">
        <w:rPr>
          <w:sz w:val="24"/>
          <w:szCs w:val="24"/>
        </w:rPr>
        <w:t xml:space="preserve"> New discoveries always lead to more unknowns.</w:t>
      </w:r>
    </w:p>
    <w:p w:rsidR="005074DB" w:rsidRPr="00CB5BA5" w:rsidRDefault="000045C3" w:rsidP="00ED4C31">
      <w:pPr>
        <w:pStyle w:val="ListParagraph"/>
        <w:numPr>
          <w:ilvl w:val="0"/>
          <w:numId w:val="6"/>
        </w:numPr>
        <w:spacing w:after="0" w:line="360" w:lineRule="auto"/>
        <w:rPr>
          <w:sz w:val="24"/>
          <w:szCs w:val="24"/>
        </w:rPr>
      </w:pPr>
      <w:r w:rsidRPr="000045C3">
        <w:rPr>
          <w:sz w:val="24"/>
          <w:szCs w:val="24"/>
        </w:rPr>
        <w:t>Research the contributions of Copernicus to astronomy.  Compare and contrast the discoveries of Copernicus and Galileo.</w:t>
      </w:r>
    </w:p>
    <w:p w:rsidR="00096E6F" w:rsidRDefault="000045C3" w:rsidP="00C3211E">
      <w:pPr>
        <w:pStyle w:val="ListParagraph"/>
        <w:numPr>
          <w:ilvl w:val="0"/>
          <w:numId w:val="6"/>
        </w:numPr>
        <w:spacing w:after="0" w:line="360" w:lineRule="auto"/>
        <w:rPr>
          <w:sz w:val="24"/>
          <w:szCs w:val="24"/>
        </w:rPr>
      </w:pPr>
      <w:r w:rsidRPr="00594056">
        <w:rPr>
          <w:sz w:val="24"/>
          <w:szCs w:val="24"/>
        </w:rPr>
        <w:t>Galileo’s revolutionary idea that the Earth circles the sun is now considered common knowledge.  Research the history of Galileo’s idea and how it has stood the test of time.</w:t>
      </w:r>
    </w:p>
    <w:p w:rsidR="00096E6F" w:rsidRDefault="00096E6F" w:rsidP="00096E6F">
      <w:pPr>
        <w:spacing w:after="0" w:line="240" w:lineRule="auto"/>
        <w:jc w:val="center"/>
        <w:rPr>
          <w:rFonts w:cstheme="minorHAnsi"/>
          <w:sz w:val="36"/>
          <w:szCs w:val="36"/>
        </w:rPr>
      </w:pPr>
      <w:r>
        <w:rPr>
          <w:sz w:val="24"/>
          <w:szCs w:val="24"/>
        </w:rPr>
        <w:br w:type="page"/>
      </w:r>
      <w:bookmarkStart w:id="0" w:name="_Hlk534641640"/>
      <w:r w:rsidRPr="00C35538">
        <w:rPr>
          <w:rFonts w:cstheme="minorHAnsi"/>
          <w:sz w:val="36"/>
          <w:szCs w:val="36"/>
        </w:rPr>
        <w:lastRenderedPageBreak/>
        <w:t xml:space="preserve">Supports for English Language Learners (ELLs) </w:t>
      </w:r>
    </w:p>
    <w:p w:rsidR="00096E6F" w:rsidRPr="00C35538" w:rsidRDefault="00096E6F" w:rsidP="00096E6F">
      <w:pPr>
        <w:jc w:val="center"/>
        <w:rPr>
          <w:rFonts w:cstheme="minorHAnsi"/>
          <w:sz w:val="36"/>
          <w:szCs w:val="36"/>
        </w:rPr>
      </w:pPr>
      <w:r w:rsidRPr="00C35538">
        <w:rPr>
          <w:rFonts w:cstheme="minorHAnsi"/>
          <w:sz w:val="36"/>
          <w:szCs w:val="36"/>
        </w:rPr>
        <w:t>to use with Basal Alignment Project Lessons</w:t>
      </w:r>
    </w:p>
    <w:p w:rsidR="00096E6F" w:rsidRPr="00887983" w:rsidRDefault="00096E6F" w:rsidP="00096E6F">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1"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1"/>
    </w:p>
    <w:p w:rsidR="00096E6F" w:rsidRPr="00BB4479" w:rsidRDefault="00096E6F" w:rsidP="00096E6F">
      <w:pPr>
        <w:rPr>
          <w:rFonts w:cstheme="minorHAnsi"/>
          <w:b/>
          <w:sz w:val="28"/>
          <w:szCs w:val="28"/>
        </w:rPr>
      </w:pPr>
      <w:r w:rsidRPr="00C35538">
        <w:rPr>
          <w:rFonts w:cstheme="minorHAnsi"/>
          <w:b/>
          <w:sz w:val="28"/>
          <w:szCs w:val="28"/>
        </w:rPr>
        <w:t xml:space="preserve">Before the reading:  </w:t>
      </w:r>
    </w:p>
    <w:p w:rsidR="00096E6F" w:rsidRPr="00C35538" w:rsidRDefault="00096E6F" w:rsidP="00096E6F">
      <w:pPr>
        <w:pStyle w:val="ListParagraph"/>
        <w:numPr>
          <w:ilvl w:val="0"/>
          <w:numId w:val="21"/>
        </w:numPr>
        <w:spacing w:after="160" w:line="254" w:lineRule="auto"/>
        <w:rPr>
          <w:rFonts w:cstheme="minorHAnsi"/>
        </w:rPr>
      </w:pPr>
      <w:r>
        <w:rPr>
          <w:rFonts w:cstheme="minorHAnsi"/>
        </w:rPr>
        <w:t xml:space="preserve">Read passages, sing songs, watch videos, view photographs, discuss topics (e.g., using the </w:t>
      </w:r>
      <w:hyperlink r:id="rId13" w:history="1">
        <w:r w:rsidRPr="00887983">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rsidR="00096E6F" w:rsidRPr="00C35538" w:rsidRDefault="00096E6F" w:rsidP="00096E6F">
      <w:pPr>
        <w:pStyle w:val="ListParagraph"/>
        <w:rPr>
          <w:rFonts w:cstheme="minorHAnsi"/>
        </w:rPr>
      </w:pPr>
    </w:p>
    <w:p w:rsidR="00096E6F" w:rsidRDefault="00096E6F" w:rsidP="00096E6F">
      <w:pPr>
        <w:pStyle w:val="ListParagraph"/>
        <w:numPr>
          <w:ilvl w:val="0"/>
          <w:numId w:val="23"/>
        </w:numPr>
        <w:spacing w:after="160" w:line="256" w:lineRule="auto"/>
        <w:rPr>
          <w:rFonts w:cstheme="minorHAnsi"/>
        </w:rPr>
      </w:pPr>
      <w:bookmarkStart w:id="2" w:name="_Hlk525130085"/>
      <w:r w:rsidRPr="00E849B1">
        <w:rPr>
          <w:rFonts w:cstheme="minorHAnsi"/>
        </w:rPr>
        <w:t xml:space="preserve">Provide instruction, using multiple modalities, on selected vocabulary words that are </w:t>
      </w:r>
      <w:r w:rsidRPr="00E849B1">
        <w:rPr>
          <w:rFonts w:cstheme="minorHAnsi"/>
          <w:i/>
        </w:rPr>
        <w:t>central to understanding the text</w:t>
      </w:r>
      <w:r w:rsidRPr="00E849B1">
        <w:rPr>
          <w:rFonts w:cstheme="minorHAnsi"/>
        </w:rPr>
        <w:t xml:space="preserve">. When looking at the lesson plan, </w:t>
      </w:r>
      <w:r>
        <w:rPr>
          <w:rFonts w:cstheme="minorHAnsi"/>
        </w:rPr>
        <w:t xml:space="preserve">you should note the Tier 2 words, </w:t>
      </w:r>
      <w:r w:rsidRPr="00E849B1">
        <w:rPr>
          <w:rFonts w:cstheme="minorHAnsi"/>
        </w:rPr>
        <w:t xml:space="preserve">particularly those </w:t>
      </w:r>
      <w:r>
        <w:rPr>
          <w:rFonts w:cstheme="minorHAnsi"/>
        </w:rPr>
        <w:t xml:space="preserve">words </w:t>
      </w:r>
      <w:r w:rsidRPr="00E849B1">
        <w:rPr>
          <w:rFonts w:cstheme="minorHAnsi"/>
        </w:rPr>
        <w:t xml:space="preserve">with high conceptual complexity (i.e., they are difficult to visualize, learn from context clues, </w:t>
      </w:r>
      <w:r>
        <w:rPr>
          <w:rFonts w:cstheme="minorHAnsi"/>
        </w:rPr>
        <w:t xml:space="preserve">or </w:t>
      </w:r>
      <w:r w:rsidRPr="00E849B1">
        <w:rPr>
          <w:rFonts w:cstheme="minorHAnsi"/>
        </w:rPr>
        <w:t>are abstract)</w:t>
      </w:r>
      <w:r>
        <w:rPr>
          <w:rFonts w:cstheme="minorHAnsi"/>
        </w:rPr>
        <w:t>, and consider introducing them ahead of reading</w:t>
      </w:r>
      <w:r w:rsidRPr="00E849B1">
        <w:rPr>
          <w:rFonts w:cstheme="minorHAnsi"/>
        </w:rPr>
        <w:t xml:space="preserve">. For more information on selecting </w:t>
      </w:r>
      <w:r>
        <w:rPr>
          <w:rFonts w:cstheme="minorHAnsi"/>
        </w:rPr>
        <w:t xml:space="preserve">such </w:t>
      </w:r>
      <w:r w:rsidRPr="00E849B1">
        <w:rPr>
          <w:rFonts w:cstheme="minorHAnsi"/>
        </w:rPr>
        <w:t xml:space="preserve">words, go </w:t>
      </w:r>
      <w:hyperlink r:id="rId14" w:history="1">
        <w:r w:rsidRPr="00E849B1">
          <w:rPr>
            <w:rStyle w:val="Hyperlink"/>
            <w:rFonts w:cstheme="minorHAnsi"/>
          </w:rPr>
          <w:t>here</w:t>
        </w:r>
      </w:hyperlink>
      <w:r w:rsidRPr="00E849B1">
        <w:rPr>
          <w:rFonts w:cstheme="minorHAnsi"/>
        </w:rPr>
        <w:t xml:space="preserve">. </w:t>
      </w:r>
      <w:r w:rsidRPr="00E849B1">
        <w:rPr>
          <w:rFonts w:cstheme="minorHAnsi"/>
          <w:b/>
        </w:rPr>
        <w:t>You shou</w:t>
      </w:r>
      <w:r>
        <w:rPr>
          <w:rFonts w:cstheme="minorHAnsi"/>
          <w:b/>
        </w:rPr>
        <w:t>ld plan to</w:t>
      </w:r>
      <w:r w:rsidRPr="00E849B1">
        <w:rPr>
          <w:rFonts w:cstheme="minorHAnsi"/>
          <w:b/>
        </w:rPr>
        <w:t xml:space="preserve"> continue to reinforce these words, and additional vocabulary, in the context of reading and working with the text</w:t>
      </w:r>
      <w:r>
        <w:rPr>
          <w:rFonts w:cstheme="minorHAnsi"/>
          <w:b/>
        </w:rPr>
        <w:t>. (See additional activities in the During Reading and After Reading sections.)</w:t>
      </w:r>
    </w:p>
    <w:bookmarkEnd w:id="2"/>
    <w:p w:rsidR="00096E6F" w:rsidRPr="00C35538" w:rsidRDefault="00096E6F" w:rsidP="00096E6F">
      <w:pPr>
        <w:spacing w:after="120" w:line="257" w:lineRule="auto"/>
        <w:ind w:firstLine="720"/>
        <w:rPr>
          <w:rFonts w:cstheme="minorHAnsi"/>
        </w:rPr>
      </w:pPr>
      <w:r w:rsidRPr="00C35538">
        <w:rPr>
          <w:rFonts w:cstheme="minorHAnsi"/>
          <w:b/>
        </w:rPr>
        <w:t>Examples of Activities:</w:t>
      </w:r>
      <w:r w:rsidRPr="00C35538">
        <w:rPr>
          <w:rFonts w:cstheme="minorHAnsi"/>
        </w:rPr>
        <w:t xml:space="preserve"> </w:t>
      </w:r>
    </w:p>
    <w:p w:rsidR="00096E6F" w:rsidRDefault="00096E6F" w:rsidP="00096E6F">
      <w:pPr>
        <w:pStyle w:val="ListParagraph"/>
        <w:numPr>
          <w:ilvl w:val="0"/>
          <w:numId w:val="27"/>
        </w:numPr>
        <w:spacing w:after="120" w:line="257" w:lineRule="auto"/>
        <w:rPr>
          <w:rFonts w:cstheme="minorHAnsi"/>
        </w:rPr>
      </w:pPr>
      <w:r w:rsidRPr="007A7771">
        <w:rPr>
          <w:rFonts w:cstheme="minorHAnsi"/>
        </w:rPr>
        <w:t xml:space="preserve">Provide students with the definition of the words and then have students work together to create </w:t>
      </w:r>
      <w:hyperlink r:id="rId15" w:history="1">
        <w:r w:rsidRPr="00DB5B46">
          <w:rPr>
            <w:rStyle w:val="Hyperlink"/>
            <w:rFonts w:cstheme="minorHAnsi"/>
          </w:rPr>
          <w:t>Frayer models</w:t>
        </w:r>
      </w:hyperlink>
      <w:r w:rsidRPr="007A7771">
        <w:rPr>
          <w:rFonts w:cstheme="minorHAnsi"/>
        </w:rPr>
        <w:t xml:space="preserve"> </w:t>
      </w:r>
      <w:r>
        <w:rPr>
          <w:rFonts w:cstheme="minorHAnsi"/>
        </w:rPr>
        <w:t xml:space="preserve">or other kinds of word maps </w:t>
      </w:r>
      <w:r w:rsidRPr="007A7771">
        <w:rPr>
          <w:rFonts w:cstheme="minorHAnsi"/>
        </w:rPr>
        <w:t>for the words</w:t>
      </w:r>
      <w:r>
        <w:rPr>
          <w:rFonts w:cstheme="minorHAnsi"/>
        </w:rPr>
        <w:t xml:space="preserve">.    </w:t>
      </w:r>
    </w:p>
    <w:p w:rsidR="00096E6F" w:rsidRDefault="00096E6F" w:rsidP="00096E6F">
      <w:pPr>
        <w:pStyle w:val="ListParagraph"/>
        <w:numPr>
          <w:ilvl w:val="0"/>
          <w:numId w:val="27"/>
        </w:numPr>
        <w:spacing w:after="160" w:line="256" w:lineRule="auto"/>
        <w:rPr>
          <w:rFonts w:cstheme="minorHAnsi"/>
        </w:rPr>
      </w:pPr>
      <w:r w:rsidRPr="00984433">
        <w:rPr>
          <w:rFonts w:cstheme="minorHAnsi"/>
        </w:rPr>
        <w:t>When a word contains a prefix or suffix that has been introduced before,</w:t>
      </w:r>
      <w:r>
        <w:rPr>
          <w:rFonts w:cstheme="minorHAnsi"/>
        </w:rPr>
        <w:t xml:space="preserve"> </w:t>
      </w:r>
      <w:r w:rsidRPr="00984433">
        <w:rPr>
          <w:rFonts w:cstheme="minorHAnsi"/>
        </w:rPr>
        <w:t>highlight how the word part can be used to help determine word meaning.</w:t>
      </w:r>
    </w:p>
    <w:p w:rsidR="00096E6F" w:rsidRDefault="00096E6F" w:rsidP="00096E6F">
      <w:pPr>
        <w:pStyle w:val="ListParagraph"/>
        <w:numPr>
          <w:ilvl w:val="0"/>
          <w:numId w:val="27"/>
        </w:numPr>
        <w:spacing w:after="160" w:line="256" w:lineRule="auto"/>
        <w:rPr>
          <w:rFonts w:cstheme="minorHAnsi"/>
        </w:rPr>
      </w:pPr>
      <w:r>
        <w:rPr>
          <w:rFonts w:cstheme="minorHAnsi"/>
        </w:rPr>
        <w:t xml:space="preserve">Keep a word wall or word bank where these new words can be added and that students can access later. </w:t>
      </w:r>
    </w:p>
    <w:p w:rsidR="00096E6F" w:rsidRDefault="00096E6F" w:rsidP="00096E6F">
      <w:pPr>
        <w:pStyle w:val="ListParagraph"/>
        <w:numPr>
          <w:ilvl w:val="0"/>
          <w:numId w:val="27"/>
        </w:numPr>
        <w:spacing w:after="160" w:line="256" w:lineRule="auto"/>
        <w:rPr>
          <w:rFonts w:cstheme="minorHAnsi"/>
        </w:rPr>
      </w:pPr>
      <w:r>
        <w:rPr>
          <w:rFonts w:cstheme="minorHAnsi"/>
        </w:rPr>
        <w:t xml:space="preserve">Have students create visual glossaries for whenever they encounter new words. Then have your students add these words to their visual glossaries.  </w:t>
      </w:r>
    </w:p>
    <w:p w:rsidR="00096E6F" w:rsidRDefault="00096E6F" w:rsidP="00096E6F">
      <w:pPr>
        <w:pStyle w:val="ListParagraph"/>
        <w:numPr>
          <w:ilvl w:val="0"/>
          <w:numId w:val="27"/>
        </w:numPr>
        <w:spacing w:after="160" w:line="256" w:lineRule="auto"/>
        <w:rPr>
          <w:rFonts w:cstheme="minorHAnsi"/>
        </w:rPr>
      </w:pPr>
      <w:r>
        <w:rPr>
          <w:rFonts w:cstheme="minorHAnsi"/>
        </w:rPr>
        <w:t>Create pictures using the word. These can even be added to your word wall!</w:t>
      </w:r>
    </w:p>
    <w:p w:rsidR="00096E6F" w:rsidRDefault="00096E6F" w:rsidP="00096E6F">
      <w:pPr>
        <w:pStyle w:val="ListParagraph"/>
        <w:numPr>
          <w:ilvl w:val="0"/>
          <w:numId w:val="27"/>
        </w:numPr>
        <w:spacing w:after="160" w:line="256" w:lineRule="auto"/>
        <w:rPr>
          <w:rFonts w:cstheme="minorHAnsi"/>
        </w:rPr>
      </w:pPr>
      <w:r w:rsidRPr="00887983">
        <w:rPr>
          <w:rFonts w:cstheme="minorHAnsi"/>
        </w:rPr>
        <w:lastRenderedPageBreak/>
        <w:t xml:space="preserve">Create lists of synonyms and antonyms for the word. </w:t>
      </w:r>
      <w:bookmarkStart w:id="3" w:name="_Hlk525125549"/>
    </w:p>
    <w:p w:rsidR="00096E6F" w:rsidRPr="00887983" w:rsidRDefault="00096E6F" w:rsidP="00096E6F">
      <w:pPr>
        <w:pStyle w:val="ListParagraph"/>
        <w:numPr>
          <w:ilvl w:val="0"/>
          <w:numId w:val="27"/>
        </w:numPr>
        <w:spacing w:after="160" w:line="256" w:lineRule="auto"/>
        <w:rPr>
          <w:rFonts w:cstheme="minorHAnsi"/>
        </w:rPr>
      </w:pPr>
      <w:r w:rsidRPr="00887983">
        <w:rPr>
          <w:rFonts w:cstheme="minorHAnsi"/>
        </w:rPr>
        <w:t xml:space="preserve">Have students practice using the words in conversation. For newcomers, consider providing them with </w:t>
      </w:r>
      <w:hyperlink r:id="rId16" w:history="1">
        <w:r w:rsidRPr="00887983">
          <w:rPr>
            <w:rStyle w:val="Hyperlink"/>
            <w:rFonts w:cstheme="minorHAnsi"/>
          </w:rPr>
          <w:t>sentence frames</w:t>
        </w:r>
      </w:hyperlink>
      <w:r w:rsidRPr="00887983">
        <w:rPr>
          <w:rFonts w:cstheme="minorHAnsi"/>
        </w:rPr>
        <w:t xml:space="preserve"> to ensure they can participate in the conversation. </w:t>
      </w:r>
      <w:bookmarkEnd w:id="3"/>
    </w:p>
    <w:p w:rsidR="00096E6F" w:rsidRPr="00BA3B4C" w:rsidRDefault="00096E6F" w:rsidP="00096E6F">
      <w:pPr>
        <w:pStyle w:val="ListParagraph"/>
        <w:numPr>
          <w:ilvl w:val="1"/>
          <w:numId w:val="22"/>
        </w:numPr>
        <w:spacing w:after="160" w:line="254" w:lineRule="auto"/>
        <w:rPr>
          <w:rFonts w:cstheme="minorHAnsi"/>
        </w:rPr>
      </w:pPr>
      <w:r>
        <w:rPr>
          <w:rFonts w:cstheme="minorHAnsi"/>
        </w:rPr>
        <w:t xml:space="preserve">Practice spelling the words using different spelling practice strategies and decoding strategies.  Students could take turns spelling with a partner.  </w:t>
      </w:r>
    </w:p>
    <w:p w:rsidR="00096E6F" w:rsidRDefault="00096E6F" w:rsidP="00096E6F">
      <w:pPr>
        <w:pStyle w:val="ListParagraph"/>
        <w:ind w:left="1440"/>
        <w:rPr>
          <w:rFonts w:cstheme="minorHAnsi"/>
        </w:rPr>
      </w:pPr>
    </w:p>
    <w:p w:rsidR="00096E6F" w:rsidRPr="00580EBE" w:rsidRDefault="00096E6F" w:rsidP="00096E6F">
      <w:pPr>
        <w:pStyle w:val="ListParagraph"/>
        <w:numPr>
          <w:ilvl w:val="0"/>
          <w:numId w:val="22"/>
        </w:numPr>
        <w:spacing w:after="160" w:line="254" w:lineRule="auto"/>
        <w:rPr>
          <w:rFonts w:cstheme="minorHAnsi"/>
        </w:rPr>
      </w:pPr>
      <w:r w:rsidRPr="00580EBE">
        <w:rPr>
          <w:rFonts w:cstheme="minorHAnsi"/>
        </w:rPr>
        <w:t xml:space="preserve">Use graphic organizers to help introduce content. </w:t>
      </w:r>
    </w:p>
    <w:p w:rsidR="00096E6F" w:rsidRDefault="00096E6F" w:rsidP="00096E6F">
      <w:pPr>
        <w:pStyle w:val="ListParagraph"/>
        <w:rPr>
          <w:rFonts w:cstheme="minorHAnsi"/>
          <w:b/>
        </w:rPr>
      </w:pPr>
    </w:p>
    <w:p w:rsidR="00096E6F" w:rsidRDefault="00096E6F" w:rsidP="00096E6F">
      <w:pPr>
        <w:pStyle w:val="ListParagraph"/>
        <w:rPr>
          <w:rFonts w:cstheme="minorHAnsi"/>
          <w:b/>
        </w:rPr>
      </w:pPr>
      <w:r>
        <w:rPr>
          <w:rFonts w:cstheme="minorHAnsi"/>
          <w:b/>
        </w:rPr>
        <w:t xml:space="preserve">Examples of Activities:  </w:t>
      </w:r>
    </w:p>
    <w:p w:rsidR="00096E6F" w:rsidRPr="00580EBE" w:rsidRDefault="00096E6F" w:rsidP="00096E6F">
      <w:pPr>
        <w:pStyle w:val="ListParagraph"/>
        <w:numPr>
          <w:ilvl w:val="0"/>
          <w:numId w:val="24"/>
        </w:numPr>
        <w:spacing w:after="160" w:line="254" w:lineRule="auto"/>
        <w:rPr>
          <w:rFonts w:cstheme="minorHAnsi"/>
          <w:b/>
        </w:rPr>
      </w:pPr>
      <w:r w:rsidRPr="00580EBE">
        <w:rPr>
          <w:rFonts w:cstheme="minorHAnsi"/>
        </w:rPr>
        <w:t xml:space="preserve">Have students fill in a </w:t>
      </w:r>
      <w:hyperlink r:id="rId17" w:history="1">
        <w:r w:rsidRPr="00580EBE">
          <w:rPr>
            <w:rStyle w:val="Hyperlink"/>
            <w:rFonts w:cstheme="minorHAnsi"/>
          </w:rPr>
          <w:t>KWL chart</w:t>
        </w:r>
      </w:hyperlink>
      <w:r>
        <w:rPr>
          <w:rFonts w:cstheme="minorHAnsi"/>
        </w:rPr>
        <w:t xml:space="preserve"> </w:t>
      </w:r>
      <w:r w:rsidRPr="00580EBE">
        <w:rPr>
          <w:rFonts w:cstheme="minorHAnsi"/>
        </w:rPr>
        <w:t xml:space="preserve">about what they will be reading about. </w:t>
      </w:r>
    </w:p>
    <w:p w:rsidR="00096E6F" w:rsidRPr="00580EBE" w:rsidRDefault="00096E6F" w:rsidP="00096E6F">
      <w:pPr>
        <w:pStyle w:val="ListParagraph"/>
        <w:numPr>
          <w:ilvl w:val="0"/>
          <w:numId w:val="24"/>
        </w:numPr>
        <w:spacing w:after="160" w:line="254" w:lineRule="auto"/>
        <w:rPr>
          <w:rFonts w:cstheme="minorHAnsi"/>
          <w:b/>
        </w:rPr>
      </w:pPr>
      <w:r w:rsidRPr="00580EBE">
        <w:rPr>
          <w:rFonts w:cstheme="minorHAnsi"/>
        </w:rPr>
        <w:t>Have students research setting or topic using a pre</w:t>
      </w:r>
      <w:r>
        <w:rPr>
          <w:rFonts w:cstheme="minorHAnsi"/>
        </w:rPr>
        <w:t>-</w:t>
      </w:r>
      <w:r w:rsidRPr="00580EBE">
        <w:rPr>
          <w:rFonts w:cstheme="minorHAnsi"/>
        </w:rPr>
        <w:t xml:space="preserve">approved website and fill in a chart about it.  You could even have students work in groups where each group is assigned part of the topic. </w:t>
      </w:r>
    </w:p>
    <w:p w:rsidR="00096E6F" w:rsidRPr="00BB4479" w:rsidRDefault="00096E6F" w:rsidP="00096E6F">
      <w:pPr>
        <w:pStyle w:val="ListParagraph"/>
        <w:numPr>
          <w:ilvl w:val="0"/>
          <w:numId w:val="24"/>
        </w:numPr>
        <w:spacing w:after="160" w:line="254" w:lineRule="auto"/>
        <w:rPr>
          <w:rFonts w:cstheme="minorHAnsi"/>
          <w:b/>
        </w:rPr>
      </w:pPr>
      <w:r w:rsidRPr="00580EBE">
        <w:rPr>
          <w:rFonts w:cstheme="minorHAnsi"/>
        </w:rPr>
        <w:t>Have students fill in a bubble map where they write down anything that they find interesting about the topic while watching a video or reading a short passage about the topic.  Then students can discuss why they picked the information</w:t>
      </w:r>
      <w:r>
        <w:rPr>
          <w:rFonts w:cstheme="minorHAnsi"/>
        </w:rPr>
        <w:t>.</w:t>
      </w:r>
    </w:p>
    <w:p w:rsidR="00096E6F" w:rsidRDefault="00096E6F" w:rsidP="00096E6F">
      <w:pPr>
        <w:pStyle w:val="ListParagraph"/>
        <w:rPr>
          <w:rFonts w:cstheme="minorHAnsi"/>
        </w:rPr>
      </w:pPr>
    </w:p>
    <w:p w:rsidR="00096E6F" w:rsidRDefault="00096E6F" w:rsidP="00096E6F">
      <w:pPr>
        <w:rPr>
          <w:rFonts w:cstheme="minorHAnsi"/>
          <w:b/>
        </w:rPr>
      </w:pPr>
      <w:r w:rsidRPr="00580EBE">
        <w:rPr>
          <w:rFonts w:cstheme="minorHAnsi"/>
          <w:b/>
          <w:sz w:val="28"/>
          <w:szCs w:val="28"/>
        </w:rPr>
        <w:t>During reading</w:t>
      </w:r>
      <w:r>
        <w:rPr>
          <w:rFonts w:cstheme="minorHAnsi"/>
          <w:b/>
        </w:rPr>
        <w:t xml:space="preserve">:  </w:t>
      </w:r>
    </w:p>
    <w:p w:rsidR="00096E6F" w:rsidRDefault="00096E6F" w:rsidP="00096E6F">
      <w:pPr>
        <w:pStyle w:val="ListParagraph"/>
        <w:rPr>
          <w:rFonts w:cstheme="minorHAnsi"/>
        </w:rPr>
      </w:pPr>
    </w:p>
    <w:p w:rsidR="00096E6F" w:rsidRDefault="00096E6F" w:rsidP="00096E6F">
      <w:pPr>
        <w:pStyle w:val="ListParagraph"/>
        <w:numPr>
          <w:ilvl w:val="0"/>
          <w:numId w:val="26"/>
        </w:numPr>
        <w:spacing w:after="160" w:line="254" w:lineRule="auto"/>
        <w:rPr>
          <w:rFonts w:cstheme="minorHAnsi"/>
        </w:rPr>
      </w:pPr>
      <w:r>
        <w:rPr>
          <w:rFonts w:cstheme="minorHAnsi"/>
        </w:rPr>
        <w:t xml:space="preserve">Read the text aloud first so that ELLs can hear the passage read by a fluent reader before working with the text themselves. </w:t>
      </w:r>
    </w:p>
    <w:p w:rsidR="00096E6F" w:rsidRDefault="00096E6F" w:rsidP="00096E6F">
      <w:pPr>
        <w:pStyle w:val="ListParagraph"/>
        <w:rPr>
          <w:rFonts w:cstheme="minorHAnsi"/>
        </w:rPr>
      </w:pPr>
    </w:p>
    <w:p w:rsidR="00096E6F" w:rsidRDefault="00096E6F" w:rsidP="00096E6F">
      <w:pPr>
        <w:pStyle w:val="ListParagraph"/>
        <w:numPr>
          <w:ilvl w:val="0"/>
          <w:numId w:val="26"/>
        </w:numPr>
        <w:spacing w:after="160" w:line="254" w:lineRule="auto"/>
        <w:rPr>
          <w:rFonts w:cstheme="minorHAnsi"/>
        </w:rPr>
      </w:pPr>
      <w:r w:rsidRPr="009B22C3">
        <w:rPr>
          <w:rFonts w:cstheme="minorHAnsi"/>
        </w:rPr>
        <w:t xml:space="preserve">Allow </w:t>
      </w:r>
      <w:r>
        <w:rPr>
          <w:rFonts w:cstheme="minorHAnsi"/>
        </w:rPr>
        <w:t>ELLs</w:t>
      </w:r>
      <w:r w:rsidRPr="009B22C3">
        <w:rPr>
          <w:rFonts w:cstheme="minorHAnsi"/>
        </w:rPr>
        <w:t xml:space="preserve"> to collaborate in their home languages to process content before participating in whole class discussions in English.  </w:t>
      </w:r>
      <w:r>
        <w:rPr>
          <w:rFonts w:cstheme="minorHAnsi"/>
        </w:rPr>
        <w:t>Consider</w:t>
      </w:r>
      <w:r w:rsidRPr="009B22C3">
        <w:rPr>
          <w:rFonts w:cstheme="minorHAnsi"/>
        </w:rPr>
        <w:t xml:space="preserve"> giving them th</w:t>
      </w:r>
      <w:r>
        <w:rPr>
          <w:rFonts w:cstheme="minorHAnsi"/>
        </w:rPr>
        <w:t>e discussion</w:t>
      </w:r>
      <w:r w:rsidRPr="009B22C3">
        <w:rPr>
          <w:rFonts w:cstheme="minorHAnsi"/>
        </w:rPr>
        <w:t xml:space="preserve"> questions to look over in advance</w:t>
      </w:r>
      <w:r>
        <w:rPr>
          <w:rFonts w:cstheme="minorHAnsi"/>
        </w:rPr>
        <w:t xml:space="preserve"> (perhaps during the first read) and having them work with a partner to prepare.  </w:t>
      </w:r>
    </w:p>
    <w:p w:rsidR="00096E6F" w:rsidRDefault="00096E6F" w:rsidP="00096E6F">
      <w:pPr>
        <w:pStyle w:val="ListParagraph"/>
        <w:rPr>
          <w:rFonts w:cstheme="minorHAnsi"/>
        </w:rPr>
      </w:pPr>
    </w:p>
    <w:p w:rsidR="00096E6F" w:rsidRDefault="00096E6F" w:rsidP="00096E6F">
      <w:pPr>
        <w:pStyle w:val="ListParagraph"/>
        <w:numPr>
          <w:ilvl w:val="0"/>
          <w:numId w:val="25"/>
        </w:numPr>
        <w:spacing w:after="160" w:line="254" w:lineRule="auto"/>
        <w:rPr>
          <w:rFonts w:cstheme="minorHAnsi"/>
        </w:rPr>
      </w:pPr>
      <w:r w:rsidRPr="002822BB">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rsidR="00096E6F" w:rsidRDefault="00096E6F" w:rsidP="00096E6F">
      <w:pPr>
        <w:pStyle w:val="ListParagraph"/>
        <w:rPr>
          <w:rFonts w:cstheme="minorHAnsi"/>
        </w:rPr>
      </w:pPr>
    </w:p>
    <w:p w:rsidR="00096E6F" w:rsidRDefault="00096E6F" w:rsidP="00096E6F">
      <w:pPr>
        <w:pStyle w:val="ListParagraph"/>
        <w:numPr>
          <w:ilvl w:val="0"/>
          <w:numId w:val="25"/>
        </w:numPr>
        <w:spacing w:after="160" w:line="254" w:lineRule="auto"/>
        <w:rPr>
          <w:rFonts w:cstheme="minorHAnsi"/>
        </w:rPr>
      </w:pPr>
      <w:r w:rsidRPr="002822BB">
        <w:rPr>
          <w:rFonts w:cstheme="minorHAnsi"/>
        </w:rPr>
        <w:t xml:space="preserve">Ask questions related to the who, what, when, why, and how of the passage.  For students that may need a little more help, provide them with </w:t>
      </w:r>
      <w:hyperlink r:id="rId18" w:history="1">
        <w:r w:rsidRPr="002822BB">
          <w:rPr>
            <w:rStyle w:val="Hyperlink"/>
            <w:rFonts w:cstheme="minorHAnsi"/>
          </w:rPr>
          <w:t>sentence stems</w:t>
        </w:r>
      </w:hyperlink>
      <w:r>
        <w:rPr>
          <w:rFonts w:cstheme="minorHAnsi"/>
        </w:rPr>
        <w:t>.</w:t>
      </w:r>
    </w:p>
    <w:p w:rsidR="00096E6F" w:rsidRDefault="00096E6F" w:rsidP="00096E6F">
      <w:pPr>
        <w:pStyle w:val="ListParagraph"/>
        <w:rPr>
          <w:rFonts w:cstheme="minorHAnsi"/>
        </w:rPr>
      </w:pPr>
    </w:p>
    <w:p w:rsidR="00096E6F" w:rsidRPr="002822BB" w:rsidRDefault="00096E6F" w:rsidP="00096E6F">
      <w:pPr>
        <w:pStyle w:val="ListParagraph"/>
        <w:numPr>
          <w:ilvl w:val="0"/>
          <w:numId w:val="25"/>
        </w:numPr>
        <w:spacing w:after="160" w:line="254" w:lineRule="auto"/>
        <w:rPr>
          <w:rFonts w:cstheme="minorHAnsi"/>
        </w:rPr>
      </w:pPr>
      <w:r>
        <w:rPr>
          <w:rFonts w:cstheme="minorHAnsi"/>
        </w:rPr>
        <w:t>C</w:t>
      </w:r>
      <w:r w:rsidRPr="002822BB">
        <w:rPr>
          <w:rFonts w:cstheme="minorHAnsi"/>
        </w:rPr>
        <w:t xml:space="preserve">ontinue to draw attention to and discuss the words that you </w:t>
      </w:r>
      <w:r>
        <w:rPr>
          <w:rFonts w:cstheme="minorHAnsi"/>
        </w:rPr>
        <w:t>introduced</w:t>
      </w:r>
      <w:r w:rsidRPr="002822BB">
        <w:rPr>
          <w:rFonts w:cstheme="minorHAnsi"/>
        </w:rPr>
        <w:t xml:space="preserve"> before the reading. </w:t>
      </w:r>
    </w:p>
    <w:p w:rsidR="00096E6F" w:rsidRDefault="00096E6F" w:rsidP="00096E6F">
      <w:pPr>
        <w:pStyle w:val="ListParagraph"/>
        <w:rPr>
          <w:rFonts w:cstheme="minorHAnsi"/>
          <w:b/>
        </w:rPr>
      </w:pPr>
      <w:r>
        <w:rPr>
          <w:rFonts w:cstheme="minorHAnsi"/>
          <w:b/>
        </w:rPr>
        <w:lastRenderedPageBreak/>
        <w:t xml:space="preserve">Examples of Activities:  </w:t>
      </w:r>
    </w:p>
    <w:p w:rsidR="00096E6F" w:rsidRDefault="00096E6F" w:rsidP="00096E6F">
      <w:pPr>
        <w:pStyle w:val="ListParagraph"/>
        <w:numPr>
          <w:ilvl w:val="0"/>
          <w:numId w:val="29"/>
        </w:numPr>
        <w:spacing w:after="160" w:line="254" w:lineRule="auto"/>
        <w:rPr>
          <w:rFonts w:cstheme="minorHAnsi"/>
        </w:rPr>
      </w:pPr>
      <w:r>
        <w:rPr>
          <w:rFonts w:cstheme="minorHAnsi"/>
        </w:rPr>
        <w:t xml:space="preserve">Have students include the example from the text in their glossary that they created.  </w:t>
      </w:r>
    </w:p>
    <w:p w:rsidR="00096E6F" w:rsidRDefault="00096E6F" w:rsidP="00096E6F">
      <w:pPr>
        <w:pStyle w:val="ListParagraph"/>
        <w:numPr>
          <w:ilvl w:val="0"/>
          <w:numId w:val="29"/>
        </w:numPr>
        <w:spacing w:after="160" w:line="254" w:lineRule="auto"/>
        <w:rPr>
          <w:rFonts w:cstheme="minorHAnsi"/>
        </w:rPr>
      </w:pPr>
      <w:r>
        <w:rPr>
          <w:rFonts w:cstheme="minorHAnsi"/>
        </w:rPr>
        <w:t xml:space="preserve">Create or find pictures that represent how the word was used in the passage.  </w:t>
      </w:r>
    </w:p>
    <w:p w:rsidR="00096E6F" w:rsidRDefault="00096E6F" w:rsidP="00096E6F">
      <w:pPr>
        <w:pStyle w:val="ListParagraph"/>
        <w:numPr>
          <w:ilvl w:val="0"/>
          <w:numId w:val="29"/>
        </w:numPr>
        <w:spacing w:after="160" w:line="254" w:lineRule="auto"/>
        <w:rPr>
          <w:rFonts w:cstheme="minorHAnsi"/>
        </w:rPr>
      </w:pPr>
      <w:r>
        <w:rPr>
          <w:rFonts w:cstheme="minorHAnsi"/>
        </w:rPr>
        <w:t xml:space="preserve">Practice creating sentences using the word in the way it was using in the passage.  </w:t>
      </w:r>
    </w:p>
    <w:p w:rsidR="00096E6F" w:rsidRDefault="00096E6F" w:rsidP="00096E6F">
      <w:pPr>
        <w:pStyle w:val="ListParagraph"/>
        <w:numPr>
          <w:ilvl w:val="0"/>
          <w:numId w:val="29"/>
        </w:numPr>
        <w:spacing w:after="160" w:line="254" w:lineRule="auto"/>
        <w:rPr>
          <w:rFonts w:cstheme="minorHAnsi"/>
        </w:rPr>
      </w:pPr>
      <w:r>
        <w:rPr>
          <w:rFonts w:cstheme="minorHAnsi"/>
        </w:rPr>
        <w:t xml:space="preserve">Have students discuss the author’s word choice.  </w:t>
      </w:r>
    </w:p>
    <w:p w:rsidR="00096E6F" w:rsidRDefault="00096E6F" w:rsidP="00096E6F">
      <w:pPr>
        <w:pStyle w:val="ListParagraph"/>
        <w:rPr>
          <w:rFonts w:cstheme="minorHAnsi"/>
        </w:rPr>
      </w:pPr>
    </w:p>
    <w:p w:rsidR="00096E6F" w:rsidRDefault="00096E6F" w:rsidP="00096E6F">
      <w:pPr>
        <w:pStyle w:val="ListParagraph"/>
        <w:numPr>
          <w:ilvl w:val="0"/>
          <w:numId w:val="19"/>
        </w:numPr>
        <w:spacing w:after="160" w:line="254" w:lineRule="auto"/>
        <w:rPr>
          <w:rFonts w:cstheme="minorHAnsi"/>
        </w:rPr>
      </w:pPr>
      <w:r>
        <w:rPr>
          <w:rFonts w:cstheme="minorHAnsi"/>
        </w:rPr>
        <w:t xml:space="preserve">Use graphic organizers to help organize content and thinking.  </w:t>
      </w:r>
    </w:p>
    <w:p w:rsidR="00096E6F" w:rsidRDefault="00096E6F" w:rsidP="00096E6F">
      <w:pPr>
        <w:pStyle w:val="ListParagraph"/>
        <w:rPr>
          <w:rFonts w:cstheme="minorHAnsi"/>
        </w:rPr>
      </w:pPr>
      <w:r>
        <w:rPr>
          <w:rFonts w:cstheme="minorHAnsi"/>
          <w:b/>
        </w:rPr>
        <w:t>Examples of Activities:</w:t>
      </w:r>
      <w:r>
        <w:rPr>
          <w:rFonts w:cstheme="minorHAnsi"/>
        </w:rPr>
        <w:t xml:space="preserve">  </w:t>
      </w:r>
    </w:p>
    <w:p w:rsidR="00096E6F" w:rsidRDefault="00096E6F" w:rsidP="00096E6F">
      <w:pPr>
        <w:pStyle w:val="ListParagraph"/>
        <w:numPr>
          <w:ilvl w:val="0"/>
          <w:numId w:val="30"/>
        </w:numPr>
        <w:spacing w:after="160" w:line="254" w:lineRule="auto"/>
        <w:rPr>
          <w:rFonts w:cstheme="minorHAnsi"/>
        </w:rPr>
      </w:pPr>
      <w:r>
        <w:rPr>
          <w:rFonts w:cstheme="minorHAnsi"/>
        </w:rPr>
        <w:t>Have students fill in a chart to keep track of their 5ws while they read to help them summarize later and figure out the central idea of a passage.</w:t>
      </w:r>
    </w:p>
    <w:p w:rsidR="00096E6F" w:rsidRDefault="00096E6F" w:rsidP="00096E6F">
      <w:pPr>
        <w:pStyle w:val="ListParagraph"/>
        <w:numPr>
          <w:ilvl w:val="0"/>
          <w:numId w:val="30"/>
        </w:numPr>
        <w:spacing w:after="160" w:line="254"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rsidR="00096E6F" w:rsidRPr="003A0E41" w:rsidRDefault="00096E6F" w:rsidP="00096E6F">
      <w:pPr>
        <w:pStyle w:val="ListParagraph"/>
        <w:numPr>
          <w:ilvl w:val="0"/>
          <w:numId w:val="30"/>
        </w:numPr>
        <w:spacing w:after="160" w:line="254" w:lineRule="auto"/>
        <w:rPr>
          <w:rFonts w:cstheme="minorHAnsi"/>
          <w:b/>
        </w:rPr>
      </w:pPr>
      <w:r>
        <w:rPr>
          <w:rFonts w:cstheme="minorHAnsi"/>
        </w:rPr>
        <w:t xml:space="preserve">If you had students fill in a KWL, have them fill in the “L” section as they read the passage. </w:t>
      </w:r>
    </w:p>
    <w:p w:rsidR="00096E6F" w:rsidRDefault="00096E6F" w:rsidP="00096E6F">
      <w:pPr>
        <w:pStyle w:val="ListParagraph"/>
        <w:numPr>
          <w:ilvl w:val="0"/>
          <w:numId w:val="19"/>
        </w:numPr>
        <w:spacing w:after="160" w:line="254" w:lineRule="auto"/>
        <w:rPr>
          <w:rFonts w:cstheme="minorHAnsi"/>
        </w:rPr>
      </w:pPr>
      <w:r>
        <w:rPr>
          <w:rFonts w:cstheme="minorHAnsi"/>
        </w:rPr>
        <w:t>Utilize any illustrations or text features that come with the story or passage to better understand the reading.</w:t>
      </w:r>
    </w:p>
    <w:p w:rsidR="00096E6F" w:rsidRDefault="00096E6F" w:rsidP="00096E6F">
      <w:pPr>
        <w:pStyle w:val="ListParagraph"/>
        <w:numPr>
          <w:ilvl w:val="0"/>
          <w:numId w:val="19"/>
        </w:numPr>
        <w:spacing w:after="160" w:line="254" w:lineRule="auto"/>
        <w:rPr>
          <w:rFonts w:cstheme="minorHAnsi"/>
        </w:rPr>
      </w:pPr>
      <w:r w:rsidRPr="0059018A">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rsidR="00096E6F" w:rsidRPr="0059018A" w:rsidRDefault="00096E6F" w:rsidP="00096E6F">
      <w:pPr>
        <w:pStyle w:val="ListParagraph"/>
        <w:numPr>
          <w:ilvl w:val="0"/>
          <w:numId w:val="19"/>
        </w:numPr>
        <w:spacing w:after="160" w:line="254" w:lineRule="auto"/>
        <w:rPr>
          <w:rFonts w:cstheme="minorHAnsi"/>
        </w:rPr>
      </w:pPr>
      <w:r w:rsidRPr="0059018A">
        <w:rPr>
          <w:rFonts w:cstheme="minorHAnsi"/>
        </w:rPr>
        <w:t>Identify any text features such as captions and discuss how they contribute to meaning.</w:t>
      </w:r>
    </w:p>
    <w:p w:rsidR="00096E6F" w:rsidRPr="00782445" w:rsidRDefault="00096E6F" w:rsidP="00096E6F">
      <w:pPr>
        <w:pStyle w:val="ListParagraph"/>
        <w:rPr>
          <w:rFonts w:cstheme="minorHAnsi"/>
          <w:b/>
        </w:rPr>
      </w:pPr>
    </w:p>
    <w:p w:rsidR="00096E6F" w:rsidRPr="00FA3362" w:rsidRDefault="00096E6F" w:rsidP="00096E6F">
      <w:pPr>
        <w:rPr>
          <w:rFonts w:cstheme="minorHAnsi"/>
          <w:b/>
          <w:sz w:val="28"/>
          <w:szCs w:val="28"/>
        </w:rPr>
      </w:pPr>
      <w:r w:rsidRPr="00FA3362">
        <w:rPr>
          <w:rFonts w:cstheme="minorHAnsi"/>
          <w:b/>
          <w:sz w:val="28"/>
          <w:szCs w:val="28"/>
        </w:rPr>
        <w:t xml:space="preserve">After reading:  </w:t>
      </w:r>
    </w:p>
    <w:p w:rsidR="00096E6F" w:rsidRDefault="00096E6F" w:rsidP="00096E6F">
      <w:pPr>
        <w:pStyle w:val="ListParagraph"/>
        <w:numPr>
          <w:ilvl w:val="0"/>
          <w:numId w:val="20"/>
        </w:numPr>
        <w:spacing w:after="160" w:line="256" w:lineRule="auto"/>
        <w:rPr>
          <w:rFonts w:cstheme="minorHAnsi"/>
        </w:rPr>
      </w:pPr>
      <w:r w:rsidRPr="00A63EAE">
        <w:rPr>
          <w:rFonts w:cstheme="minorHAnsi"/>
        </w:rPr>
        <w:t xml:space="preserve">Present directions for any post-reading assignments orally and visually; repeat often; and ask English Language Learners to rephrase. </w:t>
      </w:r>
    </w:p>
    <w:p w:rsidR="00096E6F" w:rsidRPr="00A63EAE" w:rsidRDefault="00096E6F" w:rsidP="00096E6F">
      <w:pPr>
        <w:pStyle w:val="ListParagraph"/>
        <w:spacing w:line="256" w:lineRule="auto"/>
        <w:rPr>
          <w:rFonts w:cstheme="minorHAnsi"/>
        </w:rPr>
      </w:pPr>
    </w:p>
    <w:p w:rsidR="00096E6F" w:rsidRDefault="00096E6F" w:rsidP="00096E6F">
      <w:pPr>
        <w:pStyle w:val="ListParagraph"/>
        <w:numPr>
          <w:ilvl w:val="0"/>
          <w:numId w:val="25"/>
        </w:numPr>
        <w:spacing w:after="160" w:line="256" w:lineRule="auto"/>
        <w:rPr>
          <w:rFonts w:cstheme="minorHAnsi"/>
        </w:rPr>
      </w:pPr>
      <w:r w:rsidRPr="009B22C3">
        <w:rPr>
          <w:rFonts w:cstheme="minorHAnsi"/>
        </w:rPr>
        <w:t xml:space="preserve">Allow </w:t>
      </w:r>
      <w:r>
        <w:rPr>
          <w:rFonts w:cstheme="minorHAnsi"/>
        </w:rPr>
        <w:t>ELLs</w:t>
      </w:r>
      <w:r w:rsidRPr="009B22C3">
        <w:rPr>
          <w:rFonts w:cstheme="minorHAnsi"/>
        </w:rPr>
        <w:t xml:space="preserve"> to use English language that is still under development.</w:t>
      </w:r>
      <w:r>
        <w:rPr>
          <w:rFonts w:cstheme="minorHAnsi"/>
        </w:rPr>
        <w:t xml:space="preserve"> </w:t>
      </w:r>
      <w:r w:rsidRPr="0005605C">
        <w:rPr>
          <w:rFonts w:cstheme="minorHAnsi"/>
        </w:rPr>
        <w:t>Students should not be scored lower because of incorrect spelling or grammar (unless the goal of the assignment is to assess spelling or grammar skills specifically). When grading, be sure to focus on scoring your students only for th</w:t>
      </w:r>
      <w:r>
        <w:rPr>
          <w:rFonts w:cstheme="minorHAnsi"/>
        </w:rPr>
        <w:t>e</w:t>
      </w:r>
      <w:r w:rsidRPr="0005605C">
        <w:rPr>
          <w:rFonts w:cstheme="minorHAnsi"/>
        </w:rPr>
        <w:t xml:space="preserve"> objective</w:t>
      </w:r>
      <w:r>
        <w:rPr>
          <w:rFonts w:cstheme="minorHAnsi"/>
        </w:rPr>
        <w:t>(s) that were shared with students</w:t>
      </w:r>
      <w:r w:rsidRPr="0005605C">
        <w:rPr>
          <w:rFonts w:cstheme="minorHAnsi"/>
        </w:rPr>
        <w:t xml:space="preserve">.  </w:t>
      </w:r>
    </w:p>
    <w:p w:rsidR="00096E6F" w:rsidRDefault="00096E6F" w:rsidP="00096E6F">
      <w:pPr>
        <w:pStyle w:val="ListParagraph"/>
        <w:rPr>
          <w:rFonts w:cstheme="minorHAnsi"/>
        </w:rPr>
      </w:pPr>
    </w:p>
    <w:p w:rsidR="00096E6F" w:rsidRPr="00FA3362" w:rsidRDefault="00096E6F" w:rsidP="00096E6F">
      <w:pPr>
        <w:pStyle w:val="ListParagraph"/>
        <w:numPr>
          <w:ilvl w:val="0"/>
          <w:numId w:val="20"/>
        </w:numPr>
        <w:spacing w:after="160" w:line="256" w:lineRule="auto"/>
        <w:rPr>
          <w:rFonts w:cstheme="minorHAnsi"/>
        </w:rPr>
      </w:pPr>
      <w:r w:rsidRPr="00FA3362">
        <w:rPr>
          <w:rFonts w:cstheme="minorHAnsi"/>
        </w:rPr>
        <w:t>Scaffold questions for discussions so that questioning sequences include a mix of factual and inferential questions and a mix of shorter and more extended responses.  Questions should build on each other and toward inferential and higher</w:t>
      </w:r>
      <w:r>
        <w:rPr>
          <w:rFonts w:cstheme="minorHAnsi"/>
        </w:rPr>
        <w:t>-</w:t>
      </w:r>
      <w:r w:rsidRPr="00FA3362">
        <w:rPr>
          <w:rFonts w:cstheme="minorHAnsi"/>
        </w:rPr>
        <w:t>order</w:t>
      </w:r>
      <w:r>
        <w:rPr>
          <w:rFonts w:cstheme="minorHAnsi"/>
        </w:rPr>
        <w:t>-</w:t>
      </w:r>
      <w:r w:rsidRPr="00FA3362">
        <w:rPr>
          <w:rFonts w:cstheme="minorHAnsi"/>
        </w:rPr>
        <w:t xml:space="preserve">thinking questions.  There are not many factual questions already listed in the lesson instructions, so you will need to build some in as you see fit. More information on this strategy can be found </w:t>
      </w:r>
      <w:hyperlink r:id="rId19" w:history="1">
        <w:r w:rsidRPr="00FA3362">
          <w:rPr>
            <w:rStyle w:val="Hyperlink"/>
            <w:rFonts w:cstheme="minorHAnsi"/>
          </w:rPr>
          <w:t>here</w:t>
        </w:r>
      </w:hyperlink>
      <w:r w:rsidRPr="00FA3362">
        <w:rPr>
          <w:rFonts w:cstheme="minorHAnsi"/>
        </w:rPr>
        <w:t>.</w:t>
      </w:r>
    </w:p>
    <w:p w:rsidR="00096E6F" w:rsidRDefault="00096E6F" w:rsidP="00096E6F">
      <w:pPr>
        <w:pStyle w:val="ListParagraph"/>
        <w:rPr>
          <w:rFonts w:cstheme="minorHAnsi"/>
        </w:rPr>
      </w:pPr>
    </w:p>
    <w:p w:rsidR="00096E6F" w:rsidRPr="00FA3362" w:rsidRDefault="00096E6F" w:rsidP="00096E6F">
      <w:pPr>
        <w:pStyle w:val="ListParagraph"/>
        <w:numPr>
          <w:ilvl w:val="0"/>
          <w:numId w:val="20"/>
        </w:numPr>
        <w:spacing w:after="160" w:line="254" w:lineRule="auto"/>
        <w:rPr>
          <w:rFonts w:cstheme="minorHAnsi"/>
          <w:b/>
        </w:rPr>
      </w:pPr>
      <w:r w:rsidRPr="00FA3362">
        <w:rPr>
          <w:rFonts w:cstheme="minorHAnsi"/>
        </w:rPr>
        <w:lastRenderedPageBreak/>
        <w:t>Reinforce new vocabulary using multiple modalities</w:t>
      </w:r>
    </w:p>
    <w:p w:rsidR="00096E6F" w:rsidRPr="00FA3362" w:rsidRDefault="00096E6F" w:rsidP="00096E6F">
      <w:pPr>
        <w:pStyle w:val="ListParagraph"/>
        <w:rPr>
          <w:rFonts w:cstheme="minorHAnsi"/>
          <w:b/>
        </w:rPr>
      </w:pPr>
    </w:p>
    <w:p w:rsidR="00096E6F" w:rsidRPr="00FA3362" w:rsidRDefault="00096E6F" w:rsidP="00096E6F">
      <w:pPr>
        <w:pStyle w:val="ListParagraph"/>
        <w:rPr>
          <w:rFonts w:cstheme="minorHAnsi"/>
          <w:b/>
        </w:rPr>
      </w:pPr>
      <w:r w:rsidRPr="00FA3362">
        <w:rPr>
          <w:rFonts w:cstheme="minorHAnsi"/>
          <w:b/>
        </w:rPr>
        <w:t xml:space="preserve">Examples of activities: </w:t>
      </w:r>
    </w:p>
    <w:p w:rsidR="00096E6F" w:rsidRDefault="00096E6F" w:rsidP="00096E6F">
      <w:pPr>
        <w:pStyle w:val="ListParagraph"/>
        <w:numPr>
          <w:ilvl w:val="0"/>
          <w:numId w:val="31"/>
        </w:numPr>
        <w:spacing w:after="160" w:line="254" w:lineRule="auto"/>
        <w:rPr>
          <w:rFonts w:cstheme="minorHAnsi"/>
        </w:rPr>
      </w:pPr>
      <w:r>
        <w:rPr>
          <w:rFonts w:cstheme="minorHAnsi"/>
        </w:rPr>
        <w:t>Using the words that you had students work with before reading, have students write sentences in reference to the passage that you just finished reading.</w:t>
      </w:r>
    </w:p>
    <w:p w:rsidR="00096E6F" w:rsidRDefault="00096E6F" w:rsidP="00096E6F">
      <w:pPr>
        <w:pStyle w:val="ListParagraph"/>
        <w:numPr>
          <w:ilvl w:val="0"/>
          <w:numId w:val="31"/>
        </w:numPr>
        <w:spacing w:after="160" w:line="254" w:lineRule="auto"/>
        <w:rPr>
          <w:rFonts w:cstheme="minorHAnsi"/>
        </w:rPr>
      </w:pPr>
      <w:r>
        <w:rPr>
          <w:rFonts w:cstheme="minorHAnsi"/>
        </w:rPr>
        <w:t xml:space="preserve">Require students to include the words introduced before reading in the culminating writing task. </w:t>
      </w:r>
    </w:p>
    <w:p w:rsidR="00096E6F" w:rsidRDefault="00096E6F" w:rsidP="00096E6F">
      <w:pPr>
        <w:pStyle w:val="ListParagraph"/>
        <w:numPr>
          <w:ilvl w:val="0"/>
          <w:numId w:val="31"/>
        </w:numPr>
        <w:spacing w:after="160" w:line="254" w:lineRule="auto"/>
        <w:rPr>
          <w:rFonts w:cstheme="minorHAnsi"/>
        </w:rPr>
      </w:pPr>
      <w:r>
        <w:rPr>
          <w:rFonts w:cstheme="minorHAnsi"/>
        </w:rPr>
        <w:t>For newcomers, print out pictures that represent the words that you focused on and have students match the words to the pictures.</w:t>
      </w:r>
    </w:p>
    <w:p w:rsidR="00096E6F" w:rsidRDefault="00096E6F" w:rsidP="00096E6F">
      <w:pPr>
        <w:pStyle w:val="ListParagraph"/>
        <w:numPr>
          <w:ilvl w:val="0"/>
          <w:numId w:val="31"/>
        </w:numPr>
        <w:spacing w:after="160" w:line="254"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rsidR="00096E6F" w:rsidRPr="00AC4FB6" w:rsidRDefault="00096E6F" w:rsidP="00096E6F">
      <w:pPr>
        <w:pStyle w:val="ListParagraph"/>
        <w:ind w:left="1440"/>
        <w:rPr>
          <w:rFonts w:cstheme="minorHAnsi"/>
        </w:rPr>
      </w:pPr>
    </w:p>
    <w:p w:rsidR="00096E6F" w:rsidRDefault="00096E6F" w:rsidP="00096E6F">
      <w:pPr>
        <w:pStyle w:val="ListParagraph"/>
        <w:numPr>
          <w:ilvl w:val="0"/>
          <w:numId w:val="20"/>
        </w:numPr>
        <w:spacing w:after="160" w:line="254" w:lineRule="auto"/>
        <w:rPr>
          <w:rFonts w:cstheme="minorHAnsi"/>
        </w:rPr>
      </w:pPr>
      <w:bookmarkStart w:id="4"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20" w:history="1">
        <w:r w:rsidRPr="00A63EAE">
          <w:rPr>
            <w:rStyle w:val="Hyperlink"/>
            <w:rFonts w:cstheme="minorHAnsi"/>
          </w:rPr>
          <w:t>here</w:t>
        </w:r>
      </w:hyperlink>
      <w:r>
        <w:rPr>
          <w:rFonts w:cstheme="minorHAnsi"/>
        </w:rPr>
        <w:t>.</w:t>
      </w:r>
      <w:bookmarkEnd w:id="4"/>
    </w:p>
    <w:p w:rsidR="00096E6F" w:rsidRPr="00A63EAE" w:rsidRDefault="00096E6F" w:rsidP="00096E6F">
      <w:pPr>
        <w:pStyle w:val="ListParagraph"/>
        <w:rPr>
          <w:rFonts w:cstheme="minorHAnsi"/>
        </w:rPr>
      </w:pPr>
    </w:p>
    <w:p w:rsidR="00096E6F" w:rsidRDefault="00096E6F" w:rsidP="00096E6F">
      <w:pPr>
        <w:pStyle w:val="ListParagraph"/>
        <w:numPr>
          <w:ilvl w:val="0"/>
          <w:numId w:val="20"/>
        </w:numPr>
        <w:spacing w:after="160" w:line="254" w:lineRule="auto"/>
        <w:rPr>
          <w:rFonts w:cstheme="minorHAnsi"/>
        </w:rPr>
      </w:pPr>
      <w:r>
        <w:rPr>
          <w:rFonts w:cstheme="minorHAnsi"/>
        </w:rPr>
        <w:t>Provide differentiated scaffolds for writing assignments based on students’ English language proficiency levels.</w:t>
      </w:r>
    </w:p>
    <w:p w:rsidR="00096E6F" w:rsidRDefault="00096E6F" w:rsidP="00096E6F">
      <w:pPr>
        <w:pStyle w:val="ListParagraph"/>
        <w:rPr>
          <w:rFonts w:cstheme="minorHAnsi"/>
          <w:b/>
        </w:rPr>
      </w:pPr>
    </w:p>
    <w:p w:rsidR="00096E6F" w:rsidRDefault="00096E6F" w:rsidP="00096E6F">
      <w:pPr>
        <w:pStyle w:val="ListParagraph"/>
        <w:rPr>
          <w:rFonts w:cstheme="minorHAnsi"/>
        </w:rPr>
      </w:pPr>
      <w:r>
        <w:rPr>
          <w:rFonts w:cstheme="minorHAnsi"/>
          <w:b/>
        </w:rPr>
        <w:t>Examples of Activities:</w:t>
      </w:r>
      <w:r>
        <w:rPr>
          <w:rFonts w:cstheme="minorHAnsi"/>
        </w:rPr>
        <w:t xml:space="preserve"> </w:t>
      </w:r>
    </w:p>
    <w:p w:rsidR="00096E6F" w:rsidRDefault="00096E6F" w:rsidP="00096E6F">
      <w:pPr>
        <w:pStyle w:val="ListParagraph"/>
        <w:numPr>
          <w:ilvl w:val="0"/>
          <w:numId w:val="28"/>
        </w:numPr>
        <w:spacing w:after="160" w:line="254" w:lineRule="auto"/>
        <w:rPr>
          <w:rFonts w:cstheme="minorHAnsi"/>
        </w:rPr>
      </w:pPr>
      <w:bookmarkStart w:id="5"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rsidR="00096E6F" w:rsidRDefault="00096E6F" w:rsidP="00096E6F">
      <w:pPr>
        <w:pStyle w:val="ListParagraph"/>
        <w:numPr>
          <w:ilvl w:val="0"/>
          <w:numId w:val="28"/>
        </w:numPr>
        <w:spacing w:after="160" w:line="254" w:lineRule="auto"/>
        <w:rPr>
          <w:rFonts w:cstheme="minorHAnsi"/>
        </w:rPr>
      </w:pPr>
      <w:bookmarkStart w:id="6" w:name="_Hlk534204611"/>
      <w:r>
        <w:rPr>
          <w:rFonts w:cstheme="minorHAnsi"/>
        </w:rPr>
        <w:t>Have students create an evidence tracking chart during reading, then direct</w:t>
      </w:r>
      <w:r w:rsidRPr="00FA3362">
        <w:rPr>
          <w:rFonts w:cstheme="minorHAnsi"/>
        </w:rPr>
        <w:t xml:space="preserve"> the</w:t>
      </w:r>
      <w:r>
        <w:rPr>
          <w:rFonts w:cstheme="minorHAnsi"/>
        </w:rPr>
        <w:t>m to</w:t>
      </w:r>
      <w:r w:rsidRPr="00FA3362">
        <w:rPr>
          <w:rFonts w:cstheme="minorHAnsi"/>
        </w:rPr>
        <w:t xml:space="preserve"> look back over their evidence chart </w:t>
      </w:r>
      <w:r>
        <w:rPr>
          <w:rFonts w:cstheme="minorHAnsi"/>
        </w:rPr>
        <w:t xml:space="preserve">and </w:t>
      </w:r>
      <w:r w:rsidRPr="00FA3362">
        <w:rPr>
          <w:rFonts w:cstheme="minorHAnsi"/>
        </w:rPr>
        <w:t xml:space="preserve">work with a group to see if their evidence matches what the rest of the class wrote down.  If some of the chart does not match, students </w:t>
      </w:r>
      <w:r>
        <w:rPr>
          <w:rFonts w:cstheme="minorHAnsi"/>
        </w:rPr>
        <w:t>should</w:t>
      </w:r>
      <w:r w:rsidRPr="00FA3362">
        <w:rPr>
          <w:rFonts w:cstheme="minorHAnsi"/>
        </w:rPr>
        <w:t xml:space="preserve"> </w:t>
      </w:r>
      <w:proofErr w:type="gramStart"/>
      <w:r w:rsidRPr="00FA3362">
        <w:rPr>
          <w:rFonts w:cstheme="minorHAnsi"/>
        </w:rPr>
        <w:t>have a discussion about</w:t>
      </w:r>
      <w:proofErr w:type="gramEnd"/>
      <w:r w:rsidRPr="00FA3362">
        <w:rPr>
          <w:rFonts w:cstheme="minorHAnsi"/>
        </w:rPr>
        <w:t xml:space="preserve"> why</w:t>
      </w:r>
      <w:r>
        <w:rPr>
          <w:rFonts w:cstheme="minorHAnsi"/>
        </w:rPr>
        <w:t>.</w:t>
      </w:r>
    </w:p>
    <w:bookmarkEnd w:id="6"/>
    <w:p w:rsidR="00096E6F" w:rsidRDefault="00096E6F" w:rsidP="00096E6F">
      <w:pPr>
        <w:pStyle w:val="ListParagraph"/>
        <w:numPr>
          <w:ilvl w:val="0"/>
          <w:numId w:val="28"/>
        </w:numPr>
        <w:spacing w:after="160" w:line="254" w:lineRule="auto"/>
        <w:rPr>
          <w:rFonts w:cstheme="minorHAnsi"/>
        </w:rPr>
      </w:pPr>
      <w:r>
        <w:rPr>
          <w:rFonts w:cstheme="minorHAnsi"/>
        </w:rPr>
        <w:t xml:space="preserve">For students who need more support, model the proper writing format for your students and provide them with a properly formatted example for reference.  </w:t>
      </w:r>
    </w:p>
    <w:p w:rsidR="00096E6F" w:rsidRPr="00911037" w:rsidRDefault="00096E6F" w:rsidP="00096E6F">
      <w:pPr>
        <w:pStyle w:val="ListParagraph"/>
        <w:numPr>
          <w:ilvl w:val="0"/>
          <w:numId w:val="28"/>
        </w:numPr>
        <w:spacing w:after="160" w:line="254" w:lineRule="auto"/>
        <w:rPr>
          <w:rFonts w:cstheme="minorHAnsi"/>
        </w:rPr>
      </w:pPr>
      <w:r>
        <w:rPr>
          <w:rFonts w:cstheme="minorHAnsi"/>
        </w:rPr>
        <w:t xml:space="preserve">For newcomers, you may consider creating sentence or paragraph frames to help them to write out their ideas.  </w:t>
      </w:r>
    </w:p>
    <w:bookmarkEnd w:id="5"/>
    <w:p w:rsidR="00096E6F" w:rsidRDefault="00096E6F" w:rsidP="00096E6F">
      <w:pPr>
        <w:pStyle w:val="ListParagraph"/>
        <w:numPr>
          <w:ilvl w:val="0"/>
          <w:numId w:val="20"/>
        </w:numPr>
        <w:spacing w:after="160" w:line="254" w:lineRule="auto"/>
      </w:pPr>
      <w:r w:rsidRPr="00782445">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End w:id="0"/>
    </w:p>
    <w:p w:rsidR="00C3211E" w:rsidRPr="00096E6F" w:rsidRDefault="00C3211E" w:rsidP="00096E6F">
      <w:pPr>
        <w:spacing w:after="0" w:line="240" w:lineRule="auto"/>
        <w:rPr>
          <w:rFonts w:cs="Times New Roman"/>
          <w:sz w:val="24"/>
          <w:szCs w:val="24"/>
        </w:rPr>
      </w:pPr>
      <w:bookmarkStart w:id="7" w:name="_GoBack"/>
      <w:bookmarkEnd w:id="7"/>
    </w:p>
    <w:sectPr w:rsidR="00C3211E" w:rsidRPr="00096E6F" w:rsidSect="00594056">
      <w:headerReference w:type="default" r:id="rId21"/>
      <w:pgSz w:w="15840" w:h="12240" w:orient="landscape"/>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027B" w:rsidRDefault="0068027B" w:rsidP="007C5C7E">
      <w:pPr>
        <w:spacing w:after="0" w:line="240" w:lineRule="auto"/>
      </w:pPr>
      <w:r>
        <w:separator/>
      </w:r>
    </w:p>
  </w:endnote>
  <w:endnote w:type="continuationSeparator" w:id="0">
    <w:p w:rsidR="0068027B" w:rsidRDefault="0068027B" w:rsidP="007C5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027B" w:rsidRDefault="0068027B" w:rsidP="007C5C7E">
      <w:pPr>
        <w:spacing w:after="0" w:line="240" w:lineRule="auto"/>
      </w:pPr>
      <w:r>
        <w:separator/>
      </w:r>
    </w:p>
  </w:footnote>
  <w:footnote w:type="continuationSeparator" w:id="0">
    <w:p w:rsidR="0068027B" w:rsidRDefault="0068027B" w:rsidP="007C5C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211E" w:rsidRDefault="00594056" w:rsidP="001034D9">
    <w:pPr>
      <w:pStyle w:val="Header"/>
      <w:jc w:val="center"/>
    </w:pPr>
    <w:r>
      <w:t>Galileo/</w:t>
    </w:r>
    <w:proofErr w:type="spellStart"/>
    <w:r>
      <w:t>Navin</w:t>
    </w:r>
    <w:proofErr w:type="spellEnd"/>
    <w:r>
      <w:t xml:space="preserve"> Sullivan/Created by Santa Ana District</w:t>
    </w:r>
  </w:p>
  <w:p w:rsidR="00C3211E" w:rsidRDefault="00C321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7258A2"/>
    <w:multiLevelType w:val="hybridMultilevel"/>
    <w:tmpl w:val="1F0EA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2483A39"/>
    <w:multiLevelType w:val="hybridMultilevel"/>
    <w:tmpl w:val="42368D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173C83"/>
    <w:multiLevelType w:val="hybridMultilevel"/>
    <w:tmpl w:val="C4FED3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C3454A5"/>
    <w:multiLevelType w:val="hybridMultilevel"/>
    <w:tmpl w:val="605E53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FC7504"/>
    <w:multiLevelType w:val="hybridMultilevel"/>
    <w:tmpl w:val="CB4CB53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8"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1"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2"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16A441A"/>
    <w:multiLevelType w:val="hybridMultilevel"/>
    <w:tmpl w:val="5D6A184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73BB2DC5"/>
    <w:multiLevelType w:val="hybridMultilevel"/>
    <w:tmpl w:val="62E2D3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2"/>
  </w:num>
  <w:num w:numId="2">
    <w:abstractNumId w:val="10"/>
  </w:num>
  <w:num w:numId="3">
    <w:abstractNumId w:val="13"/>
  </w:num>
  <w:num w:numId="4">
    <w:abstractNumId w:val="12"/>
  </w:num>
  <w:num w:numId="5">
    <w:abstractNumId w:val="6"/>
  </w:num>
  <w:num w:numId="6">
    <w:abstractNumId w:val="14"/>
  </w:num>
  <w:num w:numId="7">
    <w:abstractNumId w:val="18"/>
  </w:num>
  <w:num w:numId="8">
    <w:abstractNumId w:val="0"/>
  </w:num>
  <w:num w:numId="9">
    <w:abstractNumId w:val="26"/>
  </w:num>
  <w:num w:numId="10">
    <w:abstractNumId w:val="19"/>
  </w:num>
  <w:num w:numId="11">
    <w:abstractNumId w:val="25"/>
  </w:num>
  <w:num w:numId="12">
    <w:abstractNumId w:val="7"/>
  </w:num>
  <w:num w:numId="13">
    <w:abstractNumId w:val="29"/>
  </w:num>
  <w:num w:numId="14">
    <w:abstractNumId w:val="1"/>
  </w:num>
  <w:num w:numId="15">
    <w:abstractNumId w:val="15"/>
  </w:num>
  <w:num w:numId="16">
    <w:abstractNumId w:val="9"/>
  </w:num>
  <w:num w:numId="17">
    <w:abstractNumId w:val="28"/>
  </w:num>
  <w:num w:numId="18">
    <w:abstractNumId w:val="16"/>
  </w:num>
  <w:num w:numId="19">
    <w:abstractNumId w:val="5"/>
  </w:num>
  <w:num w:numId="20">
    <w:abstractNumId w:val="11"/>
  </w:num>
  <w:num w:numId="21">
    <w:abstractNumId w:val="24"/>
  </w:num>
  <w:num w:numId="22">
    <w:abstractNumId w:val="23"/>
  </w:num>
  <w:num w:numId="23">
    <w:abstractNumId w:val="2"/>
  </w:num>
  <w:num w:numId="24">
    <w:abstractNumId w:val="4"/>
  </w:num>
  <w:num w:numId="25">
    <w:abstractNumId w:val="27"/>
  </w:num>
  <w:num w:numId="26">
    <w:abstractNumId w:val="8"/>
  </w:num>
  <w:num w:numId="27">
    <w:abstractNumId w:val="30"/>
  </w:num>
  <w:num w:numId="28">
    <w:abstractNumId w:val="20"/>
  </w:num>
  <w:num w:numId="29">
    <w:abstractNumId w:val="3"/>
  </w:num>
  <w:num w:numId="30">
    <w:abstractNumId w:val="17"/>
  </w:num>
  <w:num w:numId="3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proofState w:spelling="clean" w:grammar="clean"/>
  <w:doNotTrackMove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47713"/>
    <w:rsid w:val="000045C3"/>
    <w:rsid w:val="00006EC9"/>
    <w:rsid w:val="00023430"/>
    <w:rsid w:val="00026D6A"/>
    <w:rsid w:val="000601D8"/>
    <w:rsid w:val="000629C6"/>
    <w:rsid w:val="00063054"/>
    <w:rsid w:val="0007569E"/>
    <w:rsid w:val="00081A99"/>
    <w:rsid w:val="00090D37"/>
    <w:rsid w:val="00096E6F"/>
    <w:rsid w:val="000B21CE"/>
    <w:rsid w:val="000B5786"/>
    <w:rsid w:val="000C3A9E"/>
    <w:rsid w:val="001034D9"/>
    <w:rsid w:val="00105339"/>
    <w:rsid w:val="00111DB2"/>
    <w:rsid w:val="00121A33"/>
    <w:rsid w:val="001320B6"/>
    <w:rsid w:val="00140312"/>
    <w:rsid w:val="00142B6D"/>
    <w:rsid w:val="001431FA"/>
    <w:rsid w:val="00143303"/>
    <w:rsid w:val="00144A4B"/>
    <w:rsid w:val="00166FF0"/>
    <w:rsid w:val="00172736"/>
    <w:rsid w:val="00174578"/>
    <w:rsid w:val="00177848"/>
    <w:rsid w:val="0018635B"/>
    <w:rsid w:val="00193EB0"/>
    <w:rsid w:val="001A39F1"/>
    <w:rsid w:val="001B4697"/>
    <w:rsid w:val="001B664C"/>
    <w:rsid w:val="001C1D02"/>
    <w:rsid w:val="001D1BCD"/>
    <w:rsid w:val="001D3BD4"/>
    <w:rsid w:val="001E3145"/>
    <w:rsid w:val="001E4DA9"/>
    <w:rsid w:val="001E6EE5"/>
    <w:rsid w:val="001F1840"/>
    <w:rsid w:val="0020200D"/>
    <w:rsid w:val="002269C7"/>
    <w:rsid w:val="00234BF1"/>
    <w:rsid w:val="00245759"/>
    <w:rsid w:val="00247713"/>
    <w:rsid w:val="00275022"/>
    <w:rsid w:val="00275FE0"/>
    <w:rsid w:val="00286F6B"/>
    <w:rsid w:val="00293076"/>
    <w:rsid w:val="002A34A7"/>
    <w:rsid w:val="002B6E67"/>
    <w:rsid w:val="002C5BB5"/>
    <w:rsid w:val="002C77A8"/>
    <w:rsid w:val="002E766B"/>
    <w:rsid w:val="002F0538"/>
    <w:rsid w:val="002F4D99"/>
    <w:rsid w:val="002F518B"/>
    <w:rsid w:val="002F68FD"/>
    <w:rsid w:val="00320A5A"/>
    <w:rsid w:val="00321DDC"/>
    <w:rsid w:val="003226F0"/>
    <w:rsid w:val="00324904"/>
    <w:rsid w:val="0034089E"/>
    <w:rsid w:val="003513C7"/>
    <w:rsid w:val="00354B61"/>
    <w:rsid w:val="00357D5B"/>
    <w:rsid w:val="00382434"/>
    <w:rsid w:val="00392C0F"/>
    <w:rsid w:val="003B21A1"/>
    <w:rsid w:val="003C4B0D"/>
    <w:rsid w:val="003C67D0"/>
    <w:rsid w:val="003C7F7A"/>
    <w:rsid w:val="003E0AAA"/>
    <w:rsid w:val="003E2D75"/>
    <w:rsid w:val="003F2164"/>
    <w:rsid w:val="004016E9"/>
    <w:rsid w:val="00404D2D"/>
    <w:rsid w:val="0040635E"/>
    <w:rsid w:val="00416740"/>
    <w:rsid w:val="00433701"/>
    <w:rsid w:val="00447097"/>
    <w:rsid w:val="00456861"/>
    <w:rsid w:val="004661F5"/>
    <w:rsid w:val="004723C8"/>
    <w:rsid w:val="0048177B"/>
    <w:rsid w:val="004A47B4"/>
    <w:rsid w:val="004B2372"/>
    <w:rsid w:val="004B3BE0"/>
    <w:rsid w:val="004B53C1"/>
    <w:rsid w:val="004D3BFD"/>
    <w:rsid w:val="004D4480"/>
    <w:rsid w:val="004F5C25"/>
    <w:rsid w:val="00501F7E"/>
    <w:rsid w:val="00502EEC"/>
    <w:rsid w:val="005074DB"/>
    <w:rsid w:val="00521144"/>
    <w:rsid w:val="005222B3"/>
    <w:rsid w:val="00545861"/>
    <w:rsid w:val="005464AA"/>
    <w:rsid w:val="00551164"/>
    <w:rsid w:val="00552ED5"/>
    <w:rsid w:val="00557D31"/>
    <w:rsid w:val="0058463C"/>
    <w:rsid w:val="00585417"/>
    <w:rsid w:val="0059136E"/>
    <w:rsid w:val="00594056"/>
    <w:rsid w:val="00595C59"/>
    <w:rsid w:val="005B6C42"/>
    <w:rsid w:val="005C34B8"/>
    <w:rsid w:val="005D000E"/>
    <w:rsid w:val="005D2147"/>
    <w:rsid w:val="005F244D"/>
    <w:rsid w:val="005F287D"/>
    <w:rsid w:val="005F3025"/>
    <w:rsid w:val="005F445E"/>
    <w:rsid w:val="005F6F91"/>
    <w:rsid w:val="0060338A"/>
    <w:rsid w:val="00606AE5"/>
    <w:rsid w:val="006128BF"/>
    <w:rsid w:val="00652D44"/>
    <w:rsid w:val="00653262"/>
    <w:rsid w:val="00654EC5"/>
    <w:rsid w:val="0068027B"/>
    <w:rsid w:val="006A0D76"/>
    <w:rsid w:val="006A4D21"/>
    <w:rsid w:val="006B4055"/>
    <w:rsid w:val="006C2315"/>
    <w:rsid w:val="006D4B06"/>
    <w:rsid w:val="006F03E1"/>
    <w:rsid w:val="006F0DA3"/>
    <w:rsid w:val="006F367B"/>
    <w:rsid w:val="00711F4B"/>
    <w:rsid w:val="0071580F"/>
    <w:rsid w:val="00717266"/>
    <w:rsid w:val="00723A87"/>
    <w:rsid w:val="00770A50"/>
    <w:rsid w:val="00771616"/>
    <w:rsid w:val="007A2BEA"/>
    <w:rsid w:val="007A579F"/>
    <w:rsid w:val="007A677C"/>
    <w:rsid w:val="007B449E"/>
    <w:rsid w:val="007C0861"/>
    <w:rsid w:val="007C1EF1"/>
    <w:rsid w:val="007C2CF3"/>
    <w:rsid w:val="007C5C7E"/>
    <w:rsid w:val="007C666F"/>
    <w:rsid w:val="007D1A22"/>
    <w:rsid w:val="0080613D"/>
    <w:rsid w:val="00813997"/>
    <w:rsid w:val="00816EE6"/>
    <w:rsid w:val="0082475F"/>
    <w:rsid w:val="0082558D"/>
    <w:rsid w:val="008324FC"/>
    <w:rsid w:val="00840B70"/>
    <w:rsid w:val="00841C15"/>
    <w:rsid w:val="008437BA"/>
    <w:rsid w:val="008517EB"/>
    <w:rsid w:val="0085224F"/>
    <w:rsid w:val="008523FF"/>
    <w:rsid w:val="00867D60"/>
    <w:rsid w:val="008772AB"/>
    <w:rsid w:val="008A3ED3"/>
    <w:rsid w:val="008D30C9"/>
    <w:rsid w:val="008D4787"/>
    <w:rsid w:val="008E2FB2"/>
    <w:rsid w:val="00922685"/>
    <w:rsid w:val="00923487"/>
    <w:rsid w:val="0093038E"/>
    <w:rsid w:val="0093474C"/>
    <w:rsid w:val="00940943"/>
    <w:rsid w:val="0095234C"/>
    <w:rsid w:val="00961AA2"/>
    <w:rsid w:val="00970D74"/>
    <w:rsid w:val="00986747"/>
    <w:rsid w:val="00992495"/>
    <w:rsid w:val="009A58F8"/>
    <w:rsid w:val="009A64AA"/>
    <w:rsid w:val="009B08A6"/>
    <w:rsid w:val="009B2F14"/>
    <w:rsid w:val="009C3BE5"/>
    <w:rsid w:val="009D602B"/>
    <w:rsid w:val="009E4E80"/>
    <w:rsid w:val="009E6E94"/>
    <w:rsid w:val="009F393F"/>
    <w:rsid w:val="009F7EA7"/>
    <w:rsid w:val="00A01CF5"/>
    <w:rsid w:val="00A03F5C"/>
    <w:rsid w:val="00A14844"/>
    <w:rsid w:val="00A32132"/>
    <w:rsid w:val="00A3676E"/>
    <w:rsid w:val="00A4516C"/>
    <w:rsid w:val="00A56575"/>
    <w:rsid w:val="00A7322B"/>
    <w:rsid w:val="00A74BCC"/>
    <w:rsid w:val="00A803B0"/>
    <w:rsid w:val="00A843BF"/>
    <w:rsid w:val="00A85A55"/>
    <w:rsid w:val="00A87577"/>
    <w:rsid w:val="00A87B9E"/>
    <w:rsid w:val="00A9659A"/>
    <w:rsid w:val="00AC0831"/>
    <w:rsid w:val="00AC67AC"/>
    <w:rsid w:val="00AC6CB2"/>
    <w:rsid w:val="00AD00C1"/>
    <w:rsid w:val="00AD155A"/>
    <w:rsid w:val="00AD4867"/>
    <w:rsid w:val="00AE187D"/>
    <w:rsid w:val="00AF6459"/>
    <w:rsid w:val="00B0000C"/>
    <w:rsid w:val="00B02726"/>
    <w:rsid w:val="00B11554"/>
    <w:rsid w:val="00B13FBF"/>
    <w:rsid w:val="00B44D3C"/>
    <w:rsid w:val="00B474EF"/>
    <w:rsid w:val="00B54AB4"/>
    <w:rsid w:val="00B76257"/>
    <w:rsid w:val="00B9763E"/>
    <w:rsid w:val="00BA69EE"/>
    <w:rsid w:val="00BC198F"/>
    <w:rsid w:val="00BF5C8C"/>
    <w:rsid w:val="00C02470"/>
    <w:rsid w:val="00C16827"/>
    <w:rsid w:val="00C3211E"/>
    <w:rsid w:val="00C41CE9"/>
    <w:rsid w:val="00C440D6"/>
    <w:rsid w:val="00C6107E"/>
    <w:rsid w:val="00C62ECC"/>
    <w:rsid w:val="00C67BC6"/>
    <w:rsid w:val="00C90D70"/>
    <w:rsid w:val="00CA07EF"/>
    <w:rsid w:val="00CA218E"/>
    <w:rsid w:val="00CA23B8"/>
    <w:rsid w:val="00CB386D"/>
    <w:rsid w:val="00CB5BA5"/>
    <w:rsid w:val="00CC1469"/>
    <w:rsid w:val="00CC51A2"/>
    <w:rsid w:val="00CD3C10"/>
    <w:rsid w:val="00CD6B7F"/>
    <w:rsid w:val="00CF15E8"/>
    <w:rsid w:val="00CF3DCC"/>
    <w:rsid w:val="00D0121A"/>
    <w:rsid w:val="00D06B42"/>
    <w:rsid w:val="00D140AD"/>
    <w:rsid w:val="00D2308A"/>
    <w:rsid w:val="00D50B26"/>
    <w:rsid w:val="00D5416F"/>
    <w:rsid w:val="00D655EA"/>
    <w:rsid w:val="00DA0261"/>
    <w:rsid w:val="00DA46E5"/>
    <w:rsid w:val="00DA55BE"/>
    <w:rsid w:val="00DA6AE5"/>
    <w:rsid w:val="00DC1A6F"/>
    <w:rsid w:val="00DC68BF"/>
    <w:rsid w:val="00E02514"/>
    <w:rsid w:val="00E22959"/>
    <w:rsid w:val="00E24A86"/>
    <w:rsid w:val="00E30DE2"/>
    <w:rsid w:val="00E40674"/>
    <w:rsid w:val="00E44C8B"/>
    <w:rsid w:val="00E46F5C"/>
    <w:rsid w:val="00E47856"/>
    <w:rsid w:val="00E6019B"/>
    <w:rsid w:val="00E652DA"/>
    <w:rsid w:val="00E7112C"/>
    <w:rsid w:val="00E870F3"/>
    <w:rsid w:val="00E87208"/>
    <w:rsid w:val="00E95FB8"/>
    <w:rsid w:val="00EA55AF"/>
    <w:rsid w:val="00EB11C7"/>
    <w:rsid w:val="00EB2848"/>
    <w:rsid w:val="00EB4332"/>
    <w:rsid w:val="00EC5E97"/>
    <w:rsid w:val="00ED4C31"/>
    <w:rsid w:val="00EF420F"/>
    <w:rsid w:val="00EF791F"/>
    <w:rsid w:val="00F06013"/>
    <w:rsid w:val="00F37E68"/>
    <w:rsid w:val="00F51397"/>
    <w:rsid w:val="00F57746"/>
    <w:rsid w:val="00F60288"/>
    <w:rsid w:val="00F71766"/>
    <w:rsid w:val="00F75E5E"/>
    <w:rsid w:val="00F8197E"/>
    <w:rsid w:val="00F83FE0"/>
    <w:rsid w:val="00F853CC"/>
    <w:rsid w:val="00F85EF5"/>
    <w:rsid w:val="00F87EC0"/>
    <w:rsid w:val="00F93D68"/>
    <w:rsid w:val="00F94157"/>
    <w:rsid w:val="00F975B9"/>
    <w:rsid w:val="00FA3194"/>
    <w:rsid w:val="00FB2380"/>
    <w:rsid w:val="00FB76C8"/>
    <w:rsid w:val="00FC0021"/>
    <w:rsid w:val="00FC53BF"/>
    <w:rsid w:val="00FD33F8"/>
    <w:rsid w:val="00FF418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CB2F57"/>
  <w15:docId w15:val="{39FF80C4-4AFF-46BD-A196-D8EB71C8F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4B0D"/>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A85A55"/>
    <w:rPr>
      <w:sz w:val="16"/>
      <w:szCs w:val="16"/>
    </w:rPr>
  </w:style>
  <w:style w:type="paragraph" w:styleId="CommentText">
    <w:name w:val="annotation text"/>
    <w:basedOn w:val="Normal"/>
    <w:link w:val="CommentTextChar"/>
    <w:uiPriority w:val="99"/>
    <w:semiHidden/>
    <w:unhideWhenUsed/>
    <w:rsid w:val="00A85A55"/>
    <w:pPr>
      <w:spacing w:line="240" w:lineRule="auto"/>
    </w:pPr>
    <w:rPr>
      <w:sz w:val="20"/>
      <w:szCs w:val="20"/>
    </w:rPr>
  </w:style>
  <w:style w:type="character" w:customStyle="1" w:styleId="CommentTextChar">
    <w:name w:val="Comment Text Char"/>
    <w:basedOn w:val="DefaultParagraphFont"/>
    <w:link w:val="CommentText"/>
    <w:uiPriority w:val="99"/>
    <w:semiHidden/>
    <w:rsid w:val="00A85A55"/>
  </w:style>
  <w:style w:type="paragraph" w:styleId="CommentSubject">
    <w:name w:val="annotation subject"/>
    <w:basedOn w:val="CommentText"/>
    <w:next w:val="CommentText"/>
    <w:link w:val="CommentSubjectChar"/>
    <w:uiPriority w:val="99"/>
    <w:semiHidden/>
    <w:unhideWhenUsed/>
    <w:rsid w:val="00A85A55"/>
    <w:rPr>
      <w:b/>
      <w:bCs/>
    </w:rPr>
  </w:style>
  <w:style w:type="character" w:customStyle="1" w:styleId="CommentSubjectChar">
    <w:name w:val="Comment Subject Char"/>
    <w:basedOn w:val="CommentTextChar"/>
    <w:link w:val="CommentSubject"/>
    <w:uiPriority w:val="99"/>
    <w:semiHidden/>
    <w:rsid w:val="00A85A55"/>
    <w:rPr>
      <w:b/>
      <w:bCs/>
    </w:rPr>
  </w:style>
  <w:style w:type="paragraph" w:styleId="Revision">
    <w:name w:val="Revision"/>
    <w:hidden/>
    <w:uiPriority w:val="99"/>
    <w:semiHidden/>
    <w:rsid w:val="006F367B"/>
    <w:rPr>
      <w:sz w:val="22"/>
      <w:szCs w:val="22"/>
    </w:rPr>
  </w:style>
  <w:style w:type="character" w:styleId="Hyperlink">
    <w:name w:val="Hyperlink"/>
    <w:basedOn w:val="DefaultParagraphFont"/>
    <w:uiPriority w:val="99"/>
    <w:unhideWhenUsed/>
    <w:rsid w:val="00096E6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yperlink" Target="http://www.theteachertoolkit.com/index.php/tool/four-corners" TargetMode="External"/><Relationship Id="rId18" Type="http://schemas.openxmlformats.org/officeDocument/2006/relationships/hyperlink" Target="https://achievethecore.org/page/3159/ell-supports-for-writing-and-discussion"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hyperlink" Target="http://www.nea.org/tools/k-w-l-know-want-to-know-learned.html" TargetMode="External"/><Relationship Id="rId2" Type="http://schemas.openxmlformats.org/officeDocument/2006/relationships/numbering" Target="numbering.xml"/><Relationship Id="rId16" Type="http://schemas.openxmlformats.org/officeDocument/2006/relationships/hyperlink" Target="https://achievethecore.org/page/3159/ell-supports-for-writing-and-discussion" TargetMode="External"/><Relationship Id="rId20" Type="http://schemas.openxmlformats.org/officeDocument/2006/relationships/hyperlink" Target="https://achievethecore.org/page/3160/juicy-sentence-protoco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hyperlink" Target="http://www.theteachertoolkit.com/index.php/tool/frayer-model" TargetMode="External"/><Relationship Id="rId23" Type="http://schemas.openxmlformats.org/officeDocument/2006/relationships/theme" Target="theme/theme1.xml"/><Relationship Id="rId10" Type="http://schemas.openxmlformats.org/officeDocument/2006/relationships/diagramQuickStyle" Target="diagrams/quickStyle1.xml"/><Relationship Id="rId19" Type="http://schemas.openxmlformats.org/officeDocument/2006/relationships/hyperlink" Target="https://achievethecore.org/aligned/creating-sequencing-text-dependent-questions-support-english-language-learners/" TargetMode="Externa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yperlink" Target="https://achievethecore.org/page/3167/selecting-and-using-academic-vocabulary-in-instruction" TargetMode="External"/><Relationship Id="rId22"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A55A14D-89D2-1F40-BEDF-79C76162D77F}" type="doc">
      <dgm:prSet loTypeId="urn:microsoft.com/office/officeart/2005/8/layout/process1" loCatId="" qsTypeId="urn:microsoft.com/office/officeart/2005/8/quickstyle/simple1" qsCatId="simple" csTypeId="urn:microsoft.com/office/officeart/2005/8/colors/accent0_1" csCatId="mainScheme" phldr="1"/>
      <dgm:spPr/>
      <dgm:t>
        <a:bodyPr/>
        <a:lstStyle/>
        <a:p>
          <a:endParaRPr lang="en-US"/>
        </a:p>
      </dgm:t>
    </dgm:pt>
    <dgm:pt modelId="{05C9DA6F-1239-B647-AE49-FBB23EFB283F}">
      <dgm:prSet phldrT="[Text]"/>
      <dgm:spPr/>
      <dgm:t>
        <a:bodyPr/>
        <a:lstStyle/>
        <a:p>
          <a:r>
            <a:rPr lang="en-US"/>
            <a:t>recreated the Dutch cylinder</a:t>
          </a:r>
        </a:p>
      </dgm:t>
    </dgm:pt>
    <dgm:pt modelId="{3D856494-A6FD-7E45-9578-C294666D4918}" type="parTrans" cxnId="{0EB081BC-52A9-3546-91B2-689B031492EE}">
      <dgm:prSet/>
      <dgm:spPr/>
      <dgm:t>
        <a:bodyPr/>
        <a:lstStyle/>
        <a:p>
          <a:endParaRPr lang="en-US"/>
        </a:p>
      </dgm:t>
    </dgm:pt>
    <dgm:pt modelId="{7F4A9129-4A4A-E44C-A3BF-0A9CC023EBC9}" type="sibTrans" cxnId="{0EB081BC-52A9-3546-91B2-689B031492EE}">
      <dgm:prSet/>
      <dgm:spPr/>
      <dgm:t>
        <a:bodyPr/>
        <a:lstStyle/>
        <a:p>
          <a:endParaRPr lang="en-US"/>
        </a:p>
      </dgm:t>
    </dgm:pt>
    <dgm:pt modelId="{641FE850-9A70-514F-BD06-D561662388E3}">
      <dgm:prSet phldrT="[Text]"/>
      <dgm:spPr/>
      <dgm:t>
        <a:bodyPr/>
        <a:lstStyle/>
        <a:p>
          <a:r>
            <a:rPr lang="en-US"/>
            <a:t>discovered that sun spots move across the sun</a:t>
          </a:r>
        </a:p>
      </dgm:t>
    </dgm:pt>
    <dgm:pt modelId="{C5FF7A96-DBFD-B047-98D0-5F687BB822FB}" type="parTrans" cxnId="{44B71341-CE81-CA4F-9EB3-6130D2D67DDE}">
      <dgm:prSet/>
      <dgm:spPr/>
      <dgm:t>
        <a:bodyPr/>
        <a:lstStyle/>
        <a:p>
          <a:endParaRPr lang="en-US"/>
        </a:p>
      </dgm:t>
    </dgm:pt>
    <dgm:pt modelId="{11E3D03F-B453-8546-BE3A-02BAD9AD34E7}" type="sibTrans" cxnId="{44B71341-CE81-CA4F-9EB3-6130D2D67DDE}">
      <dgm:prSet/>
      <dgm:spPr/>
      <dgm:t>
        <a:bodyPr/>
        <a:lstStyle/>
        <a:p>
          <a:endParaRPr lang="en-US"/>
        </a:p>
      </dgm:t>
    </dgm:pt>
    <dgm:pt modelId="{FA100F8F-FCDA-7246-88AF-B95E91AC87F4}">
      <dgm:prSet/>
      <dgm:spPr/>
      <dgm:t>
        <a:bodyPr/>
        <a:lstStyle/>
        <a:p>
          <a:r>
            <a:rPr lang="en-US"/>
            <a:t>made a telescope that magnified 3 times</a:t>
          </a:r>
        </a:p>
      </dgm:t>
    </dgm:pt>
    <dgm:pt modelId="{874C35BE-8BA5-B046-806B-664D2DF59415}" type="parTrans" cxnId="{312EF6FE-740B-F64A-B6DF-7F1DBBEB2F19}">
      <dgm:prSet/>
      <dgm:spPr/>
      <dgm:t>
        <a:bodyPr/>
        <a:lstStyle/>
        <a:p>
          <a:endParaRPr lang="en-US"/>
        </a:p>
      </dgm:t>
    </dgm:pt>
    <dgm:pt modelId="{3D8E7121-FE1A-4248-8109-019B0C97BD85}" type="sibTrans" cxnId="{312EF6FE-740B-F64A-B6DF-7F1DBBEB2F19}">
      <dgm:prSet/>
      <dgm:spPr/>
      <dgm:t>
        <a:bodyPr/>
        <a:lstStyle/>
        <a:p>
          <a:endParaRPr lang="en-US"/>
        </a:p>
      </dgm:t>
    </dgm:pt>
    <dgm:pt modelId="{A1246799-6055-3E48-A216-E2CF693EBC6C}">
      <dgm:prSet/>
      <dgm:spPr/>
      <dgm:t>
        <a:bodyPr/>
        <a:lstStyle/>
        <a:p>
          <a:r>
            <a:rPr lang="en-US"/>
            <a:t>made a telescope that magnified 30 times</a:t>
          </a:r>
        </a:p>
      </dgm:t>
    </dgm:pt>
    <dgm:pt modelId="{EE635AB5-E535-2346-93CB-5A8401BF4CD2}" type="parTrans" cxnId="{E6333098-7295-834F-8694-68A425159A22}">
      <dgm:prSet/>
      <dgm:spPr/>
      <dgm:t>
        <a:bodyPr/>
        <a:lstStyle/>
        <a:p>
          <a:endParaRPr lang="en-US"/>
        </a:p>
      </dgm:t>
    </dgm:pt>
    <dgm:pt modelId="{7CA58962-4DF2-2246-B4DD-322AB7968921}" type="sibTrans" cxnId="{E6333098-7295-834F-8694-68A425159A22}">
      <dgm:prSet/>
      <dgm:spPr/>
      <dgm:t>
        <a:bodyPr/>
        <a:lstStyle/>
        <a:p>
          <a:endParaRPr lang="en-US"/>
        </a:p>
      </dgm:t>
    </dgm:pt>
    <dgm:pt modelId="{C1A45ADD-BBCA-814C-A566-28BCDC60A71B}">
      <dgm:prSet/>
      <dgm:spPr/>
      <dgm:t>
        <a:bodyPr/>
        <a:lstStyle/>
        <a:p>
          <a:r>
            <a:rPr lang="en-US"/>
            <a:t>discovered the landscape on the moon</a:t>
          </a:r>
        </a:p>
      </dgm:t>
    </dgm:pt>
    <dgm:pt modelId="{51644F5A-A07B-8B42-A63A-4FB907BECD03}" type="parTrans" cxnId="{573D8048-744C-2C4C-B4E0-39E38C7CEE2C}">
      <dgm:prSet/>
      <dgm:spPr/>
      <dgm:t>
        <a:bodyPr/>
        <a:lstStyle/>
        <a:p>
          <a:endParaRPr lang="en-US"/>
        </a:p>
      </dgm:t>
    </dgm:pt>
    <dgm:pt modelId="{46DFD23D-8A55-CD4F-8612-0C89DBF3CBD3}" type="sibTrans" cxnId="{573D8048-744C-2C4C-B4E0-39E38C7CEE2C}">
      <dgm:prSet/>
      <dgm:spPr/>
      <dgm:t>
        <a:bodyPr/>
        <a:lstStyle/>
        <a:p>
          <a:endParaRPr lang="en-US"/>
        </a:p>
      </dgm:t>
    </dgm:pt>
    <dgm:pt modelId="{49A1FA10-EEFB-9E48-9243-D27516E7F268}">
      <dgm:prSet/>
      <dgm:spPr/>
      <dgm:t>
        <a:bodyPr/>
        <a:lstStyle/>
        <a:p>
          <a:r>
            <a:rPr lang="en-US"/>
            <a:t>examined the other constellations and found more stars</a:t>
          </a:r>
        </a:p>
      </dgm:t>
    </dgm:pt>
    <dgm:pt modelId="{625EAB9E-F27D-574C-990A-445DCD048896}" type="parTrans" cxnId="{E190CDF9-DDBF-B74D-B250-AB96D8FE98C7}">
      <dgm:prSet/>
      <dgm:spPr/>
      <dgm:t>
        <a:bodyPr/>
        <a:lstStyle/>
        <a:p>
          <a:endParaRPr lang="en-US"/>
        </a:p>
      </dgm:t>
    </dgm:pt>
    <dgm:pt modelId="{4870FABC-7544-574F-B65D-AA06FF60FA53}" type="sibTrans" cxnId="{E190CDF9-DDBF-B74D-B250-AB96D8FE98C7}">
      <dgm:prSet/>
      <dgm:spPr/>
      <dgm:t>
        <a:bodyPr/>
        <a:lstStyle/>
        <a:p>
          <a:endParaRPr lang="en-US"/>
        </a:p>
      </dgm:t>
    </dgm:pt>
    <dgm:pt modelId="{A7AEF46B-2C39-9446-920C-C54A0B78CE94}">
      <dgm:prSet/>
      <dgm:spPr/>
      <dgm:t>
        <a:bodyPr/>
        <a:lstStyle/>
        <a:p>
          <a:r>
            <a:rPr lang="en-US"/>
            <a:t>discovered that Jupiter has four moons that move around it, just as Earth has one</a:t>
          </a:r>
        </a:p>
      </dgm:t>
    </dgm:pt>
    <dgm:pt modelId="{252114D0-E280-1A4A-8864-F30A207D0C03}" type="parTrans" cxnId="{BF7F3128-2977-3546-A993-F2B5210F1E95}">
      <dgm:prSet/>
      <dgm:spPr/>
      <dgm:t>
        <a:bodyPr/>
        <a:lstStyle/>
        <a:p>
          <a:endParaRPr lang="en-US"/>
        </a:p>
      </dgm:t>
    </dgm:pt>
    <dgm:pt modelId="{C12DDEE0-7ACD-F643-9A05-41391141F7FE}" type="sibTrans" cxnId="{BF7F3128-2977-3546-A993-F2B5210F1E95}">
      <dgm:prSet/>
      <dgm:spPr/>
      <dgm:t>
        <a:bodyPr/>
        <a:lstStyle/>
        <a:p>
          <a:endParaRPr lang="en-US"/>
        </a:p>
      </dgm:t>
    </dgm:pt>
    <dgm:pt modelId="{15DE275D-B1E0-8248-BBA9-6EEA66CB8562}">
      <dgm:prSet/>
      <dgm:spPr/>
      <dgm:t>
        <a:bodyPr/>
        <a:lstStyle/>
        <a:p>
          <a:r>
            <a:rPr lang="en-US"/>
            <a:t>discovered that there are millions and millions of stars</a:t>
          </a:r>
        </a:p>
      </dgm:t>
    </dgm:pt>
    <dgm:pt modelId="{F327C54A-D387-C64C-919D-B8A2F77EE6A3}" type="parTrans" cxnId="{76DE9238-B26E-B043-87EF-91DBD0B78A9E}">
      <dgm:prSet/>
      <dgm:spPr/>
      <dgm:t>
        <a:bodyPr/>
        <a:lstStyle/>
        <a:p>
          <a:endParaRPr lang="en-US"/>
        </a:p>
      </dgm:t>
    </dgm:pt>
    <dgm:pt modelId="{DE956FA4-C59F-794F-A267-7260EC71DF53}" type="sibTrans" cxnId="{76DE9238-B26E-B043-87EF-91DBD0B78A9E}">
      <dgm:prSet/>
      <dgm:spPr/>
      <dgm:t>
        <a:bodyPr/>
        <a:lstStyle/>
        <a:p>
          <a:endParaRPr lang="en-US"/>
        </a:p>
      </dgm:t>
    </dgm:pt>
    <dgm:pt modelId="{2DBF1E1E-65D3-E343-B462-9757ED940D16}">
      <dgm:prSet/>
      <dgm:spPr/>
      <dgm:t>
        <a:bodyPr/>
        <a:lstStyle/>
        <a:p>
          <a:r>
            <a:rPr lang="en-US"/>
            <a:t>discovered that Venus’ appearance changes in the night sky</a:t>
          </a:r>
        </a:p>
      </dgm:t>
    </dgm:pt>
    <dgm:pt modelId="{7B83CB2C-C731-7848-B2AE-CEC04256CBEC}" type="parTrans" cxnId="{41C7D0C0-048F-BC43-9605-505F297C2203}">
      <dgm:prSet/>
      <dgm:spPr/>
      <dgm:t>
        <a:bodyPr/>
        <a:lstStyle/>
        <a:p>
          <a:endParaRPr lang="en-US"/>
        </a:p>
      </dgm:t>
    </dgm:pt>
    <dgm:pt modelId="{A4D27FD9-D9EF-6244-8811-E1AEFD20E546}" type="sibTrans" cxnId="{41C7D0C0-048F-BC43-9605-505F297C2203}">
      <dgm:prSet/>
      <dgm:spPr/>
      <dgm:t>
        <a:bodyPr/>
        <a:lstStyle/>
        <a:p>
          <a:endParaRPr lang="en-US"/>
        </a:p>
      </dgm:t>
    </dgm:pt>
    <dgm:pt modelId="{3F9C77F5-A904-7F4D-AD44-5F5CE0F6C7D8}">
      <dgm:prSet/>
      <dgm:spPr/>
      <dgm:t>
        <a:bodyPr/>
        <a:lstStyle/>
        <a:p>
          <a:r>
            <a:rPr lang="en-US"/>
            <a:t>discovered that the Earth circled the sun</a:t>
          </a:r>
        </a:p>
      </dgm:t>
    </dgm:pt>
    <dgm:pt modelId="{0E690C20-657C-7C49-A4A8-D2341C8D5B2C}" type="parTrans" cxnId="{2B7BB095-EC04-6141-926F-C6A2CC686B77}">
      <dgm:prSet/>
      <dgm:spPr/>
      <dgm:t>
        <a:bodyPr/>
        <a:lstStyle/>
        <a:p>
          <a:endParaRPr lang="en-US"/>
        </a:p>
      </dgm:t>
    </dgm:pt>
    <dgm:pt modelId="{335B3086-0867-9C4D-BE10-577ADD6F74D2}" type="sibTrans" cxnId="{2B7BB095-EC04-6141-926F-C6A2CC686B77}">
      <dgm:prSet/>
      <dgm:spPr/>
      <dgm:t>
        <a:bodyPr/>
        <a:lstStyle/>
        <a:p>
          <a:endParaRPr lang="en-US"/>
        </a:p>
      </dgm:t>
    </dgm:pt>
    <dgm:pt modelId="{097E9C33-B2C6-DD4B-8061-6D8DE45D26FC}" type="pres">
      <dgm:prSet presAssocID="{5A55A14D-89D2-1F40-BEDF-79C76162D77F}" presName="Name0" presStyleCnt="0">
        <dgm:presLayoutVars>
          <dgm:dir/>
          <dgm:resizeHandles val="exact"/>
        </dgm:presLayoutVars>
      </dgm:prSet>
      <dgm:spPr/>
    </dgm:pt>
    <dgm:pt modelId="{6F5FA972-391C-0C40-9CC0-788E78CF38C5}" type="pres">
      <dgm:prSet presAssocID="{05C9DA6F-1239-B647-AE49-FBB23EFB283F}" presName="node" presStyleLbl="node1" presStyleIdx="0" presStyleCnt="10">
        <dgm:presLayoutVars>
          <dgm:bulletEnabled val="1"/>
        </dgm:presLayoutVars>
      </dgm:prSet>
      <dgm:spPr/>
    </dgm:pt>
    <dgm:pt modelId="{5E2F68CB-14DA-7D46-8822-BDC876E60C87}" type="pres">
      <dgm:prSet presAssocID="{7F4A9129-4A4A-E44C-A3BF-0A9CC023EBC9}" presName="sibTrans" presStyleLbl="sibTrans2D1" presStyleIdx="0" presStyleCnt="9"/>
      <dgm:spPr/>
    </dgm:pt>
    <dgm:pt modelId="{26ABFFF8-A90C-A44D-9747-4BCBEC8874DA}" type="pres">
      <dgm:prSet presAssocID="{7F4A9129-4A4A-E44C-A3BF-0A9CC023EBC9}" presName="connectorText" presStyleLbl="sibTrans2D1" presStyleIdx="0" presStyleCnt="9"/>
      <dgm:spPr/>
    </dgm:pt>
    <dgm:pt modelId="{D79F1CB5-3D16-0F42-B7C8-CCC42A1F421A}" type="pres">
      <dgm:prSet presAssocID="{FA100F8F-FCDA-7246-88AF-B95E91AC87F4}" presName="node" presStyleLbl="node1" presStyleIdx="1" presStyleCnt="10">
        <dgm:presLayoutVars>
          <dgm:bulletEnabled val="1"/>
        </dgm:presLayoutVars>
      </dgm:prSet>
      <dgm:spPr/>
    </dgm:pt>
    <dgm:pt modelId="{C336C922-EDF6-4441-8511-2419CF0FC4E9}" type="pres">
      <dgm:prSet presAssocID="{3D8E7121-FE1A-4248-8109-019B0C97BD85}" presName="sibTrans" presStyleLbl="sibTrans2D1" presStyleIdx="1" presStyleCnt="9"/>
      <dgm:spPr/>
    </dgm:pt>
    <dgm:pt modelId="{91048D1C-3102-C94B-BC69-D06F6D78C7BE}" type="pres">
      <dgm:prSet presAssocID="{3D8E7121-FE1A-4248-8109-019B0C97BD85}" presName="connectorText" presStyleLbl="sibTrans2D1" presStyleIdx="1" presStyleCnt="9"/>
      <dgm:spPr/>
    </dgm:pt>
    <dgm:pt modelId="{CF847E06-5C64-7B4B-A6B6-D9AFF30F918D}" type="pres">
      <dgm:prSet presAssocID="{A1246799-6055-3E48-A216-E2CF693EBC6C}" presName="node" presStyleLbl="node1" presStyleIdx="2" presStyleCnt="10">
        <dgm:presLayoutVars>
          <dgm:bulletEnabled val="1"/>
        </dgm:presLayoutVars>
      </dgm:prSet>
      <dgm:spPr/>
    </dgm:pt>
    <dgm:pt modelId="{0A981D96-8851-6F4C-8A1F-A63C54790E68}" type="pres">
      <dgm:prSet presAssocID="{7CA58962-4DF2-2246-B4DD-322AB7968921}" presName="sibTrans" presStyleLbl="sibTrans2D1" presStyleIdx="2" presStyleCnt="9"/>
      <dgm:spPr/>
    </dgm:pt>
    <dgm:pt modelId="{0386933A-3823-2F45-A0DD-925E60B61108}" type="pres">
      <dgm:prSet presAssocID="{7CA58962-4DF2-2246-B4DD-322AB7968921}" presName="connectorText" presStyleLbl="sibTrans2D1" presStyleIdx="2" presStyleCnt="9"/>
      <dgm:spPr/>
    </dgm:pt>
    <dgm:pt modelId="{1D4F4A1D-5E8D-624D-AC01-02F85CEE6E92}" type="pres">
      <dgm:prSet presAssocID="{C1A45ADD-BBCA-814C-A566-28BCDC60A71B}" presName="node" presStyleLbl="node1" presStyleIdx="3" presStyleCnt="10">
        <dgm:presLayoutVars>
          <dgm:bulletEnabled val="1"/>
        </dgm:presLayoutVars>
      </dgm:prSet>
      <dgm:spPr/>
    </dgm:pt>
    <dgm:pt modelId="{68EEE55C-CD5A-0D4D-9D22-E15DED7DE6AA}" type="pres">
      <dgm:prSet presAssocID="{46DFD23D-8A55-CD4F-8612-0C89DBF3CBD3}" presName="sibTrans" presStyleLbl="sibTrans2D1" presStyleIdx="3" presStyleCnt="9"/>
      <dgm:spPr/>
    </dgm:pt>
    <dgm:pt modelId="{B7710804-E494-D945-9C6C-14199480A2DF}" type="pres">
      <dgm:prSet presAssocID="{46DFD23D-8A55-CD4F-8612-0C89DBF3CBD3}" presName="connectorText" presStyleLbl="sibTrans2D1" presStyleIdx="3" presStyleCnt="9"/>
      <dgm:spPr/>
    </dgm:pt>
    <dgm:pt modelId="{E5EBC310-0932-804C-8E0F-57878A43C363}" type="pres">
      <dgm:prSet presAssocID="{49A1FA10-EEFB-9E48-9243-D27516E7F268}" presName="node" presStyleLbl="node1" presStyleIdx="4" presStyleCnt="10">
        <dgm:presLayoutVars>
          <dgm:bulletEnabled val="1"/>
        </dgm:presLayoutVars>
      </dgm:prSet>
      <dgm:spPr/>
    </dgm:pt>
    <dgm:pt modelId="{66188940-6266-C045-8366-A3CBC0EC0ABE}" type="pres">
      <dgm:prSet presAssocID="{4870FABC-7544-574F-B65D-AA06FF60FA53}" presName="sibTrans" presStyleLbl="sibTrans2D1" presStyleIdx="4" presStyleCnt="9"/>
      <dgm:spPr/>
    </dgm:pt>
    <dgm:pt modelId="{AC9B0003-C09C-624F-8678-D88CFC2E2F6E}" type="pres">
      <dgm:prSet presAssocID="{4870FABC-7544-574F-B65D-AA06FF60FA53}" presName="connectorText" presStyleLbl="sibTrans2D1" presStyleIdx="4" presStyleCnt="9"/>
      <dgm:spPr/>
    </dgm:pt>
    <dgm:pt modelId="{C5D7CAA8-D864-C849-A1CF-4EF5E409E3EC}" type="pres">
      <dgm:prSet presAssocID="{A7AEF46B-2C39-9446-920C-C54A0B78CE94}" presName="node" presStyleLbl="node1" presStyleIdx="5" presStyleCnt="10">
        <dgm:presLayoutVars>
          <dgm:bulletEnabled val="1"/>
        </dgm:presLayoutVars>
      </dgm:prSet>
      <dgm:spPr/>
    </dgm:pt>
    <dgm:pt modelId="{21B81653-4A0A-D04A-A0AA-EC57ED88B4AD}" type="pres">
      <dgm:prSet presAssocID="{C12DDEE0-7ACD-F643-9A05-41391141F7FE}" presName="sibTrans" presStyleLbl="sibTrans2D1" presStyleIdx="5" presStyleCnt="9"/>
      <dgm:spPr/>
    </dgm:pt>
    <dgm:pt modelId="{AED3738F-6D67-614C-9EA8-88D3A042612B}" type="pres">
      <dgm:prSet presAssocID="{C12DDEE0-7ACD-F643-9A05-41391141F7FE}" presName="connectorText" presStyleLbl="sibTrans2D1" presStyleIdx="5" presStyleCnt="9"/>
      <dgm:spPr/>
    </dgm:pt>
    <dgm:pt modelId="{613479BD-5D7E-1A4C-9D9F-BDB7C31B8E17}" type="pres">
      <dgm:prSet presAssocID="{15DE275D-B1E0-8248-BBA9-6EEA66CB8562}" presName="node" presStyleLbl="node1" presStyleIdx="6" presStyleCnt="10">
        <dgm:presLayoutVars>
          <dgm:bulletEnabled val="1"/>
        </dgm:presLayoutVars>
      </dgm:prSet>
      <dgm:spPr/>
    </dgm:pt>
    <dgm:pt modelId="{5DF2B228-F508-254D-9AE1-C6C6768DFD6D}" type="pres">
      <dgm:prSet presAssocID="{DE956FA4-C59F-794F-A267-7260EC71DF53}" presName="sibTrans" presStyleLbl="sibTrans2D1" presStyleIdx="6" presStyleCnt="9"/>
      <dgm:spPr/>
    </dgm:pt>
    <dgm:pt modelId="{B51A8BFA-AEAF-A645-A398-9D7853A31B40}" type="pres">
      <dgm:prSet presAssocID="{DE956FA4-C59F-794F-A267-7260EC71DF53}" presName="connectorText" presStyleLbl="sibTrans2D1" presStyleIdx="6" presStyleCnt="9"/>
      <dgm:spPr/>
    </dgm:pt>
    <dgm:pt modelId="{8A5CECBC-3FD1-7249-9D23-1E9A466DBB99}" type="pres">
      <dgm:prSet presAssocID="{2DBF1E1E-65D3-E343-B462-9757ED940D16}" presName="node" presStyleLbl="node1" presStyleIdx="7" presStyleCnt="10">
        <dgm:presLayoutVars>
          <dgm:bulletEnabled val="1"/>
        </dgm:presLayoutVars>
      </dgm:prSet>
      <dgm:spPr/>
    </dgm:pt>
    <dgm:pt modelId="{016EC9B2-326A-704A-B0DF-CFB98A984B54}" type="pres">
      <dgm:prSet presAssocID="{A4D27FD9-D9EF-6244-8811-E1AEFD20E546}" presName="sibTrans" presStyleLbl="sibTrans2D1" presStyleIdx="7" presStyleCnt="9"/>
      <dgm:spPr/>
    </dgm:pt>
    <dgm:pt modelId="{5F2A249D-EC02-2249-8B5F-DB1835340FCA}" type="pres">
      <dgm:prSet presAssocID="{A4D27FD9-D9EF-6244-8811-E1AEFD20E546}" presName="connectorText" presStyleLbl="sibTrans2D1" presStyleIdx="7" presStyleCnt="9"/>
      <dgm:spPr/>
    </dgm:pt>
    <dgm:pt modelId="{A0FA850D-2415-534F-897E-684174E9D769}" type="pres">
      <dgm:prSet presAssocID="{641FE850-9A70-514F-BD06-D561662388E3}" presName="node" presStyleLbl="node1" presStyleIdx="8" presStyleCnt="10">
        <dgm:presLayoutVars>
          <dgm:bulletEnabled val="1"/>
        </dgm:presLayoutVars>
      </dgm:prSet>
      <dgm:spPr/>
    </dgm:pt>
    <dgm:pt modelId="{8B8C476B-8493-AF40-98A3-A2FC9A1D5567}" type="pres">
      <dgm:prSet presAssocID="{11E3D03F-B453-8546-BE3A-02BAD9AD34E7}" presName="sibTrans" presStyleLbl="sibTrans2D1" presStyleIdx="8" presStyleCnt="9"/>
      <dgm:spPr/>
    </dgm:pt>
    <dgm:pt modelId="{503A964E-8352-0D48-B9DC-D6E586714295}" type="pres">
      <dgm:prSet presAssocID="{11E3D03F-B453-8546-BE3A-02BAD9AD34E7}" presName="connectorText" presStyleLbl="sibTrans2D1" presStyleIdx="8" presStyleCnt="9"/>
      <dgm:spPr/>
    </dgm:pt>
    <dgm:pt modelId="{0791BC4D-AD9F-8644-8921-FB9266A58110}" type="pres">
      <dgm:prSet presAssocID="{3F9C77F5-A904-7F4D-AD44-5F5CE0F6C7D8}" presName="node" presStyleLbl="node1" presStyleIdx="9" presStyleCnt="10">
        <dgm:presLayoutVars>
          <dgm:bulletEnabled val="1"/>
        </dgm:presLayoutVars>
      </dgm:prSet>
      <dgm:spPr/>
    </dgm:pt>
  </dgm:ptLst>
  <dgm:cxnLst>
    <dgm:cxn modelId="{7FCEEC08-49FE-4DF5-AC4E-186B1C0BD2A2}" type="presOf" srcId="{A1246799-6055-3E48-A216-E2CF693EBC6C}" destId="{CF847E06-5C64-7B4B-A6B6-D9AFF30F918D}" srcOrd="0" destOrd="0" presId="urn:microsoft.com/office/officeart/2005/8/layout/process1"/>
    <dgm:cxn modelId="{48554709-F399-4D5D-AFCE-79DB5D1F29A4}" type="presOf" srcId="{A4D27FD9-D9EF-6244-8811-E1AEFD20E546}" destId="{016EC9B2-326A-704A-B0DF-CFB98A984B54}" srcOrd="0" destOrd="0" presId="urn:microsoft.com/office/officeart/2005/8/layout/process1"/>
    <dgm:cxn modelId="{756E340F-61E7-4EEC-8EE6-C5E39DA73FBC}" type="presOf" srcId="{4870FABC-7544-574F-B65D-AA06FF60FA53}" destId="{AC9B0003-C09C-624F-8678-D88CFC2E2F6E}" srcOrd="1" destOrd="0" presId="urn:microsoft.com/office/officeart/2005/8/layout/process1"/>
    <dgm:cxn modelId="{4D0A1612-6636-4C83-8475-00F92C85BE9E}" type="presOf" srcId="{641FE850-9A70-514F-BD06-D561662388E3}" destId="{A0FA850D-2415-534F-897E-684174E9D769}" srcOrd="0" destOrd="0" presId="urn:microsoft.com/office/officeart/2005/8/layout/process1"/>
    <dgm:cxn modelId="{7F31D914-8C68-4227-8DA7-F0BBA6B7C25D}" type="presOf" srcId="{2DBF1E1E-65D3-E343-B462-9757ED940D16}" destId="{8A5CECBC-3FD1-7249-9D23-1E9A466DBB99}" srcOrd="0" destOrd="0" presId="urn:microsoft.com/office/officeart/2005/8/layout/process1"/>
    <dgm:cxn modelId="{9677481D-EAC2-45F8-9B47-52A82F8B9F1D}" type="presOf" srcId="{3F9C77F5-A904-7F4D-AD44-5F5CE0F6C7D8}" destId="{0791BC4D-AD9F-8644-8921-FB9266A58110}" srcOrd="0" destOrd="0" presId="urn:microsoft.com/office/officeart/2005/8/layout/process1"/>
    <dgm:cxn modelId="{68515D20-D104-4C9D-869F-06975969BDF4}" type="presOf" srcId="{11E3D03F-B453-8546-BE3A-02BAD9AD34E7}" destId="{8B8C476B-8493-AF40-98A3-A2FC9A1D5567}" srcOrd="0" destOrd="0" presId="urn:microsoft.com/office/officeart/2005/8/layout/process1"/>
    <dgm:cxn modelId="{F8C19522-F5C3-4FAE-8F3B-C509C1C56012}" type="presOf" srcId="{05C9DA6F-1239-B647-AE49-FBB23EFB283F}" destId="{6F5FA972-391C-0C40-9CC0-788E78CF38C5}" srcOrd="0" destOrd="0" presId="urn:microsoft.com/office/officeart/2005/8/layout/process1"/>
    <dgm:cxn modelId="{BF7F3128-2977-3546-A993-F2B5210F1E95}" srcId="{5A55A14D-89D2-1F40-BEDF-79C76162D77F}" destId="{A7AEF46B-2C39-9446-920C-C54A0B78CE94}" srcOrd="5" destOrd="0" parTransId="{252114D0-E280-1A4A-8864-F30A207D0C03}" sibTransId="{C12DDEE0-7ACD-F643-9A05-41391141F7FE}"/>
    <dgm:cxn modelId="{76DE9238-B26E-B043-87EF-91DBD0B78A9E}" srcId="{5A55A14D-89D2-1F40-BEDF-79C76162D77F}" destId="{15DE275D-B1E0-8248-BBA9-6EEA66CB8562}" srcOrd="6" destOrd="0" parTransId="{F327C54A-D387-C64C-919D-B8A2F77EE6A3}" sibTransId="{DE956FA4-C59F-794F-A267-7260EC71DF53}"/>
    <dgm:cxn modelId="{44B71341-CE81-CA4F-9EB3-6130D2D67DDE}" srcId="{5A55A14D-89D2-1F40-BEDF-79C76162D77F}" destId="{641FE850-9A70-514F-BD06-D561662388E3}" srcOrd="8" destOrd="0" parTransId="{C5FF7A96-DBFD-B047-98D0-5F687BB822FB}" sibTransId="{11E3D03F-B453-8546-BE3A-02BAD9AD34E7}"/>
    <dgm:cxn modelId="{8EBE8161-4AD6-40AD-8FAF-04B22174E28B}" type="presOf" srcId="{A4D27FD9-D9EF-6244-8811-E1AEFD20E546}" destId="{5F2A249D-EC02-2249-8B5F-DB1835340FCA}" srcOrd="1" destOrd="0" presId="urn:microsoft.com/office/officeart/2005/8/layout/process1"/>
    <dgm:cxn modelId="{D4586343-4DC3-483C-B3EA-8EE994DF546A}" type="presOf" srcId="{11E3D03F-B453-8546-BE3A-02BAD9AD34E7}" destId="{503A964E-8352-0D48-B9DC-D6E586714295}" srcOrd="1" destOrd="0" presId="urn:microsoft.com/office/officeart/2005/8/layout/process1"/>
    <dgm:cxn modelId="{85F1D464-D2A5-4611-B8B0-6632103B2A3A}" type="presOf" srcId="{15DE275D-B1E0-8248-BBA9-6EEA66CB8562}" destId="{613479BD-5D7E-1A4C-9D9F-BDB7C31B8E17}" srcOrd="0" destOrd="0" presId="urn:microsoft.com/office/officeart/2005/8/layout/process1"/>
    <dgm:cxn modelId="{573D8048-744C-2C4C-B4E0-39E38C7CEE2C}" srcId="{5A55A14D-89D2-1F40-BEDF-79C76162D77F}" destId="{C1A45ADD-BBCA-814C-A566-28BCDC60A71B}" srcOrd="3" destOrd="0" parTransId="{51644F5A-A07B-8B42-A63A-4FB907BECD03}" sibTransId="{46DFD23D-8A55-CD4F-8612-0C89DBF3CBD3}"/>
    <dgm:cxn modelId="{CF7E9772-834D-4A75-9A90-ABA45B36F5CB}" type="presOf" srcId="{3D8E7121-FE1A-4248-8109-019B0C97BD85}" destId="{C336C922-EDF6-4441-8511-2419CF0FC4E9}" srcOrd="0" destOrd="0" presId="urn:microsoft.com/office/officeart/2005/8/layout/process1"/>
    <dgm:cxn modelId="{E1FAA68D-A238-447E-97B6-214EE1ECB439}" type="presOf" srcId="{3D8E7121-FE1A-4248-8109-019B0C97BD85}" destId="{91048D1C-3102-C94B-BC69-D06F6D78C7BE}" srcOrd="1" destOrd="0" presId="urn:microsoft.com/office/officeart/2005/8/layout/process1"/>
    <dgm:cxn modelId="{5169258E-F3BE-4C48-8FA0-3CF116342087}" type="presOf" srcId="{DE956FA4-C59F-794F-A267-7260EC71DF53}" destId="{5DF2B228-F508-254D-9AE1-C6C6768DFD6D}" srcOrd="0" destOrd="0" presId="urn:microsoft.com/office/officeart/2005/8/layout/process1"/>
    <dgm:cxn modelId="{EC749894-AC2C-4341-9E39-938837BBA2F9}" type="presOf" srcId="{A7AEF46B-2C39-9446-920C-C54A0B78CE94}" destId="{C5D7CAA8-D864-C849-A1CF-4EF5E409E3EC}" srcOrd="0" destOrd="0" presId="urn:microsoft.com/office/officeart/2005/8/layout/process1"/>
    <dgm:cxn modelId="{2B7BB095-EC04-6141-926F-C6A2CC686B77}" srcId="{5A55A14D-89D2-1F40-BEDF-79C76162D77F}" destId="{3F9C77F5-A904-7F4D-AD44-5F5CE0F6C7D8}" srcOrd="9" destOrd="0" parTransId="{0E690C20-657C-7C49-A4A8-D2341C8D5B2C}" sibTransId="{335B3086-0867-9C4D-BE10-577ADD6F74D2}"/>
    <dgm:cxn modelId="{E6333098-7295-834F-8694-68A425159A22}" srcId="{5A55A14D-89D2-1F40-BEDF-79C76162D77F}" destId="{A1246799-6055-3E48-A216-E2CF693EBC6C}" srcOrd="2" destOrd="0" parTransId="{EE635AB5-E535-2346-93CB-5A8401BF4CD2}" sibTransId="{7CA58962-4DF2-2246-B4DD-322AB7968921}"/>
    <dgm:cxn modelId="{4DD44F99-540A-4870-A844-FF9A17DBDFD1}" type="presOf" srcId="{C1A45ADD-BBCA-814C-A566-28BCDC60A71B}" destId="{1D4F4A1D-5E8D-624D-AC01-02F85CEE6E92}" srcOrd="0" destOrd="0" presId="urn:microsoft.com/office/officeart/2005/8/layout/process1"/>
    <dgm:cxn modelId="{9C21829F-1BC5-4F92-A921-421AF2540BDA}" type="presOf" srcId="{46DFD23D-8A55-CD4F-8612-0C89DBF3CBD3}" destId="{B7710804-E494-D945-9C6C-14199480A2DF}" srcOrd="1" destOrd="0" presId="urn:microsoft.com/office/officeart/2005/8/layout/process1"/>
    <dgm:cxn modelId="{C90E99A6-E464-4F2F-84D6-AB857718D8E5}" type="presOf" srcId="{46DFD23D-8A55-CD4F-8612-0C89DBF3CBD3}" destId="{68EEE55C-CD5A-0D4D-9D22-E15DED7DE6AA}" srcOrd="0" destOrd="0" presId="urn:microsoft.com/office/officeart/2005/8/layout/process1"/>
    <dgm:cxn modelId="{E701E9AF-5D1F-4532-BB5C-57C9CDA354C2}" type="presOf" srcId="{DE956FA4-C59F-794F-A267-7260EC71DF53}" destId="{B51A8BFA-AEAF-A645-A398-9D7853A31B40}" srcOrd="1" destOrd="0" presId="urn:microsoft.com/office/officeart/2005/8/layout/process1"/>
    <dgm:cxn modelId="{72B872B0-1954-4759-B2CE-4CFC0D69892A}" type="presOf" srcId="{C12DDEE0-7ACD-F643-9A05-41391141F7FE}" destId="{AED3738F-6D67-614C-9EA8-88D3A042612B}" srcOrd="1" destOrd="0" presId="urn:microsoft.com/office/officeart/2005/8/layout/process1"/>
    <dgm:cxn modelId="{0EB081BC-52A9-3546-91B2-689B031492EE}" srcId="{5A55A14D-89D2-1F40-BEDF-79C76162D77F}" destId="{05C9DA6F-1239-B647-AE49-FBB23EFB283F}" srcOrd="0" destOrd="0" parTransId="{3D856494-A6FD-7E45-9578-C294666D4918}" sibTransId="{7F4A9129-4A4A-E44C-A3BF-0A9CC023EBC9}"/>
    <dgm:cxn modelId="{41C7D0C0-048F-BC43-9605-505F297C2203}" srcId="{5A55A14D-89D2-1F40-BEDF-79C76162D77F}" destId="{2DBF1E1E-65D3-E343-B462-9757ED940D16}" srcOrd="7" destOrd="0" parTransId="{7B83CB2C-C731-7848-B2AE-CEC04256CBEC}" sibTransId="{A4D27FD9-D9EF-6244-8811-E1AEFD20E546}"/>
    <dgm:cxn modelId="{870D2BC9-26C2-4934-B5EA-9BB52F8EDD34}" type="presOf" srcId="{C12DDEE0-7ACD-F643-9A05-41391141F7FE}" destId="{21B81653-4A0A-D04A-A0AA-EC57ED88B4AD}" srcOrd="0" destOrd="0" presId="urn:microsoft.com/office/officeart/2005/8/layout/process1"/>
    <dgm:cxn modelId="{7A50FACC-73A9-4418-AB70-7F2024EDCB36}" type="presOf" srcId="{7F4A9129-4A4A-E44C-A3BF-0A9CC023EBC9}" destId="{26ABFFF8-A90C-A44D-9747-4BCBEC8874DA}" srcOrd="1" destOrd="0" presId="urn:microsoft.com/office/officeart/2005/8/layout/process1"/>
    <dgm:cxn modelId="{9C1679CF-71C2-46CC-8414-EEB70E9B254E}" type="presOf" srcId="{5A55A14D-89D2-1F40-BEDF-79C76162D77F}" destId="{097E9C33-B2C6-DD4B-8061-6D8DE45D26FC}" srcOrd="0" destOrd="0" presId="urn:microsoft.com/office/officeart/2005/8/layout/process1"/>
    <dgm:cxn modelId="{92FEABD9-ED29-4CEB-A9F2-1D03D253B61C}" type="presOf" srcId="{7CA58962-4DF2-2246-B4DD-322AB7968921}" destId="{0386933A-3823-2F45-A0DD-925E60B61108}" srcOrd="1" destOrd="0" presId="urn:microsoft.com/office/officeart/2005/8/layout/process1"/>
    <dgm:cxn modelId="{C6036CDA-7954-4A3B-B8C2-6EC694A0D812}" type="presOf" srcId="{49A1FA10-EEFB-9E48-9243-D27516E7F268}" destId="{E5EBC310-0932-804C-8E0F-57878A43C363}" srcOrd="0" destOrd="0" presId="urn:microsoft.com/office/officeart/2005/8/layout/process1"/>
    <dgm:cxn modelId="{B74B4BDB-E807-4778-A5C0-8E6D5D34D6BB}" type="presOf" srcId="{7F4A9129-4A4A-E44C-A3BF-0A9CC023EBC9}" destId="{5E2F68CB-14DA-7D46-8822-BDC876E60C87}" srcOrd="0" destOrd="0" presId="urn:microsoft.com/office/officeart/2005/8/layout/process1"/>
    <dgm:cxn modelId="{A88ADBE7-4743-4D87-BBFA-6E855941BDEE}" type="presOf" srcId="{4870FABC-7544-574F-B65D-AA06FF60FA53}" destId="{66188940-6266-C045-8366-A3CBC0EC0ABE}" srcOrd="0" destOrd="0" presId="urn:microsoft.com/office/officeart/2005/8/layout/process1"/>
    <dgm:cxn modelId="{EF0F61E9-ABAC-4CC4-8B60-F392020A3993}" type="presOf" srcId="{7CA58962-4DF2-2246-B4DD-322AB7968921}" destId="{0A981D96-8851-6F4C-8A1F-A63C54790E68}" srcOrd="0" destOrd="0" presId="urn:microsoft.com/office/officeart/2005/8/layout/process1"/>
    <dgm:cxn modelId="{1B2039EC-F906-40A7-9AF5-AB33B06F02BC}" type="presOf" srcId="{FA100F8F-FCDA-7246-88AF-B95E91AC87F4}" destId="{D79F1CB5-3D16-0F42-B7C8-CCC42A1F421A}" srcOrd="0" destOrd="0" presId="urn:microsoft.com/office/officeart/2005/8/layout/process1"/>
    <dgm:cxn modelId="{E190CDF9-DDBF-B74D-B250-AB96D8FE98C7}" srcId="{5A55A14D-89D2-1F40-BEDF-79C76162D77F}" destId="{49A1FA10-EEFB-9E48-9243-D27516E7F268}" srcOrd="4" destOrd="0" parTransId="{625EAB9E-F27D-574C-990A-445DCD048896}" sibTransId="{4870FABC-7544-574F-B65D-AA06FF60FA53}"/>
    <dgm:cxn modelId="{312EF6FE-740B-F64A-B6DF-7F1DBBEB2F19}" srcId="{5A55A14D-89D2-1F40-BEDF-79C76162D77F}" destId="{FA100F8F-FCDA-7246-88AF-B95E91AC87F4}" srcOrd="1" destOrd="0" parTransId="{874C35BE-8BA5-B046-806B-664D2DF59415}" sibTransId="{3D8E7121-FE1A-4248-8109-019B0C97BD85}"/>
    <dgm:cxn modelId="{E9B7B076-5925-46F7-AF21-87BA1E9BCBE4}" type="presParOf" srcId="{097E9C33-B2C6-DD4B-8061-6D8DE45D26FC}" destId="{6F5FA972-391C-0C40-9CC0-788E78CF38C5}" srcOrd="0" destOrd="0" presId="urn:microsoft.com/office/officeart/2005/8/layout/process1"/>
    <dgm:cxn modelId="{058C7EB5-7C91-4775-BFDC-5BF331FBD53A}" type="presParOf" srcId="{097E9C33-B2C6-DD4B-8061-6D8DE45D26FC}" destId="{5E2F68CB-14DA-7D46-8822-BDC876E60C87}" srcOrd="1" destOrd="0" presId="urn:microsoft.com/office/officeart/2005/8/layout/process1"/>
    <dgm:cxn modelId="{53C029D2-4B1B-4C14-B2A0-C4748C1A7BE8}" type="presParOf" srcId="{5E2F68CB-14DA-7D46-8822-BDC876E60C87}" destId="{26ABFFF8-A90C-A44D-9747-4BCBEC8874DA}" srcOrd="0" destOrd="0" presId="urn:microsoft.com/office/officeart/2005/8/layout/process1"/>
    <dgm:cxn modelId="{51D3A28F-1002-4755-8A96-0754991D597A}" type="presParOf" srcId="{097E9C33-B2C6-DD4B-8061-6D8DE45D26FC}" destId="{D79F1CB5-3D16-0F42-B7C8-CCC42A1F421A}" srcOrd="2" destOrd="0" presId="urn:microsoft.com/office/officeart/2005/8/layout/process1"/>
    <dgm:cxn modelId="{3583E84A-4B28-47AD-A30D-712841449140}" type="presParOf" srcId="{097E9C33-B2C6-DD4B-8061-6D8DE45D26FC}" destId="{C336C922-EDF6-4441-8511-2419CF0FC4E9}" srcOrd="3" destOrd="0" presId="urn:microsoft.com/office/officeart/2005/8/layout/process1"/>
    <dgm:cxn modelId="{54E91EF0-192E-4893-A184-26F03E0B8F0A}" type="presParOf" srcId="{C336C922-EDF6-4441-8511-2419CF0FC4E9}" destId="{91048D1C-3102-C94B-BC69-D06F6D78C7BE}" srcOrd="0" destOrd="0" presId="urn:microsoft.com/office/officeart/2005/8/layout/process1"/>
    <dgm:cxn modelId="{8874FEA1-B094-4570-A95E-9277C0EB3FC1}" type="presParOf" srcId="{097E9C33-B2C6-DD4B-8061-6D8DE45D26FC}" destId="{CF847E06-5C64-7B4B-A6B6-D9AFF30F918D}" srcOrd="4" destOrd="0" presId="urn:microsoft.com/office/officeart/2005/8/layout/process1"/>
    <dgm:cxn modelId="{5D6775EA-A4F4-4497-804F-A2E0125BDDB2}" type="presParOf" srcId="{097E9C33-B2C6-DD4B-8061-6D8DE45D26FC}" destId="{0A981D96-8851-6F4C-8A1F-A63C54790E68}" srcOrd="5" destOrd="0" presId="urn:microsoft.com/office/officeart/2005/8/layout/process1"/>
    <dgm:cxn modelId="{36450BBA-BB8B-43BD-8EFC-BE6552893B43}" type="presParOf" srcId="{0A981D96-8851-6F4C-8A1F-A63C54790E68}" destId="{0386933A-3823-2F45-A0DD-925E60B61108}" srcOrd="0" destOrd="0" presId="urn:microsoft.com/office/officeart/2005/8/layout/process1"/>
    <dgm:cxn modelId="{C2CF1980-F9E4-42C3-91C2-3E7BC5CF6768}" type="presParOf" srcId="{097E9C33-B2C6-DD4B-8061-6D8DE45D26FC}" destId="{1D4F4A1D-5E8D-624D-AC01-02F85CEE6E92}" srcOrd="6" destOrd="0" presId="urn:microsoft.com/office/officeart/2005/8/layout/process1"/>
    <dgm:cxn modelId="{9A526533-4739-4184-9B0B-8897E3358BB7}" type="presParOf" srcId="{097E9C33-B2C6-DD4B-8061-6D8DE45D26FC}" destId="{68EEE55C-CD5A-0D4D-9D22-E15DED7DE6AA}" srcOrd="7" destOrd="0" presId="urn:microsoft.com/office/officeart/2005/8/layout/process1"/>
    <dgm:cxn modelId="{B73505B0-7718-4E2D-B1D8-9933C0C9B99C}" type="presParOf" srcId="{68EEE55C-CD5A-0D4D-9D22-E15DED7DE6AA}" destId="{B7710804-E494-D945-9C6C-14199480A2DF}" srcOrd="0" destOrd="0" presId="urn:microsoft.com/office/officeart/2005/8/layout/process1"/>
    <dgm:cxn modelId="{F546C60F-3415-48FC-AC00-884BAB6E57BE}" type="presParOf" srcId="{097E9C33-B2C6-DD4B-8061-6D8DE45D26FC}" destId="{E5EBC310-0932-804C-8E0F-57878A43C363}" srcOrd="8" destOrd="0" presId="urn:microsoft.com/office/officeart/2005/8/layout/process1"/>
    <dgm:cxn modelId="{0309A8B2-7504-4D67-8FB9-44BE411C055C}" type="presParOf" srcId="{097E9C33-B2C6-DD4B-8061-6D8DE45D26FC}" destId="{66188940-6266-C045-8366-A3CBC0EC0ABE}" srcOrd="9" destOrd="0" presId="urn:microsoft.com/office/officeart/2005/8/layout/process1"/>
    <dgm:cxn modelId="{E74F6A2D-F882-4FE1-921E-F87186EAE229}" type="presParOf" srcId="{66188940-6266-C045-8366-A3CBC0EC0ABE}" destId="{AC9B0003-C09C-624F-8678-D88CFC2E2F6E}" srcOrd="0" destOrd="0" presId="urn:microsoft.com/office/officeart/2005/8/layout/process1"/>
    <dgm:cxn modelId="{7C42F752-E2ED-4471-A77F-B0D7B27F502D}" type="presParOf" srcId="{097E9C33-B2C6-DD4B-8061-6D8DE45D26FC}" destId="{C5D7CAA8-D864-C849-A1CF-4EF5E409E3EC}" srcOrd="10" destOrd="0" presId="urn:microsoft.com/office/officeart/2005/8/layout/process1"/>
    <dgm:cxn modelId="{B16C7C62-AF03-478E-8501-D446EC975E82}" type="presParOf" srcId="{097E9C33-B2C6-DD4B-8061-6D8DE45D26FC}" destId="{21B81653-4A0A-D04A-A0AA-EC57ED88B4AD}" srcOrd="11" destOrd="0" presId="urn:microsoft.com/office/officeart/2005/8/layout/process1"/>
    <dgm:cxn modelId="{09283C79-86EC-4FB0-9164-648186D94219}" type="presParOf" srcId="{21B81653-4A0A-D04A-A0AA-EC57ED88B4AD}" destId="{AED3738F-6D67-614C-9EA8-88D3A042612B}" srcOrd="0" destOrd="0" presId="urn:microsoft.com/office/officeart/2005/8/layout/process1"/>
    <dgm:cxn modelId="{783B0D74-7261-487D-A176-82522B1A3793}" type="presParOf" srcId="{097E9C33-B2C6-DD4B-8061-6D8DE45D26FC}" destId="{613479BD-5D7E-1A4C-9D9F-BDB7C31B8E17}" srcOrd="12" destOrd="0" presId="urn:microsoft.com/office/officeart/2005/8/layout/process1"/>
    <dgm:cxn modelId="{0CAD2FE6-564E-4358-8FA8-C168C152B733}" type="presParOf" srcId="{097E9C33-B2C6-DD4B-8061-6D8DE45D26FC}" destId="{5DF2B228-F508-254D-9AE1-C6C6768DFD6D}" srcOrd="13" destOrd="0" presId="urn:microsoft.com/office/officeart/2005/8/layout/process1"/>
    <dgm:cxn modelId="{502869A8-C176-4EE6-9A87-5D42CE70C7CA}" type="presParOf" srcId="{5DF2B228-F508-254D-9AE1-C6C6768DFD6D}" destId="{B51A8BFA-AEAF-A645-A398-9D7853A31B40}" srcOrd="0" destOrd="0" presId="urn:microsoft.com/office/officeart/2005/8/layout/process1"/>
    <dgm:cxn modelId="{13FAAD89-5EFC-4099-A739-11324FBDFBE7}" type="presParOf" srcId="{097E9C33-B2C6-DD4B-8061-6D8DE45D26FC}" destId="{8A5CECBC-3FD1-7249-9D23-1E9A466DBB99}" srcOrd="14" destOrd="0" presId="urn:microsoft.com/office/officeart/2005/8/layout/process1"/>
    <dgm:cxn modelId="{C3A661AE-64A2-462A-8E89-7E3120C85072}" type="presParOf" srcId="{097E9C33-B2C6-DD4B-8061-6D8DE45D26FC}" destId="{016EC9B2-326A-704A-B0DF-CFB98A984B54}" srcOrd="15" destOrd="0" presId="urn:microsoft.com/office/officeart/2005/8/layout/process1"/>
    <dgm:cxn modelId="{21879347-B4DB-4E69-A4EC-F02984FAAAE5}" type="presParOf" srcId="{016EC9B2-326A-704A-B0DF-CFB98A984B54}" destId="{5F2A249D-EC02-2249-8B5F-DB1835340FCA}" srcOrd="0" destOrd="0" presId="urn:microsoft.com/office/officeart/2005/8/layout/process1"/>
    <dgm:cxn modelId="{0AA628D6-BB23-42AA-892B-C93C21C16312}" type="presParOf" srcId="{097E9C33-B2C6-DD4B-8061-6D8DE45D26FC}" destId="{A0FA850D-2415-534F-897E-684174E9D769}" srcOrd="16" destOrd="0" presId="urn:microsoft.com/office/officeart/2005/8/layout/process1"/>
    <dgm:cxn modelId="{BA34F639-C619-45F7-851F-D27F7DACDE11}" type="presParOf" srcId="{097E9C33-B2C6-DD4B-8061-6D8DE45D26FC}" destId="{8B8C476B-8493-AF40-98A3-A2FC9A1D5567}" srcOrd="17" destOrd="0" presId="urn:microsoft.com/office/officeart/2005/8/layout/process1"/>
    <dgm:cxn modelId="{2BAF6304-E794-41EF-BA5B-59021E09B209}" type="presParOf" srcId="{8B8C476B-8493-AF40-98A3-A2FC9A1D5567}" destId="{503A964E-8352-0D48-B9DC-D6E586714295}" srcOrd="0" destOrd="0" presId="urn:microsoft.com/office/officeart/2005/8/layout/process1"/>
    <dgm:cxn modelId="{1BCECF22-0104-4A20-B9BA-7B9C3F92F67E}" type="presParOf" srcId="{097E9C33-B2C6-DD4B-8061-6D8DE45D26FC}" destId="{0791BC4D-AD9F-8644-8921-FB9266A58110}" srcOrd="18" destOrd="0" presId="urn:microsoft.com/office/officeart/2005/8/layout/process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F5FA972-391C-0C40-9CC0-788E78CF38C5}">
      <dsp:nvSpPr>
        <dsp:cNvPr id="0" name=""/>
        <dsp:cNvSpPr/>
      </dsp:nvSpPr>
      <dsp:spPr>
        <a:xfrm>
          <a:off x="2041" y="178655"/>
          <a:ext cx="512156" cy="665602"/>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marL="0" lvl="0" indent="0" algn="ctr" defTabSz="266700">
            <a:lnSpc>
              <a:spcPct val="90000"/>
            </a:lnSpc>
            <a:spcBef>
              <a:spcPct val="0"/>
            </a:spcBef>
            <a:spcAft>
              <a:spcPct val="35000"/>
            </a:spcAft>
            <a:buNone/>
          </a:pPr>
          <a:r>
            <a:rPr lang="en-US" sz="600" kern="1200"/>
            <a:t>recreated the Dutch cylinder</a:t>
          </a:r>
        </a:p>
      </dsp:txBody>
      <dsp:txXfrm>
        <a:off x="17042" y="193656"/>
        <a:ext cx="482154" cy="635600"/>
      </dsp:txXfrm>
    </dsp:sp>
    <dsp:sp modelId="{5E2F68CB-14DA-7D46-8822-BDC876E60C87}">
      <dsp:nvSpPr>
        <dsp:cNvPr id="0" name=""/>
        <dsp:cNvSpPr/>
      </dsp:nvSpPr>
      <dsp:spPr>
        <a:xfrm>
          <a:off x="565413" y="447949"/>
          <a:ext cx="108577" cy="127014"/>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565413" y="473352"/>
        <a:ext cx="76004" cy="76208"/>
      </dsp:txXfrm>
    </dsp:sp>
    <dsp:sp modelId="{D79F1CB5-3D16-0F42-B7C8-CCC42A1F421A}">
      <dsp:nvSpPr>
        <dsp:cNvPr id="0" name=""/>
        <dsp:cNvSpPr/>
      </dsp:nvSpPr>
      <dsp:spPr>
        <a:xfrm>
          <a:off x="719060" y="178655"/>
          <a:ext cx="512156" cy="665602"/>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marL="0" lvl="0" indent="0" algn="ctr" defTabSz="266700">
            <a:lnSpc>
              <a:spcPct val="90000"/>
            </a:lnSpc>
            <a:spcBef>
              <a:spcPct val="0"/>
            </a:spcBef>
            <a:spcAft>
              <a:spcPct val="35000"/>
            </a:spcAft>
            <a:buNone/>
          </a:pPr>
          <a:r>
            <a:rPr lang="en-US" sz="600" kern="1200"/>
            <a:t>made a telescope that magnified 3 times</a:t>
          </a:r>
        </a:p>
      </dsp:txBody>
      <dsp:txXfrm>
        <a:off x="734061" y="193656"/>
        <a:ext cx="482154" cy="635600"/>
      </dsp:txXfrm>
    </dsp:sp>
    <dsp:sp modelId="{C336C922-EDF6-4441-8511-2419CF0FC4E9}">
      <dsp:nvSpPr>
        <dsp:cNvPr id="0" name=""/>
        <dsp:cNvSpPr/>
      </dsp:nvSpPr>
      <dsp:spPr>
        <a:xfrm>
          <a:off x="1282431" y="447949"/>
          <a:ext cx="108577" cy="127014"/>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1282431" y="473352"/>
        <a:ext cx="76004" cy="76208"/>
      </dsp:txXfrm>
    </dsp:sp>
    <dsp:sp modelId="{CF847E06-5C64-7B4B-A6B6-D9AFF30F918D}">
      <dsp:nvSpPr>
        <dsp:cNvPr id="0" name=""/>
        <dsp:cNvSpPr/>
      </dsp:nvSpPr>
      <dsp:spPr>
        <a:xfrm>
          <a:off x="1436078" y="178655"/>
          <a:ext cx="512156" cy="665602"/>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marL="0" lvl="0" indent="0" algn="ctr" defTabSz="266700">
            <a:lnSpc>
              <a:spcPct val="90000"/>
            </a:lnSpc>
            <a:spcBef>
              <a:spcPct val="0"/>
            </a:spcBef>
            <a:spcAft>
              <a:spcPct val="35000"/>
            </a:spcAft>
            <a:buNone/>
          </a:pPr>
          <a:r>
            <a:rPr lang="en-US" sz="600" kern="1200"/>
            <a:t>made a telescope that magnified 30 times</a:t>
          </a:r>
        </a:p>
      </dsp:txBody>
      <dsp:txXfrm>
        <a:off x="1451079" y="193656"/>
        <a:ext cx="482154" cy="635600"/>
      </dsp:txXfrm>
    </dsp:sp>
    <dsp:sp modelId="{0A981D96-8851-6F4C-8A1F-A63C54790E68}">
      <dsp:nvSpPr>
        <dsp:cNvPr id="0" name=""/>
        <dsp:cNvSpPr/>
      </dsp:nvSpPr>
      <dsp:spPr>
        <a:xfrm>
          <a:off x="1999450" y="447949"/>
          <a:ext cx="108577" cy="127014"/>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1999450" y="473352"/>
        <a:ext cx="76004" cy="76208"/>
      </dsp:txXfrm>
    </dsp:sp>
    <dsp:sp modelId="{1D4F4A1D-5E8D-624D-AC01-02F85CEE6E92}">
      <dsp:nvSpPr>
        <dsp:cNvPr id="0" name=""/>
        <dsp:cNvSpPr/>
      </dsp:nvSpPr>
      <dsp:spPr>
        <a:xfrm>
          <a:off x="2153097" y="178655"/>
          <a:ext cx="512156" cy="665602"/>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marL="0" lvl="0" indent="0" algn="ctr" defTabSz="266700">
            <a:lnSpc>
              <a:spcPct val="90000"/>
            </a:lnSpc>
            <a:spcBef>
              <a:spcPct val="0"/>
            </a:spcBef>
            <a:spcAft>
              <a:spcPct val="35000"/>
            </a:spcAft>
            <a:buNone/>
          </a:pPr>
          <a:r>
            <a:rPr lang="en-US" sz="600" kern="1200"/>
            <a:t>discovered the landscape on the moon</a:t>
          </a:r>
        </a:p>
      </dsp:txBody>
      <dsp:txXfrm>
        <a:off x="2168098" y="193656"/>
        <a:ext cx="482154" cy="635600"/>
      </dsp:txXfrm>
    </dsp:sp>
    <dsp:sp modelId="{68EEE55C-CD5A-0D4D-9D22-E15DED7DE6AA}">
      <dsp:nvSpPr>
        <dsp:cNvPr id="0" name=""/>
        <dsp:cNvSpPr/>
      </dsp:nvSpPr>
      <dsp:spPr>
        <a:xfrm>
          <a:off x="2716468" y="447949"/>
          <a:ext cx="108577" cy="127014"/>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2716468" y="473352"/>
        <a:ext cx="76004" cy="76208"/>
      </dsp:txXfrm>
    </dsp:sp>
    <dsp:sp modelId="{E5EBC310-0932-804C-8E0F-57878A43C363}">
      <dsp:nvSpPr>
        <dsp:cNvPr id="0" name=""/>
        <dsp:cNvSpPr/>
      </dsp:nvSpPr>
      <dsp:spPr>
        <a:xfrm>
          <a:off x="2870115" y="178655"/>
          <a:ext cx="512156" cy="665602"/>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marL="0" lvl="0" indent="0" algn="ctr" defTabSz="266700">
            <a:lnSpc>
              <a:spcPct val="90000"/>
            </a:lnSpc>
            <a:spcBef>
              <a:spcPct val="0"/>
            </a:spcBef>
            <a:spcAft>
              <a:spcPct val="35000"/>
            </a:spcAft>
            <a:buNone/>
          </a:pPr>
          <a:r>
            <a:rPr lang="en-US" sz="600" kern="1200"/>
            <a:t>examined the other constellations and found more stars</a:t>
          </a:r>
        </a:p>
      </dsp:txBody>
      <dsp:txXfrm>
        <a:off x="2885116" y="193656"/>
        <a:ext cx="482154" cy="635600"/>
      </dsp:txXfrm>
    </dsp:sp>
    <dsp:sp modelId="{66188940-6266-C045-8366-A3CBC0EC0ABE}">
      <dsp:nvSpPr>
        <dsp:cNvPr id="0" name=""/>
        <dsp:cNvSpPr/>
      </dsp:nvSpPr>
      <dsp:spPr>
        <a:xfrm>
          <a:off x="3433487" y="447949"/>
          <a:ext cx="108577" cy="127014"/>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3433487" y="473352"/>
        <a:ext cx="76004" cy="76208"/>
      </dsp:txXfrm>
    </dsp:sp>
    <dsp:sp modelId="{C5D7CAA8-D864-C849-A1CF-4EF5E409E3EC}">
      <dsp:nvSpPr>
        <dsp:cNvPr id="0" name=""/>
        <dsp:cNvSpPr/>
      </dsp:nvSpPr>
      <dsp:spPr>
        <a:xfrm>
          <a:off x="3587134" y="178655"/>
          <a:ext cx="512156" cy="665602"/>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marL="0" lvl="0" indent="0" algn="ctr" defTabSz="266700">
            <a:lnSpc>
              <a:spcPct val="90000"/>
            </a:lnSpc>
            <a:spcBef>
              <a:spcPct val="0"/>
            </a:spcBef>
            <a:spcAft>
              <a:spcPct val="35000"/>
            </a:spcAft>
            <a:buNone/>
          </a:pPr>
          <a:r>
            <a:rPr lang="en-US" sz="600" kern="1200"/>
            <a:t>discovered that Jupiter has four moons that move around it, just as Earth has one</a:t>
          </a:r>
        </a:p>
      </dsp:txBody>
      <dsp:txXfrm>
        <a:off x="3602135" y="193656"/>
        <a:ext cx="482154" cy="635600"/>
      </dsp:txXfrm>
    </dsp:sp>
    <dsp:sp modelId="{21B81653-4A0A-D04A-A0AA-EC57ED88B4AD}">
      <dsp:nvSpPr>
        <dsp:cNvPr id="0" name=""/>
        <dsp:cNvSpPr/>
      </dsp:nvSpPr>
      <dsp:spPr>
        <a:xfrm>
          <a:off x="4150505" y="447949"/>
          <a:ext cx="108577" cy="127014"/>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4150505" y="473352"/>
        <a:ext cx="76004" cy="76208"/>
      </dsp:txXfrm>
    </dsp:sp>
    <dsp:sp modelId="{613479BD-5D7E-1A4C-9D9F-BDB7C31B8E17}">
      <dsp:nvSpPr>
        <dsp:cNvPr id="0" name=""/>
        <dsp:cNvSpPr/>
      </dsp:nvSpPr>
      <dsp:spPr>
        <a:xfrm>
          <a:off x="4304152" y="178655"/>
          <a:ext cx="512156" cy="665602"/>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marL="0" lvl="0" indent="0" algn="ctr" defTabSz="266700">
            <a:lnSpc>
              <a:spcPct val="90000"/>
            </a:lnSpc>
            <a:spcBef>
              <a:spcPct val="0"/>
            </a:spcBef>
            <a:spcAft>
              <a:spcPct val="35000"/>
            </a:spcAft>
            <a:buNone/>
          </a:pPr>
          <a:r>
            <a:rPr lang="en-US" sz="600" kern="1200"/>
            <a:t>discovered that there are millions and millions of stars</a:t>
          </a:r>
        </a:p>
      </dsp:txBody>
      <dsp:txXfrm>
        <a:off x="4319153" y="193656"/>
        <a:ext cx="482154" cy="635600"/>
      </dsp:txXfrm>
    </dsp:sp>
    <dsp:sp modelId="{5DF2B228-F508-254D-9AE1-C6C6768DFD6D}">
      <dsp:nvSpPr>
        <dsp:cNvPr id="0" name=""/>
        <dsp:cNvSpPr/>
      </dsp:nvSpPr>
      <dsp:spPr>
        <a:xfrm>
          <a:off x="4867524" y="447949"/>
          <a:ext cx="108577" cy="127014"/>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4867524" y="473352"/>
        <a:ext cx="76004" cy="76208"/>
      </dsp:txXfrm>
    </dsp:sp>
    <dsp:sp modelId="{8A5CECBC-3FD1-7249-9D23-1E9A466DBB99}">
      <dsp:nvSpPr>
        <dsp:cNvPr id="0" name=""/>
        <dsp:cNvSpPr/>
      </dsp:nvSpPr>
      <dsp:spPr>
        <a:xfrm>
          <a:off x="5021171" y="178655"/>
          <a:ext cx="512156" cy="665602"/>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marL="0" lvl="0" indent="0" algn="ctr" defTabSz="266700">
            <a:lnSpc>
              <a:spcPct val="90000"/>
            </a:lnSpc>
            <a:spcBef>
              <a:spcPct val="0"/>
            </a:spcBef>
            <a:spcAft>
              <a:spcPct val="35000"/>
            </a:spcAft>
            <a:buNone/>
          </a:pPr>
          <a:r>
            <a:rPr lang="en-US" sz="600" kern="1200"/>
            <a:t>discovered that Venus’ appearance changes in the night sky</a:t>
          </a:r>
        </a:p>
      </dsp:txBody>
      <dsp:txXfrm>
        <a:off x="5036172" y="193656"/>
        <a:ext cx="482154" cy="635600"/>
      </dsp:txXfrm>
    </dsp:sp>
    <dsp:sp modelId="{016EC9B2-326A-704A-B0DF-CFB98A984B54}">
      <dsp:nvSpPr>
        <dsp:cNvPr id="0" name=""/>
        <dsp:cNvSpPr/>
      </dsp:nvSpPr>
      <dsp:spPr>
        <a:xfrm>
          <a:off x="5584542" y="447949"/>
          <a:ext cx="108577" cy="127014"/>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5584542" y="473352"/>
        <a:ext cx="76004" cy="76208"/>
      </dsp:txXfrm>
    </dsp:sp>
    <dsp:sp modelId="{A0FA850D-2415-534F-897E-684174E9D769}">
      <dsp:nvSpPr>
        <dsp:cNvPr id="0" name=""/>
        <dsp:cNvSpPr/>
      </dsp:nvSpPr>
      <dsp:spPr>
        <a:xfrm>
          <a:off x="5738189" y="178655"/>
          <a:ext cx="512156" cy="665602"/>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marL="0" lvl="0" indent="0" algn="ctr" defTabSz="266700">
            <a:lnSpc>
              <a:spcPct val="90000"/>
            </a:lnSpc>
            <a:spcBef>
              <a:spcPct val="0"/>
            </a:spcBef>
            <a:spcAft>
              <a:spcPct val="35000"/>
            </a:spcAft>
            <a:buNone/>
          </a:pPr>
          <a:r>
            <a:rPr lang="en-US" sz="600" kern="1200"/>
            <a:t>discovered that sun spots move across the sun</a:t>
          </a:r>
        </a:p>
      </dsp:txBody>
      <dsp:txXfrm>
        <a:off x="5753190" y="193656"/>
        <a:ext cx="482154" cy="635600"/>
      </dsp:txXfrm>
    </dsp:sp>
    <dsp:sp modelId="{8B8C476B-8493-AF40-98A3-A2FC9A1D5567}">
      <dsp:nvSpPr>
        <dsp:cNvPr id="0" name=""/>
        <dsp:cNvSpPr/>
      </dsp:nvSpPr>
      <dsp:spPr>
        <a:xfrm>
          <a:off x="6301561" y="447949"/>
          <a:ext cx="108577" cy="127014"/>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6301561" y="473352"/>
        <a:ext cx="76004" cy="76208"/>
      </dsp:txXfrm>
    </dsp:sp>
    <dsp:sp modelId="{0791BC4D-AD9F-8644-8921-FB9266A58110}">
      <dsp:nvSpPr>
        <dsp:cNvPr id="0" name=""/>
        <dsp:cNvSpPr/>
      </dsp:nvSpPr>
      <dsp:spPr>
        <a:xfrm>
          <a:off x="6455208" y="178655"/>
          <a:ext cx="512156" cy="665602"/>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marL="0" lvl="0" indent="0" algn="ctr" defTabSz="266700">
            <a:lnSpc>
              <a:spcPct val="90000"/>
            </a:lnSpc>
            <a:spcBef>
              <a:spcPct val="0"/>
            </a:spcBef>
            <a:spcAft>
              <a:spcPct val="35000"/>
            </a:spcAft>
            <a:buNone/>
          </a:pPr>
          <a:r>
            <a:rPr lang="en-US" sz="600" kern="1200"/>
            <a:t>discovered that the Earth circled the sun</a:t>
          </a:r>
        </a:p>
      </dsp:txBody>
      <dsp:txXfrm>
        <a:off x="6470209" y="193656"/>
        <a:ext cx="482154" cy="635600"/>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BA029-4CD4-4773-9372-ACD120012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2952</Words>
  <Characters>16827</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Lorraine Farquharson</cp:lastModifiedBy>
  <cp:revision>2</cp:revision>
  <cp:lastPrinted>2012-10-31T15:01:00Z</cp:lastPrinted>
  <dcterms:created xsi:type="dcterms:W3CDTF">2019-01-10T14:42:00Z</dcterms:created>
  <dcterms:modified xsi:type="dcterms:W3CDTF">2019-01-10T14:42:00Z</dcterms:modified>
</cp:coreProperties>
</file>