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90" w:type="dxa"/>
        <w:tblInd w:w="-5" w:type="dxa"/>
        <w:tblLook w:val="04A0" w:firstRow="1" w:lastRow="0" w:firstColumn="1" w:lastColumn="0" w:noHBand="0" w:noVBand="1"/>
      </w:tblPr>
      <w:tblGrid>
        <w:gridCol w:w="14490"/>
      </w:tblGrid>
      <w:tr w:rsidR="007167FF" w14:paraId="1532F502" w14:textId="77777777" w:rsidTr="007167FF">
        <w:tc>
          <w:tcPr>
            <w:tcW w:w="14490" w:type="dxa"/>
          </w:tcPr>
          <w:p w14:paraId="46BB0607" w14:textId="77777777" w:rsidR="007167FF" w:rsidRPr="000B76AB" w:rsidRDefault="007167FF" w:rsidP="00E872DB">
            <w:pPr>
              <w:contextualSpacing/>
              <w:rPr>
                <w:rFonts w:ascii="Lucida Sans" w:hAnsi="Lucida Sans"/>
                <w:i/>
                <w:sz w:val="20"/>
                <w:szCs w:val="20"/>
              </w:rPr>
            </w:pPr>
            <w:r>
              <w:rPr>
                <w:rFonts w:ascii="Lucida Sans" w:hAnsi="Lucida Sans"/>
                <w:sz w:val="20"/>
                <w:szCs w:val="20"/>
              </w:rPr>
              <w:t>About this Resource:</w:t>
            </w:r>
          </w:p>
          <w:p w14:paraId="0FE311EA" w14:textId="77D570A2" w:rsidR="007167FF" w:rsidRPr="000C5E90" w:rsidRDefault="00A156E9"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098B15D2" w14:textId="77777777" w:rsidR="007167FF" w:rsidRPr="00B33B90" w:rsidRDefault="007167FF" w:rsidP="009D3772">
      <w:pPr>
        <w:spacing w:after="0"/>
        <w:contextualSpacing/>
        <w:rPr>
          <w:rFonts w:ascii="Lucida Sans" w:hAnsi="Lucida Sans"/>
          <w:sz w:val="20"/>
          <w:szCs w:val="20"/>
          <w:u w:val="single"/>
        </w:rPr>
      </w:pPr>
    </w:p>
    <w:tbl>
      <w:tblPr>
        <w:tblStyle w:val="TableGrid"/>
        <w:tblW w:w="14490" w:type="dxa"/>
        <w:tblInd w:w="-5" w:type="dxa"/>
        <w:tblLayout w:type="fixed"/>
        <w:tblLook w:val="04A0" w:firstRow="1" w:lastRow="0" w:firstColumn="1" w:lastColumn="0" w:noHBand="0" w:noVBand="1"/>
      </w:tblPr>
      <w:tblGrid>
        <w:gridCol w:w="4230"/>
        <w:gridCol w:w="10260"/>
      </w:tblGrid>
      <w:tr w:rsidR="008E5118" w:rsidRPr="00B33B90" w14:paraId="0DD200B4" w14:textId="77777777" w:rsidTr="007167FF">
        <w:trPr>
          <w:trHeight w:val="432"/>
        </w:trPr>
        <w:tc>
          <w:tcPr>
            <w:tcW w:w="1449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7167FF">
        <w:trPr>
          <w:trHeight w:val="1142"/>
        </w:trPr>
        <w:tc>
          <w:tcPr>
            <w:tcW w:w="4230" w:type="dxa"/>
            <w:tcBorders>
              <w:top w:val="single" w:sz="4" w:space="0" w:color="auto"/>
            </w:tcBorders>
            <w:shd w:val="clear" w:color="auto" w:fill="F2F2F2" w:themeFill="background1" w:themeFillShade="F2"/>
          </w:tcPr>
          <w:p w14:paraId="14D97734" w14:textId="6DE30083" w:rsidR="003024BA" w:rsidRPr="008F7E6A" w:rsidRDefault="003024BA" w:rsidP="000D6B45">
            <w:pPr>
              <w:rPr>
                <w:rFonts w:ascii="Lucida Sans" w:hAnsi="Lucida Sans"/>
                <w:sz w:val="22"/>
                <w:szCs w:val="22"/>
              </w:rPr>
            </w:pPr>
            <w:r w:rsidRPr="008F7E6A">
              <w:rPr>
                <w:rFonts w:ascii="Lucida Sans" w:hAnsi="Lucida Sans"/>
                <w:sz w:val="22"/>
                <w:szCs w:val="22"/>
              </w:rPr>
              <w:t>Read Aloud</w:t>
            </w:r>
            <w:r w:rsidR="009D3772">
              <w:rPr>
                <w:rFonts w:ascii="Lucida Sans" w:hAnsi="Lucida Sans"/>
                <w:sz w:val="22"/>
                <w:szCs w:val="22"/>
              </w:rPr>
              <w:t>:</w:t>
            </w:r>
          </w:p>
          <w:p w14:paraId="073FFEF0" w14:textId="38979042" w:rsidR="003024BA" w:rsidRPr="009D3772" w:rsidRDefault="00701F3F" w:rsidP="00727AC2">
            <w:pPr>
              <w:rPr>
                <w:rFonts w:ascii="Lucida Sans" w:eastAsia="Cambria" w:hAnsi="Lucida Sans" w:cs="Cambria"/>
                <w:sz w:val="22"/>
                <w:szCs w:val="22"/>
              </w:rPr>
            </w:pPr>
            <w:r w:rsidRPr="009D3772">
              <w:rPr>
                <w:rFonts w:ascii="Lucida Sans" w:eastAsia="Cambria" w:hAnsi="Lucida Sans" w:cs="Cambria"/>
                <w:sz w:val="22"/>
                <w:szCs w:val="22"/>
              </w:rPr>
              <w:t xml:space="preserve">My Side of the Mountain </w:t>
            </w:r>
          </w:p>
          <w:p w14:paraId="3D23FADB" w14:textId="77777777" w:rsidR="00701F3F" w:rsidRPr="008F7E6A" w:rsidRDefault="00701F3F" w:rsidP="00727AC2">
            <w:pPr>
              <w:rPr>
                <w:rFonts w:ascii="Lucida Sans" w:eastAsia="Cambria" w:hAnsi="Lucida Sans" w:cs="Cambria"/>
                <w:sz w:val="22"/>
                <w:szCs w:val="22"/>
              </w:rPr>
            </w:pPr>
          </w:p>
          <w:p w14:paraId="298618C2" w14:textId="77777777" w:rsidR="00701F3F" w:rsidRDefault="00A72034" w:rsidP="00727AC2">
            <w:pPr>
              <w:rPr>
                <w:rStyle w:val="Hyperlink"/>
                <w:rFonts w:ascii="Lucida Sans" w:hAnsi="Lucida Sans"/>
                <w:sz w:val="20"/>
                <w:szCs w:val="20"/>
              </w:rPr>
            </w:pPr>
            <w:hyperlink r:id="rId8" w:history="1">
              <w:r w:rsidR="00701F3F" w:rsidRPr="009D3772">
                <w:rPr>
                  <w:rStyle w:val="Hyperlink"/>
                  <w:rFonts w:ascii="Lucida Sans" w:hAnsi="Lucida Sans"/>
                  <w:sz w:val="20"/>
                  <w:szCs w:val="20"/>
                </w:rPr>
                <w:t>http://achievethecore.org/page/2562/my-side-of-the-mountain</w:t>
              </w:r>
            </w:hyperlink>
          </w:p>
          <w:p w14:paraId="30616241" w14:textId="2DD14E0A" w:rsidR="009D3772" w:rsidRPr="009D3772" w:rsidRDefault="009D3772" w:rsidP="00727AC2">
            <w:pPr>
              <w:rPr>
                <w:rFonts w:ascii="Lucida Sans" w:hAnsi="Lucida Sans"/>
                <w:sz w:val="20"/>
                <w:szCs w:val="20"/>
              </w:rPr>
            </w:pPr>
          </w:p>
        </w:tc>
        <w:tc>
          <w:tcPr>
            <w:tcW w:w="10260" w:type="dxa"/>
            <w:shd w:val="clear" w:color="auto" w:fill="F2F2F2" w:themeFill="background1" w:themeFillShade="F2"/>
          </w:tcPr>
          <w:p w14:paraId="51AB99AB" w14:textId="77777777" w:rsidR="00A11FD5" w:rsidRPr="009D3772" w:rsidRDefault="00727AC2" w:rsidP="00727AC2">
            <w:pPr>
              <w:rPr>
                <w:rFonts w:ascii="Lucida Sans" w:hAnsi="Lucida Sans"/>
                <w:b/>
                <w:sz w:val="22"/>
                <w:szCs w:val="22"/>
              </w:rPr>
            </w:pPr>
            <w:r w:rsidRPr="009D3772">
              <w:rPr>
                <w:rFonts w:ascii="Lucida Sans" w:hAnsi="Lucida Sans"/>
                <w:b/>
                <w:sz w:val="22"/>
                <w:szCs w:val="22"/>
              </w:rPr>
              <w:t>Synopsis of Text:</w:t>
            </w:r>
          </w:p>
          <w:p w14:paraId="267DFBF1" w14:textId="2E4D4D1C" w:rsidR="00701F3F" w:rsidRPr="009D3772" w:rsidRDefault="00701F3F" w:rsidP="00701F3F">
            <w:pPr>
              <w:rPr>
                <w:rFonts w:ascii="Lucida Sans" w:hAnsi="Lucida Sans"/>
                <w:sz w:val="20"/>
                <w:szCs w:val="20"/>
              </w:rPr>
            </w:pPr>
            <w:r w:rsidRPr="009D3772">
              <w:rPr>
                <w:rFonts w:ascii="Lucida Sans" w:hAnsi="Lucida Sans"/>
                <w:sz w:val="20"/>
                <w:szCs w:val="20"/>
              </w:rPr>
              <w:t xml:space="preserve">Sam </w:t>
            </w:r>
            <w:proofErr w:type="spellStart"/>
            <w:r w:rsidRPr="009D3772">
              <w:rPr>
                <w:rFonts w:ascii="Lucida Sans" w:hAnsi="Lucida Sans"/>
                <w:sz w:val="20"/>
                <w:szCs w:val="20"/>
              </w:rPr>
              <w:t>Gribley</w:t>
            </w:r>
            <w:proofErr w:type="spellEnd"/>
            <w:r w:rsidRPr="009D3772">
              <w:rPr>
                <w:rFonts w:ascii="Lucida Sans" w:hAnsi="Lucida Sans"/>
                <w:sz w:val="20"/>
                <w:szCs w:val="20"/>
              </w:rPr>
              <w:t xml:space="preserve"> leaves his home and family in New York City and establishes a home on his family’s wild land in the Catskill Mountains. He finds shelter in a tree cavity, eats wild plants, and hunts for his own food to survive a </w:t>
            </w:r>
            <w:r w:rsidR="00F5565D" w:rsidRPr="009D3772">
              <w:rPr>
                <w:rFonts w:ascii="Lucida Sans" w:hAnsi="Lucida Sans"/>
                <w:sz w:val="20"/>
                <w:szCs w:val="20"/>
              </w:rPr>
              <w:t>sometimes-lonely</w:t>
            </w:r>
            <w:r w:rsidRPr="009D3772">
              <w:rPr>
                <w:rFonts w:ascii="Lucida Sans" w:hAnsi="Lucida Sans"/>
                <w:sz w:val="20"/>
                <w:szCs w:val="20"/>
              </w:rPr>
              <w:t xml:space="preserve"> year in the wilderness. </w:t>
            </w:r>
          </w:p>
        </w:tc>
      </w:tr>
      <w:tr w:rsidR="004966CD" w:rsidRPr="00B33B90" w14:paraId="49EB9796" w14:textId="77777777" w:rsidTr="007167FF">
        <w:trPr>
          <w:trHeight w:val="1007"/>
        </w:trPr>
        <w:tc>
          <w:tcPr>
            <w:tcW w:w="4230" w:type="dxa"/>
            <w:tcBorders>
              <w:top w:val="single" w:sz="4" w:space="0" w:color="auto"/>
              <w:bottom w:val="single" w:sz="4" w:space="0" w:color="auto"/>
            </w:tcBorders>
          </w:tcPr>
          <w:p w14:paraId="6E231F72" w14:textId="547A3CF8" w:rsidR="004966CD" w:rsidRPr="008F7E6A" w:rsidRDefault="004966CD" w:rsidP="00F55317">
            <w:pPr>
              <w:rPr>
                <w:rFonts w:ascii="Lucida Sans" w:hAnsi="Lucida Sans"/>
                <w:sz w:val="22"/>
                <w:szCs w:val="22"/>
              </w:rPr>
            </w:pPr>
            <w:r w:rsidRPr="008F7E6A">
              <w:rPr>
                <w:rFonts w:ascii="Lucida Sans" w:hAnsi="Lucida Sans"/>
                <w:sz w:val="22"/>
                <w:szCs w:val="22"/>
              </w:rPr>
              <w:t>Related Text 1:</w:t>
            </w:r>
          </w:p>
          <w:p w14:paraId="3DB9E504" w14:textId="77777777" w:rsidR="004966CD" w:rsidRPr="009D3772" w:rsidRDefault="004966CD" w:rsidP="00F55317">
            <w:pPr>
              <w:rPr>
                <w:rFonts w:ascii="Lucida Sans" w:hAnsi="Lucida Sans"/>
                <w:sz w:val="22"/>
                <w:szCs w:val="22"/>
              </w:rPr>
            </w:pPr>
            <w:r w:rsidRPr="009D3772">
              <w:rPr>
                <w:rFonts w:ascii="Lucida Sans" w:hAnsi="Lucida Sans"/>
                <w:sz w:val="22"/>
                <w:szCs w:val="22"/>
              </w:rPr>
              <w:t>A Forest is Full of Life</w:t>
            </w:r>
          </w:p>
          <w:p w14:paraId="1F939FCC" w14:textId="77777777" w:rsidR="004966CD" w:rsidRPr="008F7E6A" w:rsidRDefault="004966CD" w:rsidP="00F55317">
            <w:pPr>
              <w:rPr>
                <w:rFonts w:ascii="Lucida Sans" w:hAnsi="Lucida Sans"/>
                <w:sz w:val="22"/>
                <w:szCs w:val="22"/>
              </w:rPr>
            </w:pPr>
          </w:p>
          <w:p w14:paraId="5107D04A" w14:textId="77777777" w:rsidR="004966CD" w:rsidRDefault="00A72034" w:rsidP="00F55317">
            <w:pPr>
              <w:rPr>
                <w:rStyle w:val="Hyperlink"/>
                <w:rFonts w:ascii="Lucida Sans" w:hAnsi="Lucida Sans"/>
                <w:sz w:val="20"/>
                <w:szCs w:val="20"/>
              </w:rPr>
            </w:pPr>
            <w:hyperlink r:id="rId9" w:history="1">
              <w:r w:rsidR="004966CD" w:rsidRPr="009D3772">
                <w:rPr>
                  <w:rStyle w:val="Hyperlink"/>
                  <w:rFonts w:ascii="Lucida Sans" w:hAnsi="Lucida Sans"/>
                  <w:sz w:val="20"/>
                  <w:szCs w:val="20"/>
                </w:rPr>
                <w:t>https://www.raz-plus.com/book.php?id=1666&amp;lang=English</w:t>
              </w:r>
            </w:hyperlink>
          </w:p>
          <w:p w14:paraId="3F1558B2" w14:textId="30243F6C" w:rsidR="009D3772" w:rsidRPr="009D3772" w:rsidRDefault="009D3772" w:rsidP="00F55317">
            <w:pPr>
              <w:rPr>
                <w:rFonts w:ascii="Lucida Sans" w:hAnsi="Lucida Sans"/>
                <w:sz w:val="20"/>
                <w:szCs w:val="20"/>
              </w:rPr>
            </w:pPr>
          </w:p>
        </w:tc>
        <w:tc>
          <w:tcPr>
            <w:tcW w:w="10260" w:type="dxa"/>
          </w:tcPr>
          <w:p w14:paraId="11E587FB" w14:textId="33CE8BD0" w:rsidR="004966CD" w:rsidRPr="009D3772" w:rsidRDefault="004966CD" w:rsidP="004966CD">
            <w:pPr>
              <w:rPr>
                <w:rFonts w:ascii="Lucida Sans" w:hAnsi="Lucida Sans"/>
                <w:b/>
                <w:sz w:val="22"/>
                <w:szCs w:val="22"/>
              </w:rPr>
            </w:pPr>
            <w:r w:rsidRPr="009D3772">
              <w:rPr>
                <w:rFonts w:ascii="Lucida Sans" w:hAnsi="Lucida Sans"/>
                <w:b/>
                <w:sz w:val="22"/>
                <w:szCs w:val="22"/>
              </w:rPr>
              <w:t>Synopsis, highlighting related learning</w:t>
            </w:r>
            <w:r w:rsidR="009D3772" w:rsidRPr="009D3772">
              <w:rPr>
                <w:rFonts w:ascii="Lucida Sans" w:hAnsi="Lucida Sans"/>
                <w:b/>
                <w:sz w:val="22"/>
                <w:szCs w:val="22"/>
              </w:rPr>
              <w:t>:</w:t>
            </w:r>
          </w:p>
          <w:p w14:paraId="30F88AA5" w14:textId="210E20B9" w:rsidR="004966CD" w:rsidRPr="009D3772" w:rsidRDefault="004966CD" w:rsidP="00E87A8E">
            <w:pPr>
              <w:rPr>
                <w:rFonts w:ascii="Lucida Sans" w:hAnsi="Lucida Sans"/>
                <w:sz w:val="20"/>
                <w:szCs w:val="20"/>
              </w:rPr>
            </w:pPr>
            <w:r w:rsidRPr="009D3772">
              <w:rPr>
                <w:rFonts w:ascii="Lucida Sans" w:hAnsi="Lucida Sans"/>
                <w:sz w:val="20"/>
                <w:szCs w:val="20"/>
              </w:rPr>
              <w:t>This informational book describes the life that is found in f</w:t>
            </w:r>
            <w:r w:rsidR="0062154B">
              <w:rPr>
                <w:rFonts w:ascii="Lucida Sans" w:hAnsi="Lucida Sans"/>
                <w:sz w:val="20"/>
                <w:szCs w:val="20"/>
              </w:rPr>
              <w:t>orests, the setting of the read-</w:t>
            </w:r>
            <w:r w:rsidRPr="009D3772">
              <w:rPr>
                <w:rFonts w:ascii="Lucida Sans" w:hAnsi="Lucida Sans"/>
                <w:sz w:val="20"/>
                <w:szCs w:val="20"/>
              </w:rPr>
              <w:t xml:space="preserve">aloud text, throughout the year. </w:t>
            </w:r>
            <w:r w:rsidR="00E87A8E" w:rsidRPr="009D3772">
              <w:rPr>
                <w:rFonts w:ascii="Lucida Sans" w:hAnsi="Lucida Sans"/>
                <w:sz w:val="20"/>
                <w:szCs w:val="20"/>
              </w:rPr>
              <w:t xml:space="preserve">Students will learn more about the plants and animals </w:t>
            </w:r>
            <w:r w:rsidR="0062154B">
              <w:rPr>
                <w:rFonts w:ascii="Lucida Sans" w:hAnsi="Lucida Sans"/>
                <w:sz w:val="20"/>
                <w:szCs w:val="20"/>
              </w:rPr>
              <w:t>that the main character in the read-</w:t>
            </w:r>
            <w:r w:rsidR="00E87A8E" w:rsidRPr="009D3772">
              <w:rPr>
                <w:rFonts w:ascii="Lucida Sans" w:hAnsi="Lucida Sans"/>
                <w:sz w:val="20"/>
                <w:szCs w:val="20"/>
              </w:rPr>
              <w:t>aloud text encounters during his year in the wilderness.</w:t>
            </w:r>
          </w:p>
        </w:tc>
      </w:tr>
      <w:tr w:rsidR="003024BA" w:rsidRPr="00B33B90" w14:paraId="61E678C1" w14:textId="77777777" w:rsidTr="007167FF">
        <w:trPr>
          <w:trHeight w:val="1007"/>
        </w:trPr>
        <w:tc>
          <w:tcPr>
            <w:tcW w:w="4230" w:type="dxa"/>
            <w:tcBorders>
              <w:top w:val="single" w:sz="4" w:space="0" w:color="auto"/>
              <w:bottom w:val="single" w:sz="4" w:space="0" w:color="auto"/>
            </w:tcBorders>
          </w:tcPr>
          <w:p w14:paraId="77A240EE" w14:textId="705F44F6" w:rsidR="003024BA" w:rsidRPr="008F7E6A" w:rsidRDefault="004966CD" w:rsidP="00F55317">
            <w:pPr>
              <w:rPr>
                <w:rFonts w:ascii="Lucida Sans" w:hAnsi="Lucida Sans"/>
                <w:sz w:val="22"/>
                <w:szCs w:val="22"/>
              </w:rPr>
            </w:pPr>
            <w:r w:rsidRPr="008F7E6A">
              <w:rPr>
                <w:rFonts w:ascii="Lucida Sans" w:hAnsi="Lucida Sans"/>
                <w:sz w:val="22"/>
                <w:szCs w:val="22"/>
              </w:rPr>
              <w:t>Related Text 2</w:t>
            </w:r>
            <w:r w:rsidR="00727AC2" w:rsidRPr="008F7E6A">
              <w:rPr>
                <w:rFonts w:ascii="Lucida Sans" w:hAnsi="Lucida Sans"/>
                <w:sz w:val="22"/>
                <w:szCs w:val="22"/>
              </w:rPr>
              <w:t>:</w:t>
            </w:r>
          </w:p>
          <w:p w14:paraId="7B08D60D" w14:textId="572F0A9D" w:rsidR="00727AC2" w:rsidRPr="009D3772" w:rsidRDefault="00F5565D" w:rsidP="00F55317">
            <w:pPr>
              <w:rPr>
                <w:rFonts w:ascii="Lucida Sans" w:hAnsi="Lucida Sans"/>
                <w:sz w:val="22"/>
                <w:szCs w:val="22"/>
              </w:rPr>
            </w:pPr>
            <w:r w:rsidRPr="009D3772">
              <w:rPr>
                <w:rFonts w:ascii="Lucida Sans" w:hAnsi="Lucida Sans"/>
                <w:sz w:val="22"/>
                <w:szCs w:val="22"/>
              </w:rPr>
              <w:t>Let’s Visit the Deciduous Forest</w:t>
            </w:r>
          </w:p>
          <w:p w14:paraId="1D08AA42" w14:textId="77777777" w:rsidR="00F5565D" w:rsidRPr="008F7E6A" w:rsidRDefault="00F5565D" w:rsidP="00F55317">
            <w:pPr>
              <w:rPr>
                <w:rFonts w:ascii="Lucida Sans" w:hAnsi="Lucida Sans"/>
                <w:sz w:val="22"/>
                <w:szCs w:val="22"/>
              </w:rPr>
            </w:pPr>
          </w:p>
          <w:p w14:paraId="61743728" w14:textId="77777777" w:rsidR="00F5565D" w:rsidRDefault="00A72034" w:rsidP="00F55317">
            <w:pPr>
              <w:rPr>
                <w:rStyle w:val="Hyperlink"/>
                <w:rFonts w:ascii="Lucida Sans" w:hAnsi="Lucida Sans"/>
                <w:sz w:val="20"/>
                <w:szCs w:val="20"/>
              </w:rPr>
            </w:pPr>
            <w:hyperlink r:id="rId10" w:history="1">
              <w:r w:rsidR="00F5565D" w:rsidRPr="009D3772">
                <w:rPr>
                  <w:rStyle w:val="Hyperlink"/>
                  <w:rFonts w:ascii="Lucida Sans" w:hAnsi="Lucida Sans"/>
                  <w:sz w:val="20"/>
                  <w:szCs w:val="20"/>
                </w:rPr>
                <w:t>https://www.getepic.com/app/read/36390</w:t>
              </w:r>
            </w:hyperlink>
          </w:p>
          <w:p w14:paraId="0534F223" w14:textId="7AB39A30" w:rsidR="009D3772" w:rsidRPr="009D3772" w:rsidRDefault="009D3772" w:rsidP="00F55317">
            <w:pPr>
              <w:rPr>
                <w:rFonts w:ascii="Lucida Sans" w:hAnsi="Lucida Sans"/>
                <w:sz w:val="20"/>
                <w:szCs w:val="20"/>
              </w:rPr>
            </w:pPr>
          </w:p>
        </w:tc>
        <w:tc>
          <w:tcPr>
            <w:tcW w:w="10260" w:type="dxa"/>
          </w:tcPr>
          <w:p w14:paraId="6501661B" w14:textId="15D68335" w:rsidR="001A6D85" w:rsidRPr="009D3772" w:rsidRDefault="00727AC2" w:rsidP="00727AC2">
            <w:pPr>
              <w:rPr>
                <w:rFonts w:ascii="Lucida Sans" w:hAnsi="Lucida Sans"/>
                <w:b/>
                <w:sz w:val="22"/>
                <w:szCs w:val="22"/>
              </w:rPr>
            </w:pPr>
            <w:r w:rsidRPr="009D3772">
              <w:rPr>
                <w:rFonts w:ascii="Lucida Sans" w:hAnsi="Lucida Sans"/>
                <w:b/>
                <w:sz w:val="22"/>
                <w:szCs w:val="22"/>
              </w:rPr>
              <w:t>Synopsis, highlighting related learning</w:t>
            </w:r>
            <w:r w:rsidR="009D3772">
              <w:rPr>
                <w:rFonts w:ascii="Lucida Sans" w:hAnsi="Lucida Sans"/>
                <w:b/>
                <w:sz w:val="22"/>
                <w:szCs w:val="22"/>
              </w:rPr>
              <w:t>:</w:t>
            </w:r>
          </w:p>
          <w:p w14:paraId="267B43D8" w14:textId="60B22AB6" w:rsidR="00F5565D" w:rsidRPr="009D3772" w:rsidRDefault="00F5565D" w:rsidP="000D6B45">
            <w:pPr>
              <w:rPr>
                <w:rFonts w:ascii="Lucida Sans" w:hAnsi="Lucida Sans"/>
                <w:sz w:val="20"/>
                <w:szCs w:val="20"/>
              </w:rPr>
            </w:pPr>
            <w:r w:rsidRPr="009D3772">
              <w:rPr>
                <w:rFonts w:ascii="Lucida Sans" w:hAnsi="Lucida Sans"/>
                <w:sz w:val="20"/>
                <w:szCs w:val="20"/>
              </w:rPr>
              <w:t xml:space="preserve">This informational book describes the deciduous forest biome, </w:t>
            </w:r>
            <w:r w:rsidR="00E87A8E" w:rsidRPr="009D3772">
              <w:rPr>
                <w:rFonts w:ascii="Lucida Sans" w:hAnsi="Lucida Sans"/>
                <w:sz w:val="20"/>
                <w:szCs w:val="20"/>
              </w:rPr>
              <w:t xml:space="preserve">building onto students’ knowledge of </w:t>
            </w:r>
            <w:r w:rsidR="0062154B">
              <w:rPr>
                <w:rFonts w:ascii="Lucida Sans" w:hAnsi="Lucida Sans"/>
                <w:sz w:val="20"/>
                <w:szCs w:val="20"/>
              </w:rPr>
              <w:t>the setting of the read-</w:t>
            </w:r>
            <w:r w:rsidRPr="009D3772">
              <w:rPr>
                <w:rFonts w:ascii="Lucida Sans" w:hAnsi="Lucida Sans"/>
                <w:sz w:val="20"/>
                <w:szCs w:val="20"/>
              </w:rPr>
              <w:t xml:space="preserve">aloud text. </w:t>
            </w:r>
            <w:r w:rsidR="00D45288" w:rsidRPr="009D3772">
              <w:rPr>
                <w:rFonts w:ascii="Lucida Sans" w:hAnsi="Lucida Sans"/>
                <w:sz w:val="20"/>
                <w:szCs w:val="20"/>
              </w:rPr>
              <w:t xml:space="preserve">It explains where in the world deciduous forests can be found, </w:t>
            </w:r>
            <w:r w:rsidR="003D0FA1" w:rsidRPr="009D3772">
              <w:rPr>
                <w:rFonts w:ascii="Lucida Sans" w:hAnsi="Lucida Sans"/>
                <w:sz w:val="20"/>
                <w:szCs w:val="20"/>
              </w:rPr>
              <w:t>and describes what makes a forest deciduous. It also describes the types of animals and plants that can be found in deciduous forests.</w:t>
            </w:r>
          </w:p>
        </w:tc>
      </w:tr>
      <w:tr w:rsidR="00727AC2" w:rsidRPr="00B33B90" w14:paraId="13CB8A7A" w14:textId="77777777" w:rsidTr="007167FF">
        <w:trPr>
          <w:trHeight w:val="1007"/>
        </w:trPr>
        <w:tc>
          <w:tcPr>
            <w:tcW w:w="4230" w:type="dxa"/>
            <w:tcBorders>
              <w:top w:val="single" w:sz="4" w:space="0" w:color="auto"/>
            </w:tcBorders>
          </w:tcPr>
          <w:p w14:paraId="7FDB2FE2" w14:textId="4F1516E2" w:rsidR="00727AC2" w:rsidRPr="008F7E6A" w:rsidRDefault="00727AC2" w:rsidP="00727AC2">
            <w:pPr>
              <w:rPr>
                <w:rFonts w:ascii="Lucida Sans" w:hAnsi="Lucida Sans"/>
                <w:sz w:val="22"/>
                <w:szCs w:val="22"/>
              </w:rPr>
            </w:pPr>
            <w:r w:rsidRPr="008F7E6A">
              <w:rPr>
                <w:rFonts w:ascii="Lucida Sans" w:hAnsi="Lucida Sans"/>
                <w:sz w:val="22"/>
                <w:szCs w:val="22"/>
              </w:rPr>
              <w:t>Related Text 3:</w:t>
            </w:r>
          </w:p>
          <w:p w14:paraId="7240D7F8" w14:textId="17DDE0C0" w:rsidR="00727AC2" w:rsidRPr="008F7E6A" w:rsidRDefault="0062154B" w:rsidP="00727AC2">
            <w:pPr>
              <w:rPr>
                <w:rFonts w:ascii="Lucida Sans" w:hAnsi="Lucida Sans"/>
                <w:sz w:val="22"/>
                <w:szCs w:val="22"/>
              </w:rPr>
            </w:pPr>
            <w:r>
              <w:rPr>
                <w:rFonts w:ascii="Lucida Sans" w:hAnsi="Lucida Sans"/>
                <w:sz w:val="22"/>
                <w:szCs w:val="22"/>
              </w:rPr>
              <w:t>Biomes: Temperate Forest</w:t>
            </w:r>
          </w:p>
          <w:p w14:paraId="3CAA3DF4" w14:textId="77777777" w:rsidR="00CE14BB" w:rsidRPr="008F7E6A" w:rsidRDefault="00CE14BB" w:rsidP="00727AC2">
            <w:pPr>
              <w:rPr>
                <w:rFonts w:ascii="Lucida Sans" w:hAnsi="Lucida Sans"/>
                <w:sz w:val="22"/>
                <w:szCs w:val="22"/>
              </w:rPr>
            </w:pPr>
          </w:p>
          <w:p w14:paraId="4590A3D5" w14:textId="77777777" w:rsidR="00CE14BB" w:rsidRDefault="00A72034" w:rsidP="00727AC2">
            <w:pPr>
              <w:rPr>
                <w:rStyle w:val="Hyperlink"/>
                <w:rFonts w:ascii="Lucida Sans" w:hAnsi="Lucida Sans"/>
                <w:sz w:val="20"/>
                <w:szCs w:val="20"/>
              </w:rPr>
            </w:pPr>
            <w:hyperlink r:id="rId11" w:history="1">
              <w:r w:rsidR="00CE14BB" w:rsidRPr="009D3772">
                <w:rPr>
                  <w:rStyle w:val="Hyperlink"/>
                  <w:rFonts w:ascii="Lucida Sans" w:hAnsi="Lucida Sans"/>
                  <w:sz w:val="20"/>
                  <w:szCs w:val="20"/>
                </w:rPr>
                <w:t>http://www.ducksters.com/science/ecosystems/temperate_forest_biome.php</w:t>
              </w:r>
            </w:hyperlink>
          </w:p>
          <w:p w14:paraId="4090152D" w14:textId="23ACF419" w:rsidR="009D3772" w:rsidRPr="009D3772" w:rsidRDefault="009D3772" w:rsidP="00727AC2">
            <w:pPr>
              <w:rPr>
                <w:rFonts w:ascii="Lucida Sans" w:hAnsi="Lucida Sans"/>
                <w:sz w:val="20"/>
                <w:szCs w:val="20"/>
              </w:rPr>
            </w:pPr>
          </w:p>
        </w:tc>
        <w:tc>
          <w:tcPr>
            <w:tcW w:w="10260" w:type="dxa"/>
          </w:tcPr>
          <w:p w14:paraId="34FDD92C" w14:textId="3CCDFDDC" w:rsidR="00727AC2" w:rsidRPr="009D3772" w:rsidRDefault="00727AC2" w:rsidP="00727AC2">
            <w:pPr>
              <w:rPr>
                <w:rFonts w:ascii="Lucida Sans" w:hAnsi="Lucida Sans"/>
                <w:b/>
                <w:sz w:val="22"/>
                <w:szCs w:val="22"/>
              </w:rPr>
            </w:pPr>
            <w:r w:rsidRPr="009D3772">
              <w:rPr>
                <w:rFonts w:ascii="Lucida Sans" w:hAnsi="Lucida Sans"/>
                <w:b/>
                <w:sz w:val="22"/>
                <w:szCs w:val="22"/>
              </w:rPr>
              <w:t>Synopsis, highlighting related learning</w:t>
            </w:r>
            <w:r w:rsidR="009D3772" w:rsidRPr="009D3772">
              <w:rPr>
                <w:rFonts w:ascii="Lucida Sans" w:hAnsi="Lucida Sans"/>
                <w:b/>
                <w:sz w:val="22"/>
                <w:szCs w:val="22"/>
              </w:rPr>
              <w:t>:</w:t>
            </w:r>
          </w:p>
          <w:p w14:paraId="72892E8B" w14:textId="753583AB" w:rsidR="00CE14BB" w:rsidRPr="009D3772" w:rsidRDefault="00CE14BB" w:rsidP="00C52D7D">
            <w:pPr>
              <w:rPr>
                <w:rFonts w:ascii="Lucida Sans" w:hAnsi="Lucida Sans"/>
                <w:sz w:val="20"/>
                <w:szCs w:val="20"/>
              </w:rPr>
            </w:pPr>
            <w:r w:rsidRPr="009D3772">
              <w:rPr>
                <w:rFonts w:ascii="Lucida Sans" w:hAnsi="Lucida Sans"/>
                <w:sz w:val="20"/>
                <w:szCs w:val="20"/>
              </w:rPr>
              <w:t xml:space="preserve">This informational website continues to build students’ knowledge of the forest biome. </w:t>
            </w:r>
            <w:r w:rsidR="00C52D7D" w:rsidRPr="009D3772">
              <w:rPr>
                <w:rFonts w:ascii="Lucida Sans" w:hAnsi="Lucida Sans"/>
                <w:sz w:val="20"/>
                <w:szCs w:val="20"/>
              </w:rPr>
              <w:t xml:space="preserve">Students learn that deciduous forests are part of the broader temperate forest biome. The article describes the characteristics of this biome, the different types of temperate forests, </w:t>
            </w:r>
            <w:r w:rsidR="008F7E6A" w:rsidRPr="009D3772">
              <w:rPr>
                <w:rFonts w:ascii="Lucida Sans" w:hAnsi="Lucida Sans"/>
                <w:sz w:val="20"/>
                <w:szCs w:val="20"/>
              </w:rPr>
              <w:t>and the plans and animals that can be found there.</w:t>
            </w:r>
          </w:p>
        </w:tc>
      </w:tr>
    </w:tbl>
    <w:p w14:paraId="3680C672" w14:textId="77777777" w:rsidR="00FD64EE" w:rsidRDefault="00FD64EE">
      <w:pPr>
        <w:rPr>
          <w:rFonts w:ascii="Lucida Sans" w:hAnsi="Lucida Sans"/>
        </w:rPr>
      </w:pPr>
    </w:p>
    <w:p w14:paraId="41F2406F" w14:textId="77777777" w:rsidR="009D3772" w:rsidRDefault="009D3772">
      <w:pPr>
        <w:rPr>
          <w:rFonts w:ascii="Lucida Sans" w:hAnsi="Lucida Sans"/>
        </w:rPr>
      </w:pPr>
    </w:p>
    <w:p w14:paraId="059EBD11" w14:textId="77777777" w:rsidR="009D3772" w:rsidRDefault="009D3772">
      <w:pPr>
        <w:rPr>
          <w:rFonts w:ascii="Lucida Sans" w:hAnsi="Lucida Sans"/>
        </w:rPr>
      </w:pPr>
    </w:p>
    <w:p w14:paraId="2B797ADB" w14:textId="77777777" w:rsidR="009D3772" w:rsidRPr="00B33B90" w:rsidRDefault="009D3772" w:rsidP="009D3772">
      <w:pPr>
        <w:spacing w:after="0"/>
        <w:contextualSpacing/>
        <w:rPr>
          <w:rFonts w:ascii="Lucida Sans" w:hAnsi="Lucida Sans"/>
        </w:rPr>
      </w:pPr>
    </w:p>
    <w:tbl>
      <w:tblPr>
        <w:tblStyle w:val="TableGrid"/>
        <w:tblW w:w="14485" w:type="dxa"/>
        <w:tblLayout w:type="fixed"/>
        <w:tblLook w:val="04A0" w:firstRow="1" w:lastRow="0" w:firstColumn="1" w:lastColumn="0" w:noHBand="0" w:noVBand="1"/>
      </w:tblPr>
      <w:tblGrid>
        <w:gridCol w:w="4315"/>
        <w:gridCol w:w="10170"/>
      </w:tblGrid>
      <w:tr w:rsidR="00727AC2" w:rsidRPr="00B33B90" w14:paraId="0FEB2597" w14:textId="77777777" w:rsidTr="009D3772">
        <w:trPr>
          <w:trHeight w:val="432"/>
        </w:trPr>
        <w:tc>
          <w:tcPr>
            <w:tcW w:w="14485" w:type="dxa"/>
            <w:gridSpan w:val="2"/>
            <w:shd w:val="clear" w:color="auto" w:fill="22A469"/>
            <w:vAlign w:val="center"/>
          </w:tcPr>
          <w:p w14:paraId="2C3532D0" w14:textId="23943E9E" w:rsidR="00727AC2" w:rsidRPr="00B33B90" w:rsidRDefault="00727AC2" w:rsidP="009D3772">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9D3772">
        <w:tc>
          <w:tcPr>
            <w:tcW w:w="4315" w:type="dxa"/>
          </w:tcPr>
          <w:p w14:paraId="7DFC3298" w14:textId="5587486C" w:rsidR="00727AC2" w:rsidRPr="00382C91" w:rsidRDefault="009D3772">
            <w:pPr>
              <w:rPr>
                <w:rFonts w:ascii="Lucida Sans" w:hAnsi="Lucida Sans"/>
                <w:sz w:val="22"/>
                <w:szCs w:val="22"/>
              </w:rPr>
            </w:pPr>
            <w:r>
              <w:rPr>
                <w:rFonts w:ascii="Lucida Sans" w:hAnsi="Lucida Sans"/>
                <w:sz w:val="22"/>
                <w:szCs w:val="22"/>
              </w:rPr>
              <w:t>A City in the Forest</w:t>
            </w:r>
          </w:p>
          <w:p w14:paraId="4F2DF9F6" w14:textId="77777777" w:rsidR="00FA5A71" w:rsidRPr="00382C91" w:rsidRDefault="00FA5A71">
            <w:pPr>
              <w:rPr>
                <w:rFonts w:ascii="Lucida Sans" w:hAnsi="Lucida Sans"/>
                <w:sz w:val="22"/>
                <w:szCs w:val="22"/>
              </w:rPr>
            </w:pPr>
          </w:p>
          <w:p w14:paraId="02C4F83B" w14:textId="77777777" w:rsidR="00FA5A71" w:rsidRDefault="00A72034">
            <w:pPr>
              <w:rPr>
                <w:rStyle w:val="Hyperlink"/>
                <w:rFonts w:ascii="Lucida Sans" w:hAnsi="Lucida Sans"/>
                <w:sz w:val="20"/>
                <w:szCs w:val="20"/>
              </w:rPr>
            </w:pPr>
            <w:hyperlink r:id="rId12" w:history="1">
              <w:r w:rsidR="00FA5A71" w:rsidRPr="009D3772">
                <w:rPr>
                  <w:rStyle w:val="Hyperlink"/>
                  <w:rFonts w:ascii="Lucida Sans" w:hAnsi="Lucida Sans"/>
                  <w:sz w:val="20"/>
                  <w:szCs w:val="20"/>
                </w:rPr>
                <w:t>http://pbskids.org/plumlanding/educators/context/141_a_city_in_the_forest.html</w:t>
              </w:r>
            </w:hyperlink>
          </w:p>
          <w:p w14:paraId="084385AE" w14:textId="76B92D1D" w:rsidR="009D3772" w:rsidRPr="009D3772" w:rsidRDefault="009D3772">
            <w:pPr>
              <w:rPr>
                <w:rFonts w:ascii="Lucida Sans" w:hAnsi="Lucida Sans"/>
                <w:sz w:val="20"/>
                <w:szCs w:val="20"/>
              </w:rPr>
            </w:pPr>
          </w:p>
        </w:tc>
        <w:tc>
          <w:tcPr>
            <w:tcW w:w="10170" w:type="dxa"/>
          </w:tcPr>
          <w:p w14:paraId="3904B7BC" w14:textId="4FBDD0E9" w:rsidR="00727AC2" w:rsidRPr="009D3772" w:rsidRDefault="00727AC2">
            <w:pPr>
              <w:rPr>
                <w:rFonts w:ascii="Lucida Sans" w:hAnsi="Lucida Sans"/>
                <w:b/>
                <w:sz w:val="22"/>
                <w:szCs w:val="22"/>
              </w:rPr>
            </w:pPr>
            <w:r w:rsidRPr="009D3772">
              <w:rPr>
                <w:rFonts w:ascii="Lucida Sans" w:hAnsi="Lucida Sans"/>
                <w:b/>
                <w:sz w:val="22"/>
                <w:szCs w:val="22"/>
              </w:rPr>
              <w:t>Description/rationale for inclusion</w:t>
            </w:r>
            <w:r w:rsidR="009D3772" w:rsidRPr="009D3772">
              <w:rPr>
                <w:rFonts w:ascii="Lucida Sans" w:hAnsi="Lucida Sans"/>
                <w:b/>
                <w:sz w:val="22"/>
                <w:szCs w:val="22"/>
              </w:rPr>
              <w:t>:</w:t>
            </w:r>
          </w:p>
          <w:p w14:paraId="4B0DC508" w14:textId="61094BE8" w:rsidR="00FA5A71" w:rsidRPr="009D3772" w:rsidRDefault="00FA5A71" w:rsidP="005B0B46">
            <w:pPr>
              <w:rPr>
                <w:rFonts w:ascii="Lucida Sans" w:hAnsi="Lucida Sans"/>
                <w:sz w:val="20"/>
                <w:szCs w:val="20"/>
              </w:rPr>
            </w:pPr>
            <w:r w:rsidRPr="009D3772">
              <w:rPr>
                <w:rFonts w:ascii="Lucida Sans" w:hAnsi="Lucida Sans"/>
                <w:sz w:val="20"/>
                <w:szCs w:val="20"/>
              </w:rPr>
              <w:t xml:space="preserve">This video shows a group of children exploring a New England forest. They notice </w:t>
            </w:r>
            <w:r w:rsidR="005B0B46" w:rsidRPr="009D3772">
              <w:rPr>
                <w:rFonts w:ascii="Lucida Sans" w:hAnsi="Lucida Sans"/>
                <w:sz w:val="20"/>
                <w:szCs w:val="20"/>
              </w:rPr>
              <w:t>the different kinds of life that live on trees. This video will help students to visualize and experience a forest.</w:t>
            </w:r>
          </w:p>
        </w:tc>
      </w:tr>
      <w:tr w:rsidR="00727AC2" w:rsidRPr="00B33B90" w14:paraId="171901A7" w14:textId="77777777" w:rsidTr="009D3772">
        <w:tc>
          <w:tcPr>
            <w:tcW w:w="4315" w:type="dxa"/>
          </w:tcPr>
          <w:p w14:paraId="2EB74751" w14:textId="49EF29C8" w:rsidR="00727AC2" w:rsidRPr="00382C91" w:rsidRDefault="009D3772">
            <w:pPr>
              <w:rPr>
                <w:rFonts w:ascii="Lucida Sans" w:hAnsi="Lucida Sans"/>
                <w:sz w:val="22"/>
                <w:szCs w:val="22"/>
              </w:rPr>
            </w:pPr>
            <w:r>
              <w:rPr>
                <w:rFonts w:ascii="Lucida Sans" w:hAnsi="Lucida Sans"/>
                <w:sz w:val="22"/>
                <w:szCs w:val="22"/>
              </w:rPr>
              <w:t>Discover the Forest: What to Do</w:t>
            </w:r>
          </w:p>
          <w:p w14:paraId="4837BE60" w14:textId="77777777" w:rsidR="00EC0610" w:rsidRPr="00382C91" w:rsidRDefault="00EC0610">
            <w:pPr>
              <w:rPr>
                <w:rFonts w:ascii="Lucida Sans" w:hAnsi="Lucida Sans"/>
                <w:sz w:val="22"/>
                <w:szCs w:val="22"/>
              </w:rPr>
            </w:pPr>
          </w:p>
          <w:p w14:paraId="47E49DC3" w14:textId="4992969D" w:rsidR="00EC0610" w:rsidRPr="009D3772" w:rsidRDefault="00A72034">
            <w:pPr>
              <w:rPr>
                <w:rFonts w:ascii="Lucida Sans" w:hAnsi="Lucida Sans"/>
                <w:sz w:val="20"/>
                <w:szCs w:val="20"/>
              </w:rPr>
            </w:pPr>
            <w:hyperlink r:id="rId13" w:history="1">
              <w:r w:rsidR="00EC0610" w:rsidRPr="009D3772">
                <w:rPr>
                  <w:rStyle w:val="Hyperlink"/>
                  <w:rFonts w:ascii="Lucida Sans" w:hAnsi="Lucida Sans"/>
                  <w:sz w:val="20"/>
                  <w:szCs w:val="20"/>
                </w:rPr>
                <w:t>https://www.discovertheforest.org/what-to-do/</w:t>
              </w:r>
            </w:hyperlink>
          </w:p>
        </w:tc>
        <w:tc>
          <w:tcPr>
            <w:tcW w:w="10170" w:type="dxa"/>
          </w:tcPr>
          <w:p w14:paraId="17A8F0C9" w14:textId="40045F33" w:rsidR="00727AC2" w:rsidRPr="009D3772" w:rsidRDefault="00727AC2">
            <w:pPr>
              <w:rPr>
                <w:rFonts w:ascii="Lucida Sans" w:hAnsi="Lucida Sans"/>
                <w:b/>
                <w:sz w:val="22"/>
                <w:szCs w:val="22"/>
              </w:rPr>
            </w:pPr>
            <w:r w:rsidRPr="009D3772">
              <w:rPr>
                <w:rFonts w:ascii="Lucida Sans" w:hAnsi="Lucida Sans"/>
                <w:b/>
                <w:sz w:val="22"/>
                <w:szCs w:val="22"/>
              </w:rPr>
              <w:t>Description/rationale for inclusion</w:t>
            </w:r>
            <w:r w:rsidR="009D3772">
              <w:rPr>
                <w:rFonts w:ascii="Lucida Sans" w:hAnsi="Lucida Sans"/>
                <w:b/>
                <w:sz w:val="22"/>
                <w:szCs w:val="22"/>
              </w:rPr>
              <w:t>:</w:t>
            </w:r>
          </w:p>
          <w:p w14:paraId="7722A98E" w14:textId="77777777" w:rsidR="00EC0610" w:rsidRDefault="00EC0610" w:rsidP="00382C91">
            <w:pPr>
              <w:rPr>
                <w:rFonts w:ascii="Lucida Sans" w:hAnsi="Lucida Sans"/>
                <w:sz w:val="20"/>
                <w:szCs w:val="20"/>
              </w:rPr>
            </w:pPr>
            <w:r w:rsidRPr="009D3772">
              <w:rPr>
                <w:rFonts w:ascii="Lucida Sans" w:hAnsi="Lucida Sans"/>
                <w:sz w:val="20"/>
                <w:szCs w:val="20"/>
              </w:rPr>
              <w:t xml:space="preserve">This website has a variety of interactive activities for students to engage in, furthering their knowledge of forests. There are guides to help students explore forests in their area, </w:t>
            </w:r>
            <w:r w:rsidR="00382C91" w:rsidRPr="009D3772">
              <w:rPr>
                <w:rFonts w:ascii="Lucida Sans" w:hAnsi="Lucida Sans"/>
                <w:sz w:val="20"/>
                <w:szCs w:val="20"/>
              </w:rPr>
              <w:t xml:space="preserve">games and videos to help them learn more about the plants and animals in forests, and resources for teachers to use to continue reinforcing students’ knowledge of forests. </w:t>
            </w:r>
          </w:p>
          <w:p w14:paraId="2885263F" w14:textId="7C9FDF6F" w:rsidR="009D3772" w:rsidRPr="009D3772" w:rsidRDefault="009D3772" w:rsidP="00382C91">
            <w:pPr>
              <w:rPr>
                <w:rFonts w:ascii="Lucida Sans" w:hAnsi="Lucida Sans"/>
                <w:sz w:val="20"/>
                <w:szCs w:val="20"/>
              </w:rPr>
            </w:pPr>
          </w:p>
        </w:tc>
      </w:tr>
      <w:tr w:rsidR="00727AC2" w:rsidRPr="00B33B90" w14:paraId="36E0CED4" w14:textId="77777777" w:rsidTr="009D3772">
        <w:trPr>
          <w:trHeight w:val="432"/>
        </w:trPr>
        <w:tc>
          <w:tcPr>
            <w:tcW w:w="14485" w:type="dxa"/>
            <w:gridSpan w:val="2"/>
            <w:shd w:val="clear" w:color="auto" w:fill="22A469"/>
            <w:vAlign w:val="center"/>
          </w:tcPr>
          <w:p w14:paraId="605EFB70" w14:textId="452772ED" w:rsidR="00727AC2" w:rsidRPr="00B33B90" w:rsidRDefault="009D3772" w:rsidP="009D3772">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9D3772">
        <w:tc>
          <w:tcPr>
            <w:tcW w:w="4315" w:type="dxa"/>
          </w:tcPr>
          <w:p w14:paraId="696B7E5E" w14:textId="3A55C700" w:rsidR="00727AC2" w:rsidRPr="00B33B90" w:rsidRDefault="00727AC2" w:rsidP="00701F3F">
            <w:pPr>
              <w:rPr>
                <w:rFonts w:ascii="Lucida Sans" w:hAnsi="Lucida Sans"/>
                <w:sz w:val="22"/>
                <w:szCs w:val="22"/>
              </w:rPr>
            </w:pPr>
            <w:r w:rsidRPr="00B33B90">
              <w:rPr>
                <w:rFonts w:ascii="Lucida Sans" w:hAnsi="Lucida Sans"/>
                <w:sz w:val="22"/>
                <w:szCs w:val="22"/>
              </w:rPr>
              <w:t>Text Type 1:</w:t>
            </w:r>
            <w:r w:rsidR="004C7A3D">
              <w:rPr>
                <w:rFonts w:ascii="Lucida Sans" w:hAnsi="Lucida Sans"/>
                <w:sz w:val="22"/>
                <w:szCs w:val="22"/>
              </w:rPr>
              <w:t xml:space="preserve"> Narrative</w:t>
            </w:r>
          </w:p>
        </w:tc>
        <w:tc>
          <w:tcPr>
            <w:tcW w:w="10170" w:type="dxa"/>
          </w:tcPr>
          <w:p w14:paraId="1C4BB171" w14:textId="1570C35E" w:rsidR="00727AC2" w:rsidRPr="009D3772" w:rsidRDefault="00727AC2" w:rsidP="00701F3F">
            <w:pPr>
              <w:rPr>
                <w:rFonts w:ascii="Lucida Sans" w:hAnsi="Lucida Sans"/>
                <w:b/>
                <w:sz w:val="22"/>
                <w:szCs w:val="22"/>
              </w:rPr>
            </w:pPr>
            <w:r w:rsidRPr="009D3772">
              <w:rPr>
                <w:rFonts w:ascii="Lucida Sans" w:hAnsi="Lucida Sans"/>
                <w:b/>
                <w:sz w:val="22"/>
                <w:szCs w:val="22"/>
              </w:rPr>
              <w:t>Description of task</w:t>
            </w:r>
            <w:r w:rsidR="009D3772" w:rsidRPr="009D3772">
              <w:rPr>
                <w:rFonts w:ascii="Lucida Sans" w:hAnsi="Lucida Sans"/>
                <w:b/>
                <w:sz w:val="22"/>
                <w:szCs w:val="22"/>
              </w:rPr>
              <w:t>:</w:t>
            </w:r>
          </w:p>
          <w:p w14:paraId="08E4D33C" w14:textId="77777777" w:rsidR="0062154B" w:rsidRDefault="004C7A3D" w:rsidP="004C7A3D">
            <w:pPr>
              <w:rPr>
                <w:rFonts w:ascii="Lucida Sans" w:hAnsi="Lucida Sans"/>
                <w:sz w:val="20"/>
                <w:szCs w:val="20"/>
              </w:rPr>
            </w:pPr>
            <w:r w:rsidRPr="009D3772">
              <w:rPr>
                <w:rFonts w:ascii="Lucida Sans" w:hAnsi="Lucida Sans"/>
                <w:sz w:val="20"/>
                <w:szCs w:val="20"/>
              </w:rPr>
              <w:t>Imagine you are an animal living in a forest. Write a story about your life in the forest. Include a sequence of events, and use details from what you have learned about forests to describe what happens. Be sure to</w:t>
            </w:r>
            <w:r w:rsidR="0062154B">
              <w:rPr>
                <w:rFonts w:ascii="Lucida Sans" w:hAnsi="Lucida Sans"/>
                <w:sz w:val="20"/>
                <w:szCs w:val="20"/>
              </w:rPr>
              <w:t xml:space="preserve">: </w:t>
            </w:r>
          </w:p>
          <w:p w14:paraId="4B56424B" w14:textId="4573BBE8" w:rsidR="0062154B" w:rsidRDefault="0062154B" w:rsidP="0062154B">
            <w:pPr>
              <w:pStyle w:val="ListParagraph"/>
              <w:numPr>
                <w:ilvl w:val="0"/>
                <w:numId w:val="14"/>
              </w:numPr>
              <w:rPr>
                <w:rFonts w:ascii="Lucida Sans" w:hAnsi="Lucida Sans"/>
                <w:sz w:val="20"/>
                <w:szCs w:val="20"/>
              </w:rPr>
            </w:pPr>
            <w:r>
              <w:rPr>
                <w:rFonts w:ascii="Lucida Sans" w:hAnsi="Lucida Sans"/>
                <w:sz w:val="20"/>
                <w:szCs w:val="20"/>
              </w:rPr>
              <w:t>D</w:t>
            </w:r>
            <w:r w:rsidR="004C7A3D" w:rsidRPr="0062154B">
              <w:rPr>
                <w:rFonts w:ascii="Lucida Sans" w:hAnsi="Lucida Sans"/>
                <w:sz w:val="20"/>
                <w:szCs w:val="20"/>
              </w:rPr>
              <w:t>escribe what you ar</w:t>
            </w:r>
            <w:r>
              <w:rPr>
                <w:rFonts w:ascii="Lucida Sans" w:hAnsi="Lucida Sans"/>
                <w:sz w:val="20"/>
                <w:szCs w:val="20"/>
              </w:rPr>
              <w:t>e thinking</w:t>
            </w:r>
            <w:r w:rsidR="00BB786F">
              <w:rPr>
                <w:rFonts w:ascii="Lucida Sans" w:hAnsi="Lucida Sans"/>
                <w:sz w:val="20"/>
                <w:szCs w:val="20"/>
              </w:rPr>
              <w:t xml:space="preserve">, feeling and doing </w:t>
            </w:r>
          </w:p>
          <w:p w14:paraId="1F3586EC" w14:textId="26B5CC60" w:rsidR="00382C91" w:rsidRPr="0062154B" w:rsidRDefault="0062154B" w:rsidP="0062154B">
            <w:pPr>
              <w:pStyle w:val="ListParagraph"/>
              <w:numPr>
                <w:ilvl w:val="0"/>
                <w:numId w:val="14"/>
              </w:numPr>
              <w:rPr>
                <w:rFonts w:ascii="Lucida Sans" w:hAnsi="Lucida Sans"/>
                <w:sz w:val="20"/>
                <w:szCs w:val="20"/>
              </w:rPr>
            </w:pPr>
            <w:r>
              <w:rPr>
                <w:rFonts w:ascii="Lucida Sans" w:hAnsi="Lucida Sans"/>
                <w:sz w:val="20"/>
                <w:szCs w:val="20"/>
              </w:rPr>
              <w:t>P</w:t>
            </w:r>
            <w:r w:rsidR="004C7A3D" w:rsidRPr="0062154B">
              <w:rPr>
                <w:rFonts w:ascii="Lucida Sans" w:hAnsi="Lucida Sans"/>
                <w:sz w:val="20"/>
                <w:szCs w:val="20"/>
              </w:rPr>
              <w:t>ro</w:t>
            </w:r>
            <w:r>
              <w:rPr>
                <w:rFonts w:ascii="Lucida Sans" w:hAnsi="Lucida Sans"/>
                <w:sz w:val="20"/>
                <w:szCs w:val="20"/>
              </w:rPr>
              <w:t>vide a conclusion to your story</w:t>
            </w:r>
          </w:p>
          <w:p w14:paraId="5BDBD6CE" w14:textId="2F0418FC" w:rsidR="009D3772" w:rsidRPr="009D3772" w:rsidRDefault="009D3772" w:rsidP="004C7A3D">
            <w:pPr>
              <w:rPr>
                <w:rFonts w:ascii="Lucida Sans" w:hAnsi="Lucida Sans"/>
                <w:sz w:val="20"/>
                <w:szCs w:val="20"/>
              </w:rPr>
            </w:pPr>
          </w:p>
        </w:tc>
      </w:tr>
      <w:tr w:rsidR="00727AC2" w:rsidRPr="00B33B90" w14:paraId="523D28DE" w14:textId="77777777" w:rsidTr="00D962D1">
        <w:tc>
          <w:tcPr>
            <w:tcW w:w="4315" w:type="dxa"/>
            <w:tcBorders>
              <w:bottom w:val="single" w:sz="4" w:space="0" w:color="auto"/>
            </w:tcBorders>
          </w:tcPr>
          <w:p w14:paraId="0FEE65A2" w14:textId="4B3F53D0" w:rsidR="00727AC2" w:rsidRPr="00B33B90" w:rsidRDefault="00727AC2" w:rsidP="00701F3F">
            <w:pPr>
              <w:rPr>
                <w:rFonts w:ascii="Lucida Sans" w:hAnsi="Lucida Sans"/>
                <w:sz w:val="22"/>
                <w:szCs w:val="22"/>
              </w:rPr>
            </w:pPr>
            <w:r w:rsidRPr="00B33B90">
              <w:rPr>
                <w:rFonts w:ascii="Lucida Sans" w:hAnsi="Lucida Sans"/>
                <w:sz w:val="22"/>
                <w:szCs w:val="22"/>
              </w:rPr>
              <w:t>Text Type 2:</w:t>
            </w:r>
            <w:r w:rsidR="004C7A3D">
              <w:rPr>
                <w:rFonts w:ascii="Lucida Sans" w:hAnsi="Lucida Sans"/>
                <w:sz w:val="22"/>
                <w:szCs w:val="22"/>
              </w:rPr>
              <w:t xml:space="preserve"> Informative</w:t>
            </w:r>
          </w:p>
        </w:tc>
        <w:tc>
          <w:tcPr>
            <w:tcW w:w="10170" w:type="dxa"/>
            <w:tcBorders>
              <w:bottom w:val="single" w:sz="4" w:space="0" w:color="auto"/>
            </w:tcBorders>
          </w:tcPr>
          <w:p w14:paraId="1EE3094E" w14:textId="2203BBC0" w:rsidR="00727AC2" w:rsidRPr="009D3772" w:rsidRDefault="00727AC2" w:rsidP="00701F3F">
            <w:pPr>
              <w:rPr>
                <w:rFonts w:ascii="Lucida Sans" w:hAnsi="Lucida Sans"/>
                <w:b/>
                <w:sz w:val="22"/>
                <w:szCs w:val="22"/>
              </w:rPr>
            </w:pPr>
            <w:r w:rsidRPr="009D3772">
              <w:rPr>
                <w:rFonts w:ascii="Lucida Sans" w:hAnsi="Lucida Sans"/>
                <w:b/>
                <w:sz w:val="22"/>
                <w:szCs w:val="22"/>
              </w:rPr>
              <w:t>Description of task</w:t>
            </w:r>
            <w:r w:rsidR="009D3772" w:rsidRPr="009D3772">
              <w:rPr>
                <w:rFonts w:ascii="Lucida Sans" w:hAnsi="Lucida Sans"/>
                <w:b/>
                <w:sz w:val="22"/>
                <w:szCs w:val="22"/>
              </w:rPr>
              <w:t>:</w:t>
            </w:r>
          </w:p>
          <w:p w14:paraId="639BB599" w14:textId="77777777" w:rsidR="0062154B" w:rsidRDefault="004C7A3D" w:rsidP="001D75B1">
            <w:pPr>
              <w:rPr>
                <w:rFonts w:ascii="Lucida Sans" w:hAnsi="Lucida Sans"/>
                <w:sz w:val="20"/>
                <w:szCs w:val="20"/>
              </w:rPr>
            </w:pPr>
            <w:r w:rsidRPr="009D3772">
              <w:rPr>
                <w:rFonts w:ascii="Lucida Sans" w:hAnsi="Lucida Sans"/>
                <w:sz w:val="20"/>
                <w:szCs w:val="20"/>
              </w:rPr>
              <w:t xml:space="preserve">Write a one-page article about </w:t>
            </w:r>
            <w:r w:rsidR="001D75B1" w:rsidRPr="009D3772">
              <w:rPr>
                <w:rFonts w:ascii="Lucida Sans" w:hAnsi="Lucida Sans"/>
                <w:sz w:val="20"/>
                <w:szCs w:val="20"/>
              </w:rPr>
              <w:t>the temperate forest biome</w:t>
            </w:r>
            <w:r w:rsidRPr="009D3772">
              <w:rPr>
                <w:rFonts w:ascii="Lucida Sans" w:hAnsi="Lucida Sans"/>
                <w:sz w:val="20"/>
                <w:szCs w:val="20"/>
              </w:rPr>
              <w:t>. Make sure that you</w:t>
            </w:r>
            <w:r w:rsidR="0062154B">
              <w:rPr>
                <w:rFonts w:ascii="Lucida Sans" w:hAnsi="Lucida Sans"/>
                <w:sz w:val="20"/>
                <w:szCs w:val="20"/>
              </w:rPr>
              <w:t xml:space="preserve">: </w:t>
            </w:r>
          </w:p>
          <w:p w14:paraId="7C964CD3" w14:textId="77777777" w:rsidR="0062154B" w:rsidRDefault="0062154B" w:rsidP="0062154B">
            <w:pPr>
              <w:pStyle w:val="ListParagraph"/>
              <w:numPr>
                <w:ilvl w:val="0"/>
                <w:numId w:val="15"/>
              </w:numPr>
              <w:rPr>
                <w:rFonts w:ascii="Lucida Sans" w:hAnsi="Lucida Sans"/>
                <w:sz w:val="20"/>
                <w:szCs w:val="20"/>
              </w:rPr>
            </w:pPr>
            <w:r>
              <w:rPr>
                <w:rFonts w:ascii="Lucida Sans" w:hAnsi="Lucida Sans"/>
                <w:sz w:val="20"/>
                <w:szCs w:val="20"/>
              </w:rPr>
              <w:t>Provide a title</w:t>
            </w:r>
          </w:p>
          <w:p w14:paraId="2DD46A20" w14:textId="77777777" w:rsidR="0062154B" w:rsidRDefault="0062154B" w:rsidP="0062154B">
            <w:pPr>
              <w:pStyle w:val="ListParagraph"/>
              <w:numPr>
                <w:ilvl w:val="0"/>
                <w:numId w:val="15"/>
              </w:numPr>
              <w:rPr>
                <w:rFonts w:ascii="Lucida Sans" w:hAnsi="Lucida Sans"/>
                <w:sz w:val="20"/>
                <w:szCs w:val="20"/>
              </w:rPr>
            </w:pPr>
            <w:r>
              <w:rPr>
                <w:rFonts w:ascii="Lucida Sans" w:hAnsi="Lucida Sans"/>
                <w:sz w:val="20"/>
                <w:szCs w:val="20"/>
              </w:rPr>
              <w:t>Introduce your topic</w:t>
            </w:r>
          </w:p>
          <w:p w14:paraId="07786719" w14:textId="77777777" w:rsidR="0062154B" w:rsidRDefault="0062154B" w:rsidP="0062154B">
            <w:pPr>
              <w:pStyle w:val="ListParagraph"/>
              <w:numPr>
                <w:ilvl w:val="0"/>
                <w:numId w:val="15"/>
              </w:numPr>
              <w:rPr>
                <w:rFonts w:ascii="Lucida Sans" w:hAnsi="Lucida Sans"/>
                <w:sz w:val="20"/>
                <w:szCs w:val="20"/>
              </w:rPr>
            </w:pPr>
            <w:r>
              <w:rPr>
                <w:rFonts w:ascii="Lucida Sans" w:hAnsi="Lucida Sans"/>
                <w:sz w:val="20"/>
                <w:szCs w:val="20"/>
              </w:rPr>
              <w:t>Provide a conclusion</w:t>
            </w:r>
            <w:r w:rsidR="004C7A3D" w:rsidRPr="0062154B">
              <w:rPr>
                <w:rFonts w:ascii="Lucida Sans" w:hAnsi="Lucida Sans"/>
                <w:sz w:val="20"/>
                <w:szCs w:val="20"/>
              </w:rPr>
              <w:t xml:space="preserve"> </w:t>
            </w:r>
          </w:p>
          <w:p w14:paraId="47BDAA5A" w14:textId="6913BD72" w:rsidR="009D3772" w:rsidRPr="009D3772" w:rsidRDefault="004C7A3D" w:rsidP="00D962D1">
            <w:pPr>
              <w:rPr>
                <w:rFonts w:ascii="Lucida Sans" w:hAnsi="Lucida Sans"/>
                <w:sz w:val="20"/>
                <w:szCs w:val="20"/>
              </w:rPr>
            </w:pPr>
            <w:r w:rsidRPr="0062154B">
              <w:rPr>
                <w:rFonts w:ascii="Lucida Sans" w:hAnsi="Lucida Sans"/>
                <w:sz w:val="20"/>
                <w:szCs w:val="20"/>
              </w:rPr>
              <w:t>Develop your topic using facts and details from your research. Include 2-3 images that provide or support information in your article, and a caption for each image you provide.</w:t>
            </w:r>
          </w:p>
        </w:tc>
      </w:tr>
      <w:tr w:rsidR="00D962D1" w:rsidRPr="00B33B90" w14:paraId="0CCF46AC" w14:textId="77777777" w:rsidTr="00D962D1">
        <w:tc>
          <w:tcPr>
            <w:tcW w:w="14485" w:type="dxa"/>
            <w:gridSpan w:val="2"/>
            <w:tcBorders>
              <w:top w:val="single" w:sz="4" w:space="0" w:color="auto"/>
              <w:left w:val="nil"/>
              <w:bottom w:val="nil"/>
              <w:right w:val="nil"/>
            </w:tcBorders>
          </w:tcPr>
          <w:p w14:paraId="055E46D0" w14:textId="693E4AFB" w:rsidR="00D962D1" w:rsidRPr="009D3772" w:rsidRDefault="00D962D1" w:rsidP="00701F3F">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3D81120F" w14:textId="77777777" w:rsidR="009E4B6A" w:rsidRPr="00B33B90" w:rsidRDefault="009E4B6A" w:rsidP="009E4B6A">
      <w:pPr>
        <w:rPr>
          <w:rFonts w:ascii="Lucida Sans" w:hAnsi="Lucida Sans"/>
          <w:sz w:val="2"/>
          <w:szCs w:val="2"/>
        </w:rPr>
      </w:pPr>
    </w:p>
    <w:sectPr w:rsidR="009E4B6A" w:rsidRPr="00B33B90" w:rsidSect="007167FF">
      <w:headerReference w:type="default" r:id="rId14"/>
      <w:footerReference w:type="default" r:id="rId15"/>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6BECF7" w14:textId="77777777" w:rsidR="00A72034" w:rsidRDefault="00A72034" w:rsidP="00200A83">
      <w:pPr>
        <w:spacing w:after="0" w:line="240" w:lineRule="auto"/>
      </w:pPr>
      <w:r>
        <w:separator/>
      </w:r>
    </w:p>
  </w:endnote>
  <w:endnote w:type="continuationSeparator" w:id="0">
    <w:p w14:paraId="38A53A26" w14:textId="77777777" w:rsidR="00A72034" w:rsidRDefault="00A7203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60CBE" w14:textId="2A203B53" w:rsidR="007167FF" w:rsidRDefault="007167FF" w:rsidP="007167FF">
    <w:pPr>
      <w:pStyle w:val="Footer"/>
      <w:jc w:val="center"/>
    </w:pPr>
    <w:r w:rsidRPr="00732FB3">
      <w:rPr>
        <w:noProof/>
      </w:rPr>
      <w:drawing>
        <wp:inline distT="0" distB="0" distL="0" distR="0" wp14:anchorId="3190A151" wp14:editId="148962D1">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FC795A" w14:textId="77777777" w:rsidR="00A72034" w:rsidRDefault="00A72034" w:rsidP="00200A83">
      <w:pPr>
        <w:spacing w:after="0" w:line="240" w:lineRule="auto"/>
      </w:pPr>
      <w:r>
        <w:separator/>
      </w:r>
    </w:p>
  </w:footnote>
  <w:footnote w:type="continuationSeparator" w:id="0">
    <w:p w14:paraId="59B135DF" w14:textId="77777777" w:rsidR="00A72034" w:rsidRDefault="00A7203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152C9E" w14:textId="77777777" w:rsidR="00A156E9" w:rsidRDefault="00A156E9" w:rsidP="00A156E9">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7E19560B" w:rsidR="004C7A3D" w:rsidRPr="00B33B90" w:rsidRDefault="00A156E9"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4C7A3D" w:rsidRPr="00B33B90">
      <w:rPr>
        <w:rFonts w:ascii="Lucida Sans" w:eastAsia="Cambria" w:hAnsi="Lucida Sans" w:cs="Cambria"/>
      </w:rPr>
      <w:t xml:space="preserve">Text: </w:t>
    </w:r>
    <w:r w:rsidR="004C7A3D" w:rsidRPr="009D3772">
      <w:rPr>
        <w:rFonts w:ascii="Lucida Sans" w:eastAsia="Cambria" w:hAnsi="Lucida Sans" w:cs="Cambria"/>
      </w:rPr>
      <w:t>My Side of the Mountain</w:t>
    </w:r>
    <w:r w:rsidR="004C7A3D">
      <w:rPr>
        <w:rFonts w:ascii="Lucida Sans" w:eastAsia="Cambria" w:hAnsi="Lucida Sans" w:cs="Cambria"/>
      </w:rPr>
      <w:t xml:space="preserve"> </w:t>
    </w:r>
    <w:r w:rsidR="009D3772">
      <w:rPr>
        <w:rFonts w:ascii="Lucida Sans" w:eastAsia="Cambria" w:hAnsi="Lucida Sans" w:cs="Cambria"/>
      </w:rPr>
      <w:t xml:space="preserve">| </w:t>
    </w:r>
    <w:r w:rsidR="004C7A3D" w:rsidRPr="00B33B90">
      <w:rPr>
        <w:rFonts w:ascii="Lucida Sans" w:eastAsia="Cambria" w:hAnsi="Lucida Sans" w:cs="Cambria"/>
      </w:rPr>
      <w:t>Grade:</w:t>
    </w:r>
    <w:r w:rsidR="004C7A3D">
      <w:rPr>
        <w:rFonts w:ascii="Lucida Sans" w:eastAsia="Cambria" w:hAnsi="Lucida Sans" w:cs="Cambria"/>
      </w:rPr>
      <w:t xml:space="preserve">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8705DC"/>
    <w:multiLevelType w:val="hybridMultilevel"/>
    <w:tmpl w:val="023C1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917F30"/>
    <w:multiLevelType w:val="hybridMultilevel"/>
    <w:tmpl w:val="51AE1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2"/>
  </w:num>
  <w:num w:numId="12">
    <w:abstractNumId w:val="14"/>
  </w:num>
  <w:num w:numId="13">
    <w:abstractNumId w:val="2"/>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A0E34"/>
    <w:rsid w:val="000B195A"/>
    <w:rsid w:val="000D6B45"/>
    <w:rsid w:val="000F20CE"/>
    <w:rsid w:val="0012629D"/>
    <w:rsid w:val="00151230"/>
    <w:rsid w:val="001A6D85"/>
    <w:rsid w:val="001C2576"/>
    <w:rsid w:val="001C5DCB"/>
    <w:rsid w:val="001D75B1"/>
    <w:rsid w:val="00200A83"/>
    <w:rsid w:val="00202D28"/>
    <w:rsid w:val="0021601A"/>
    <w:rsid w:val="00234994"/>
    <w:rsid w:val="00251892"/>
    <w:rsid w:val="00264485"/>
    <w:rsid w:val="00297D58"/>
    <w:rsid w:val="002C218A"/>
    <w:rsid w:val="00300C36"/>
    <w:rsid w:val="00301041"/>
    <w:rsid w:val="003024BA"/>
    <w:rsid w:val="003741AC"/>
    <w:rsid w:val="00382C91"/>
    <w:rsid w:val="003838FE"/>
    <w:rsid w:val="003B6411"/>
    <w:rsid w:val="003D0FA1"/>
    <w:rsid w:val="003E220B"/>
    <w:rsid w:val="003E7B20"/>
    <w:rsid w:val="00490BDC"/>
    <w:rsid w:val="004966CD"/>
    <w:rsid w:val="004C7A3D"/>
    <w:rsid w:val="00516534"/>
    <w:rsid w:val="005248F6"/>
    <w:rsid w:val="0053111A"/>
    <w:rsid w:val="0056345E"/>
    <w:rsid w:val="005845DD"/>
    <w:rsid w:val="005A7100"/>
    <w:rsid w:val="005B0B46"/>
    <w:rsid w:val="0062154B"/>
    <w:rsid w:val="00631AA3"/>
    <w:rsid w:val="006B250A"/>
    <w:rsid w:val="00701F3F"/>
    <w:rsid w:val="007167FF"/>
    <w:rsid w:val="007244FC"/>
    <w:rsid w:val="00727AC2"/>
    <w:rsid w:val="00781076"/>
    <w:rsid w:val="00790EA0"/>
    <w:rsid w:val="00797B85"/>
    <w:rsid w:val="007A6712"/>
    <w:rsid w:val="007C7575"/>
    <w:rsid w:val="00860BC1"/>
    <w:rsid w:val="00863FA7"/>
    <w:rsid w:val="00872B1D"/>
    <w:rsid w:val="00893496"/>
    <w:rsid w:val="008B2B6F"/>
    <w:rsid w:val="008D7FD7"/>
    <w:rsid w:val="008E5118"/>
    <w:rsid w:val="008F7E6A"/>
    <w:rsid w:val="00954B76"/>
    <w:rsid w:val="0097634E"/>
    <w:rsid w:val="009A78CD"/>
    <w:rsid w:val="009B198C"/>
    <w:rsid w:val="009D3772"/>
    <w:rsid w:val="009E230B"/>
    <w:rsid w:val="009E4B6A"/>
    <w:rsid w:val="00A11FD5"/>
    <w:rsid w:val="00A156E9"/>
    <w:rsid w:val="00A72034"/>
    <w:rsid w:val="00A77BF5"/>
    <w:rsid w:val="00A81B5F"/>
    <w:rsid w:val="00A9764E"/>
    <w:rsid w:val="00B33B90"/>
    <w:rsid w:val="00B462F1"/>
    <w:rsid w:val="00BB786F"/>
    <w:rsid w:val="00BF1414"/>
    <w:rsid w:val="00C52D7D"/>
    <w:rsid w:val="00C72F08"/>
    <w:rsid w:val="00CD0FC6"/>
    <w:rsid w:val="00CD6C30"/>
    <w:rsid w:val="00CE14BB"/>
    <w:rsid w:val="00CE58DE"/>
    <w:rsid w:val="00D43FDB"/>
    <w:rsid w:val="00D45288"/>
    <w:rsid w:val="00D52E9D"/>
    <w:rsid w:val="00D9201C"/>
    <w:rsid w:val="00D962D1"/>
    <w:rsid w:val="00DD3D29"/>
    <w:rsid w:val="00DE3B8A"/>
    <w:rsid w:val="00E3755B"/>
    <w:rsid w:val="00E4410F"/>
    <w:rsid w:val="00E71BB3"/>
    <w:rsid w:val="00E812B2"/>
    <w:rsid w:val="00E87A8E"/>
    <w:rsid w:val="00EC0610"/>
    <w:rsid w:val="00EE0829"/>
    <w:rsid w:val="00EE34EF"/>
    <w:rsid w:val="00F55317"/>
    <w:rsid w:val="00F5565D"/>
    <w:rsid w:val="00FA5A71"/>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B1FB8ABF-956E-4606-9E8B-B8957733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2/my-side-of-the-mountain" TargetMode="External"/><Relationship Id="rId13" Type="http://schemas.openxmlformats.org/officeDocument/2006/relationships/hyperlink" Target="https://www.discovertheforest.org/what-to-do/" TargetMode="Externa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pbskids.org/plumlanding/educators/context/141_a_city_in_the_forest.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ucksters.com/science/ecosystems/temperate_forest_biome.ph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getepic.com/app/read/36390" TargetMode="External"/><Relationship Id="rId4" Type="http://schemas.openxmlformats.org/officeDocument/2006/relationships/webSettings" Target="webSettings.xml"/><Relationship Id="rId9" Type="http://schemas.openxmlformats.org/officeDocument/2006/relationships/hyperlink" Target="https://www.raz-plus.com/book.php?id=1666&amp;lang=English"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839</Words>
  <Characters>4433</Characters>
  <Application>Microsoft Office Word</Application>
  <DocSecurity>0</DocSecurity>
  <Lines>152</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2018-02-08T20:02:00Z</dcterms:created>
  <dcterms:modified xsi:type="dcterms:W3CDTF">2018-02-09T17:54:00Z</dcterms:modified>
</cp:coreProperties>
</file>