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4400" w:type="dxa"/>
        <w:tblInd w:w="108" w:type="dxa"/>
        <w:tblLook w:val="04A0" w:firstRow="1" w:lastRow="0" w:firstColumn="1" w:lastColumn="0" w:noHBand="0" w:noVBand="1"/>
      </w:tblPr>
      <w:tblGrid>
        <w:gridCol w:w="14400"/>
      </w:tblGrid>
      <w:tr w:rsidR="00D23E17" w14:paraId="043CA58E" w14:textId="77777777" w:rsidTr="00D23E17">
        <w:tc>
          <w:tcPr>
            <w:tcW w:w="14400" w:type="dxa"/>
          </w:tcPr>
          <w:p w14:paraId="2576F6C4" w14:textId="77777777" w:rsidR="00D23E17" w:rsidRPr="000B76AB" w:rsidRDefault="00D23E17" w:rsidP="00E872DB">
            <w:pPr>
              <w:contextualSpacing/>
              <w:rPr>
                <w:rFonts w:ascii="Lucida Sans" w:hAnsi="Lucida Sans"/>
                <w:i/>
                <w:sz w:val="20"/>
                <w:szCs w:val="20"/>
              </w:rPr>
            </w:pPr>
            <w:bookmarkStart w:id="0" w:name="_Hlk499536593"/>
            <w:bookmarkStart w:id="1" w:name="_Hlk500160473"/>
            <w:r>
              <w:rPr>
                <w:rFonts w:ascii="Lucida Sans" w:hAnsi="Lucida Sans"/>
                <w:sz w:val="20"/>
                <w:szCs w:val="20"/>
              </w:rPr>
              <w:t>About this Resource:</w:t>
            </w:r>
          </w:p>
          <w:p w14:paraId="5FE58C1A" w14:textId="6FAD59C7" w:rsidR="00D23E17" w:rsidRPr="000C5E90" w:rsidRDefault="002622B6" w:rsidP="00E872DB">
            <w:pPr>
              <w:contextualSpacing/>
              <w:rPr>
                <w:rFonts w:ascii="Lucida Sans" w:hAnsi="Lucida Sans"/>
                <w:sz w:val="20"/>
                <w:szCs w:val="20"/>
              </w:rPr>
            </w:pPr>
            <w:r w:rsidRPr="000C5E90">
              <w:rPr>
                <w:rFonts w:ascii="Lucida Sans" w:hAnsi="Lucida Sans"/>
                <w:i/>
                <w:iCs/>
                <w:color w:val="000000"/>
                <w:sz w:val="20"/>
                <w:szCs w:val="20"/>
              </w:rPr>
              <w:t>This text set cen</w:t>
            </w:r>
            <w:r>
              <w:rPr>
                <w:rFonts w:ascii="Lucida Sans" w:hAnsi="Lucida Sans"/>
                <w:i/>
                <w:iCs/>
                <w:color w:val="000000"/>
                <w:sz w:val="20"/>
                <w:szCs w:val="20"/>
              </w:rPr>
              <w:t>ters around the topic of a high-</w:t>
            </w:r>
            <w:r w:rsidRPr="000C5E90">
              <w:rPr>
                <w:rFonts w:ascii="Lucida Sans" w:hAnsi="Lucida Sans"/>
                <w:i/>
                <w:iCs/>
                <w:color w:val="000000"/>
                <w:sz w:val="20"/>
                <w:szCs w:val="20"/>
              </w:rPr>
              <w:t>quality read aloud anchor text, in order to build stude</w:t>
            </w:r>
            <w:r>
              <w:rPr>
                <w:rFonts w:ascii="Lucida Sans" w:hAnsi="Lucida Sans"/>
                <w:i/>
                <w:iCs/>
                <w:color w:val="000000"/>
                <w:sz w:val="20"/>
                <w:szCs w:val="20"/>
              </w:rPr>
              <w:t>nts’ knowledge and vocabulary. Anchor texts are a part of Student Achievement Partners’</w:t>
            </w:r>
            <w:r w:rsidRPr="000C5E90">
              <w:rPr>
                <w:rFonts w:ascii="Lucida Sans" w:hAnsi="Lucida Sans"/>
                <w:i/>
                <w:iCs/>
                <w:color w:val="000000"/>
                <w:sz w:val="20"/>
                <w:szCs w:val="20"/>
              </w:rPr>
              <w:t xml:space="preserve"> Read Aloud Project and full lesson plans are hyperlinked</w:t>
            </w:r>
            <w:r>
              <w:rPr>
                <w:rFonts w:ascii="Lucida Sans" w:hAnsi="Lucida Sans"/>
                <w:i/>
                <w:iCs/>
                <w:color w:val="000000"/>
                <w:sz w:val="20"/>
                <w:szCs w:val="20"/>
              </w:rPr>
              <w:t xml:space="preserve">. </w:t>
            </w:r>
            <w:r w:rsidRPr="000C5E90">
              <w:rPr>
                <w:rFonts w:ascii="Lucida Sans" w:hAnsi="Lucida Sans"/>
                <w:i/>
                <w:iCs/>
                <w:color w:val="000000"/>
                <w:sz w:val="20"/>
                <w:szCs w:val="20"/>
              </w:rPr>
              <w:t>Each Related Text is a suggested lightweight resource that connects to the topic of the read aloud and builds student knowledge and vocabulary.</w:t>
            </w:r>
            <w:r>
              <w:rPr>
                <w:rFonts w:ascii="Lucida Sans" w:hAnsi="Lucida Sans"/>
                <w:i/>
                <w:iCs/>
                <w:color w:val="000000"/>
                <w:sz w:val="20"/>
                <w:szCs w:val="20"/>
              </w:rPr>
              <w:t xml:space="preserve"> Also included are high-</w:t>
            </w:r>
            <w:r w:rsidRPr="000C5E90">
              <w:rPr>
                <w:rFonts w:ascii="Lucida Sans" w:hAnsi="Lucida Sans"/>
                <w:i/>
                <w:iCs/>
                <w:color w:val="000000"/>
                <w:sz w:val="20"/>
                <w:szCs w:val="20"/>
              </w:rPr>
              <w:t>interest, topically related Optional Supporting Resources and Writing/Culminating Tasks in varied genres. Suggested resources are free or almost free (requiring a teacher license or sign on) and can be used as read aloud texts or for small group or independent reading depending on their complexity</w:t>
            </w:r>
            <w:r>
              <w:rPr>
                <w:rFonts w:ascii="Lucida Sans" w:hAnsi="Lucida Sans"/>
                <w:i/>
                <w:iCs/>
                <w:color w:val="000000"/>
                <w:sz w:val="20"/>
                <w:szCs w:val="20"/>
              </w:rPr>
              <w:t xml:space="preserve">. </w:t>
            </w:r>
            <w:r w:rsidRPr="000C5E90">
              <w:rPr>
                <w:rFonts w:ascii="Lucida Sans" w:hAnsi="Lucida Sans"/>
                <w:i/>
                <w:iCs/>
                <w:color w:val="000000"/>
                <w:sz w:val="20"/>
                <w:szCs w:val="20"/>
              </w:rPr>
              <w:t xml:space="preserve">All are intended to be optional resources for the classroom and </w:t>
            </w:r>
            <w:r>
              <w:rPr>
                <w:rFonts w:ascii="Lucida Sans" w:hAnsi="Lucida Sans"/>
                <w:i/>
                <w:iCs/>
                <w:color w:val="000000"/>
                <w:sz w:val="20"/>
                <w:szCs w:val="20"/>
              </w:rPr>
              <w:t>teachers are encouraged</w:t>
            </w:r>
            <w:r w:rsidRPr="000C5E90">
              <w:rPr>
                <w:rFonts w:ascii="Lucida Sans" w:hAnsi="Lucida Sans"/>
                <w:i/>
                <w:iCs/>
                <w:color w:val="000000"/>
                <w:sz w:val="20"/>
                <w:szCs w:val="20"/>
              </w:rPr>
              <w:t xml:space="preserve"> to modify, adapt, or supplement these </w:t>
            </w:r>
            <w:r>
              <w:rPr>
                <w:rFonts w:ascii="Lucida Sans" w:hAnsi="Lucida Sans"/>
                <w:i/>
                <w:iCs/>
                <w:color w:val="000000"/>
                <w:sz w:val="20"/>
                <w:szCs w:val="20"/>
              </w:rPr>
              <w:t xml:space="preserve">text sets with related </w:t>
            </w:r>
            <w:r w:rsidRPr="000C5E90">
              <w:rPr>
                <w:rFonts w:ascii="Lucida Sans" w:hAnsi="Lucida Sans"/>
                <w:i/>
                <w:iCs/>
                <w:color w:val="000000"/>
                <w:sz w:val="20"/>
                <w:szCs w:val="20"/>
              </w:rPr>
              <w:t>resources. Text Sets are intended to support approximately two weeks of instruction.</w:t>
            </w:r>
            <w:r>
              <w:rPr>
                <w:rFonts w:ascii="Lucida Sans" w:hAnsi="Lucida Sans"/>
                <w:i/>
                <w:iCs/>
                <w:color w:val="000000"/>
                <w:sz w:val="20"/>
                <w:szCs w:val="20"/>
              </w:rPr>
              <w:t xml:space="preserve"> </w:t>
            </w:r>
            <w:r w:rsidRPr="009C4373">
              <w:rPr>
                <w:rFonts w:ascii="Lucida Sans" w:hAnsi="Lucida Sans"/>
                <w:i/>
                <w:sz w:val="20"/>
                <w:szCs w:val="20"/>
              </w:rPr>
              <w:t xml:space="preserve">For additional suggestions for use, read this blog post: </w:t>
            </w:r>
            <w:hyperlink r:id="rId7" w:history="1">
              <w:r w:rsidRPr="009C4373">
                <w:rPr>
                  <w:rStyle w:val="Hyperlink"/>
                  <w:rFonts w:ascii="Lucida Sans" w:hAnsi="Lucida Sans"/>
                  <w:i/>
                  <w:sz w:val="20"/>
                  <w:szCs w:val="20"/>
                </w:rPr>
                <w:t>https://achievethecore.org/aligned/reading-to-learn/</w:t>
              </w:r>
            </w:hyperlink>
            <w:r w:rsidRPr="009C4373">
              <w:rPr>
                <w:rFonts w:ascii="Lucida Sans" w:hAnsi="Lucida Sans"/>
                <w:i/>
                <w:sz w:val="20"/>
                <w:szCs w:val="20"/>
              </w:rPr>
              <w:t>.</w:t>
            </w:r>
          </w:p>
        </w:tc>
      </w:tr>
    </w:tbl>
    <w:p w14:paraId="64EF86B0" w14:textId="77777777" w:rsidR="00D23E17" w:rsidRDefault="00D23E17" w:rsidP="00D23E17">
      <w:pPr>
        <w:spacing w:after="0" w:line="240" w:lineRule="auto"/>
        <w:contextualSpacing/>
        <w:rPr>
          <w:rFonts w:ascii="Lucida Sans" w:eastAsia="Times New Roman" w:hAnsi="Lucida Sans"/>
          <w:i/>
          <w:iCs/>
        </w:rPr>
      </w:pPr>
    </w:p>
    <w:p w14:paraId="25A7DF7A" w14:textId="77777777" w:rsidR="00D23E17" w:rsidRDefault="008D1A41" w:rsidP="00D23E17">
      <w:pPr>
        <w:spacing w:after="0" w:line="240" w:lineRule="auto"/>
        <w:contextualSpacing/>
        <w:rPr>
          <w:rFonts w:ascii="Lucida Sans" w:eastAsia="Times New Roman" w:hAnsi="Lucida Sans"/>
          <w:i/>
          <w:iCs/>
          <w:sz w:val="20"/>
          <w:szCs w:val="20"/>
        </w:rPr>
      </w:pPr>
      <w:r w:rsidRPr="00D23E17">
        <w:rPr>
          <w:rFonts w:ascii="Lucida Sans" w:eastAsia="Times New Roman" w:hAnsi="Lucida Sans"/>
          <w:i/>
          <w:iCs/>
          <w:sz w:val="20"/>
          <w:szCs w:val="20"/>
        </w:rPr>
        <w:t>Teacher note: Consider combining this RAP Text Set with the “</w:t>
      </w:r>
      <w:r w:rsidR="00C93B5B" w:rsidRPr="00D23E17">
        <w:rPr>
          <w:rFonts w:ascii="Lucida Sans" w:hAnsi="Lucida Sans"/>
          <w:i/>
          <w:sz w:val="20"/>
          <w:szCs w:val="20"/>
        </w:rPr>
        <w:t>Spiders</w:t>
      </w:r>
      <w:r w:rsidRPr="00D23E17">
        <w:rPr>
          <w:rFonts w:ascii="Lucida Sans" w:eastAsia="Times New Roman" w:hAnsi="Lucida Sans"/>
          <w:i/>
          <w:iCs/>
          <w:sz w:val="20"/>
          <w:szCs w:val="20"/>
        </w:rPr>
        <w:t>” 1</w:t>
      </w:r>
      <w:r w:rsidRPr="00D23E17">
        <w:rPr>
          <w:rFonts w:ascii="Lucida Sans" w:eastAsia="Times New Roman" w:hAnsi="Lucida Sans"/>
          <w:i/>
          <w:iCs/>
          <w:sz w:val="20"/>
          <w:szCs w:val="20"/>
          <w:vertAlign w:val="superscript"/>
        </w:rPr>
        <w:t>st</w:t>
      </w:r>
      <w:r w:rsidRPr="00D23E17">
        <w:rPr>
          <w:rFonts w:ascii="Lucida Sans" w:eastAsia="Times New Roman" w:hAnsi="Lucida Sans"/>
          <w:i/>
          <w:iCs/>
          <w:sz w:val="20"/>
          <w:szCs w:val="20"/>
        </w:rPr>
        <w:t xml:space="preserve"> Grade resource to expand student learning </w:t>
      </w:r>
      <w:bookmarkEnd w:id="0"/>
      <w:r w:rsidRPr="00D23E17">
        <w:rPr>
          <w:rFonts w:ascii="Lucida Sans" w:eastAsia="Times New Roman" w:hAnsi="Lucida Sans"/>
          <w:i/>
          <w:iCs/>
          <w:sz w:val="20"/>
          <w:szCs w:val="20"/>
        </w:rPr>
        <w:t>on this topic.</w:t>
      </w:r>
    </w:p>
    <w:p w14:paraId="22A7CA5E" w14:textId="34350936" w:rsidR="00FD64EE" w:rsidRPr="00D23E17" w:rsidRDefault="008D1A41" w:rsidP="00D23E17">
      <w:pPr>
        <w:spacing w:after="0" w:line="240" w:lineRule="auto"/>
        <w:contextualSpacing/>
        <w:rPr>
          <w:rFonts w:ascii="Lucida Sans" w:hAnsi="Lucida Sans"/>
          <w:sz w:val="20"/>
          <w:szCs w:val="20"/>
        </w:rPr>
      </w:pPr>
      <w:r w:rsidRPr="00D23E17">
        <w:rPr>
          <w:rFonts w:ascii="Lucida Sans" w:eastAsia="Times New Roman" w:hAnsi="Lucida Sans"/>
          <w:i/>
          <w:iCs/>
          <w:sz w:val="20"/>
          <w:szCs w:val="20"/>
        </w:rPr>
        <w:t xml:space="preserve">  </w:t>
      </w:r>
      <w:bookmarkEnd w:id="1"/>
      <w:r w:rsidRPr="00D23E17">
        <w:rPr>
          <w:rFonts w:ascii="Lucida Sans" w:eastAsia="Times New Roman" w:hAnsi="Lucida Sans"/>
          <w:i/>
          <w:iCs/>
          <w:sz w:val="20"/>
          <w:szCs w:val="20"/>
        </w:rPr>
        <w:t xml:space="preserve"> </w:t>
      </w:r>
    </w:p>
    <w:tbl>
      <w:tblPr>
        <w:tblStyle w:val="TableGrid"/>
        <w:tblW w:w="14408" w:type="dxa"/>
        <w:tblInd w:w="100" w:type="dxa"/>
        <w:tblLayout w:type="fixed"/>
        <w:tblLook w:val="04A0" w:firstRow="1" w:lastRow="0" w:firstColumn="1" w:lastColumn="0" w:noHBand="0" w:noVBand="1"/>
      </w:tblPr>
      <w:tblGrid>
        <w:gridCol w:w="4418"/>
        <w:gridCol w:w="9990"/>
      </w:tblGrid>
      <w:tr w:rsidR="008E5118" w:rsidRPr="00B33B90" w14:paraId="0DD200B4" w14:textId="77777777" w:rsidTr="003000B7">
        <w:trPr>
          <w:trHeight w:val="432"/>
        </w:trPr>
        <w:tc>
          <w:tcPr>
            <w:tcW w:w="14408" w:type="dxa"/>
            <w:gridSpan w:val="2"/>
            <w:shd w:val="clear" w:color="auto" w:fill="22A469"/>
            <w:vAlign w:val="center"/>
          </w:tcPr>
          <w:p w14:paraId="00105679" w14:textId="7ED100FD" w:rsidR="008E5118" w:rsidRPr="00B33B90" w:rsidRDefault="00727AC2" w:rsidP="00FD64EE">
            <w:pPr>
              <w:jc w:val="center"/>
              <w:rPr>
                <w:rFonts w:ascii="Lucida Sans" w:hAnsi="Lucida Sans"/>
              </w:rPr>
            </w:pPr>
            <w:r w:rsidRPr="00B33B90">
              <w:rPr>
                <w:rFonts w:ascii="Lucida Sans" w:hAnsi="Lucida Sans"/>
                <w:b/>
              </w:rPr>
              <w:t>Key Content (Synopsis of two weeks)</w:t>
            </w:r>
          </w:p>
        </w:tc>
      </w:tr>
      <w:tr w:rsidR="003024BA" w:rsidRPr="00B33B90" w14:paraId="4A370559" w14:textId="77777777" w:rsidTr="00D23E17">
        <w:trPr>
          <w:trHeight w:val="1142"/>
        </w:trPr>
        <w:tc>
          <w:tcPr>
            <w:tcW w:w="4418" w:type="dxa"/>
            <w:tcBorders>
              <w:top w:val="single" w:sz="4" w:space="0" w:color="auto"/>
            </w:tcBorders>
            <w:shd w:val="clear" w:color="auto" w:fill="F2F2F2" w:themeFill="background1" w:themeFillShade="F2"/>
          </w:tcPr>
          <w:p w14:paraId="282637AE" w14:textId="5D32E367" w:rsidR="003024BA" w:rsidRDefault="003024BA" w:rsidP="002272A3">
            <w:pPr>
              <w:rPr>
                <w:rFonts w:ascii="Lucida Sans" w:hAnsi="Lucida Sans"/>
                <w:sz w:val="22"/>
                <w:szCs w:val="22"/>
              </w:rPr>
            </w:pPr>
            <w:r w:rsidRPr="00B33B90">
              <w:rPr>
                <w:rFonts w:ascii="Lucida Sans" w:hAnsi="Lucida Sans"/>
                <w:sz w:val="22"/>
                <w:szCs w:val="22"/>
              </w:rPr>
              <w:t>Read Aloud</w:t>
            </w:r>
            <w:r w:rsidR="002272A3">
              <w:rPr>
                <w:rFonts w:ascii="Lucida Sans" w:hAnsi="Lucida Sans"/>
                <w:sz w:val="22"/>
                <w:szCs w:val="22"/>
              </w:rPr>
              <w:t>:</w:t>
            </w:r>
          </w:p>
          <w:p w14:paraId="2BD1AB54" w14:textId="7E7DCE44" w:rsidR="003000B7" w:rsidRDefault="003000B7" w:rsidP="002272A3">
            <w:pPr>
              <w:rPr>
                <w:rFonts w:ascii="Lucida Sans" w:hAnsi="Lucida Sans"/>
                <w:sz w:val="22"/>
                <w:szCs w:val="22"/>
              </w:rPr>
            </w:pPr>
            <w:r>
              <w:rPr>
                <w:rFonts w:ascii="Lucida Sans" w:hAnsi="Lucida Sans"/>
                <w:sz w:val="22"/>
                <w:szCs w:val="22"/>
              </w:rPr>
              <w:t>The Spider and the Fly</w:t>
            </w:r>
          </w:p>
          <w:p w14:paraId="3B5F06E8" w14:textId="77777777" w:rsidR="003000B7" w:rsidRDefault="003000B7" w:rsidP="002272A3">
            <w:pPr>
              <w:rPr>
                <w:rFonts w:ascii="Lucida Sans" w:hAnsi="Lucida Sans"/>
                <w:sz w:val="22"/>
                <w:szCs w:val="22"/>
              </w:rPr>
            </w:pPr>
          </w:p>
          <w:p w14:paraId="6CE99F4C" w14:textId="62B6976A" w:rsidR="00A1185D" w:rsidRPr="003000B7" w:rsidRDefault="004B796B" w:rsidP="002272A3">
            <w:pPr>
              <w:rPr>
                <w:rFonts w:ascii="Lucida Sans" w:hAnsi="Lucida Sans"/>
                <w:sz w:val="20"/>
                <w:szCs w:val="20"/>
              </w:rPr>
            </w:pPr>
            <w:hyperlink r:id="rId8" w:history="1">
              <w:r w:rsidR="003000B7" w:rsidRPr="003000B7">
                <w:rPr>
                  <w:rStyle w:val="Hyperlink"/>
                  <w:rFonts w:ascii="Lucida Sans" w:hAnsi="Lucida Sans"/>
                  <w:sz w:val="20"/>
                  <w:szCs w:val="20"/>
                </w:rPr>
                <w:t>http://achievethecore.org/page/2567/the-spider-and-the-fly</w:t>
              </w:r>
            </w:hyperlink>
            <w:r w:rsidR="003000B7" w:rsidRPr="003000B7">
              <w:rPr>
                <w:rFonts w:ascii="Lucida Sans" w:hAnsi="Lucida Sans"/>
                <w:sz w:val="20"/>
                <w:szCs w:val="20"/>
              </w:rPr>
              <w:t xml:space="preserve"> </w:t>
            </w:r>
          </w:p>
          <w:p w14:paraId="30616241" w14:textId="7A729BF1" w:rsidR="003000B7" w:rsidRPr="00B33B90" w:rsidRDefault="003000B7" w:rsidP="002272A3">
            <w:pPr>
              <w:rPr>
                <w:rFonts w:ascii="Lucida Sans" w:hAnsi="Lucida Sans"/>
                <w:sz w:val="22"/>
                <w:szCs w:val="22"/>
              </w:rPr>
            </w:pPr>
          </w:p>
        </w:tc>
        <w:tc>
          <w:tcPr>
            <w:tcW w:w="9990" w:type="dxa"/>
            <w:shd w:val="clear" w:color="auto" w:fill="F2F2F2" w:themeFill="background1" w:themeFillShade="F2"/>
          </w:tcPr>
          <w:p w14:paraId="393D5C80" w14:textId="77777777" w:rsidR="003000B7" w:rsidRPr="003000B7" w:rsidRDefault="00727AC2" w:rsidP="00A1185D">
            <w:pPr>
              <w:rPr>
                <w:rFonts w:ascii="Lucida Sans" w:hAnsi="Lucida Sans"/>
                <w:b/>
                <w:sz w:val="22"/>
                <w:szCs w:val="22"/>
              </w:rPr>
            </w:pPr>
            <w:r w:rsidRPr="003000B7">
              <w:rPr>
                <w:rFonts w:ascii="Lucida Sans" w:hAnsi="Lucida Sans"/>
                <w:b/>
                <w:sz w:val="22"/>
                <w:szCs w:val="22"/>
              </w:rPr>
              <w:t>Synopsis of Text:</w:t>
            </w:r>
            <w:r w:rsidR="002272A3" w:rsidRPr="003000B7">
              <w:rPr>
                <w:rFonts w:ascii="Lucida Sans" w:hAnsi="Lucida Sans"/>
                <w:b/>
                <w:sz w:val="22"/>
                <w:szCs w:val="22"/>
              </w:rPr>
              <w:t xml:space="preserve"> </w:t>
            </w:r>
          </w:p>
          <w:p w14:paraId="6292E28B" w14:textId="02126775" w:rsidR="00A1185D" w:rsidRPr="003000B7" w:rsidRDefault="00A1185D" w:rsidP="00A1185D">
            <w:pPr>
              <w:rPr>
                <w:rFonts w:ascii="Lucida Sans" w:hAnsi="Lucida Sans"/>
                <w:sz w:val="20"/>
                <w:szCs w:val="20"/>
              </w:rPr>
            </w:pPr>
            <w:r w:rsidRPr="003000B7">
              <w:rPr>
                <w:rFonts w:ascii="Lucida Sans" w:hAnsi="Lucida Sans"/>
                <w:sz w:val="20"/>
                <w:szCs w:val="20"/>
              </w:rPr>
              <w:t>This literary text by Mary Howitt tells the well-known story of a spider who tries to lure a fly into his web, promising interesting things to see, a comfortable bed, and treats from his pantry.</w:t>
            </w:r>
          </w:p>
          <w:p w14:paraId="267DFBF1" w14:textId="7416A346" w:rsidR="00A11FD5" w:rsidRPr="00B33B90" w:rsidRDefault="00A11FD5" w:rsidP="00727AC2">
            <w:pPr>
              <w:rPr>
                <w:rFonts w:ascii="Lucida Sans" w:hAnsi="Lucida Sans"/>
                <w:sz w:val="22"/>
                <w:szCs w:val="22"/>
              </w:rPr>
            </w:pPr>
          </w:p>
        </w:tc>
      </w:tr>
      <w:tr w:rsidR="003024BA" w:rsidRPr="00B33B90" w14:paraId="61E678C1" w14:textId="77777777" w:rsidTr="003000B7">
        <w:trPr>
          <w:trHeight w:val="1007"/>
        </w:trPr>
        <w:tc>
          <w:tcPr>
            <w:tcW w:w="4418" w:type="dxa"/>
            <w:tcBorders>
              <w:top w:val="single" w:sz="4" w:space="0" w:color="auto"/>
              <w:bottom w:val="single" w:sz="4" w:space="0" w:color="auto"/>
            </w:tcBorders>
          </w:tcPr>
          <w:p w14:paraId="11DBB219" w14:textId="3039BF5B" w:rsidR="003000B7" w:rsidRDefault="00727AC2" w:rsidP="00B7734D">
            <w:pPr>
              <w:rPr>
                <w:rFonts w:ascii="Lucida Sans" w:hAnsi="Lucida Sans"/>
                <w:sz w:val="22"/>
                <w:szCs w:val="22"/>
              </w:rPr>
            </w:pPr>
            <w:r w:rsidRPr="00B33B90">
              <w:rPr>
                <w:rFonts w:ascii="Lucida Sans" w:hAnsi="Lucida Sans"/>
                <w:sz w:val="22"/>
                <w:szCs w:val="22"/>
              </w:rPr>
              <w:t>Related Text 1:</w:t>
            </w:r>
            <w:r w:rsidR="002272A3">
              <w:rPr>
                <w:rFonts w:ascii="Lucida Sans" w:hAnsi="Lucida Sans"/>
                <w:sz w:val="22"/>
                <w:szCs w:val="22"/>
              </w:rPr>
              <w:t xml:space="preserve"> </w:t>
            </w:r>
          </w:p>
          <w:p w14:paraId="42CE22D9" w14:textId="1D34F6FB" w:rsidR="003000B7" w:rsidRDefault="00C93B5B" w:rsidP="00F55317">
            <w:pPr>
              <w:rPr>
                <w:rFonts w:ascii="Lucida Sans" w:hAnsi="Lucida Sans"/>
                <w:sz w:val="20"/>
                <w:szCs w:val="20"/>
              </w:rPr>
            </w:pPr>
            <w:r>
              <w:rPr>
                <w:rFonts w:ascii="Lucida Sans" w:hAnsi="Lucida Sans"/>
                <w:sz w:val="22"/>
                <w:szCs w:val="22"/>
              </w:rPr>
              <w:t>Surfing the Web</w:t>
            </w:r>
          </w:p>
          <w:p w14:paraId="1DA95526" w14:textId="77777777" w:rsidR="003000B7" w:rsidRDefault="003000B7" w:rsidP="00F55317">
            <w:pPr>
              <w:rPr>
                <w:rFonts w:ascii="Lucida Sans" w:hAnsi="Lucida Sans"/>
                <w:sz w:val="20"/>
                <w:szCs w:val="20"/>
              </w:rPr>
            </w:pPr>
          </w:p>
          <w:p w14:paraId="0534F223" w14:textId="0AD3EDC0" w:rsidR="00C93B5B" w:rsidRPr="003000B7" w:rsidRDefault="004B796B" w:rsidP="00F55317">
            <w:pPr>
              <w:rPr>
                <w:rFonts w:ascii="Lucida Sans" w:hAnsi="Lucida Sans"/>
                <w:sz w:val="20"/>
                <w:szCs w:val="20"/>
              </w:rPr>
            </w:pPr>
            <w:hyperlink r:id="rId9" w:history="1">
              <w:r w:rsidR="00C93B5B" w:rsidRPr="00BC6FC5">
                <w:rPr>
                  <w:rStyle w:val="Hyperlink"/>
                  <w:rFonts w:ascii="Lucida Sans" w:hAnsi="Lucida Sans"/>
                  <w:sz w:val="20"/>
                  <w:szCs w:val="20"/>
                </w:rPr>
                <w:t>http://www.kidzone.ws/lw/spiders/facts05.htm</w:t>
              </w:r>
            </w:hyperlink>
            <w:r w:rsidR="00C93B5B">
              <w:rPr>
                <w:rFonts w:ascii="Lucida Sans" w:hAnsi="Lucida Sans"/>
                <w:sz w:val="20"/>
                <w:szCs w:val="20"/>
              </w:rPr>
              <w:t xml:space="preserve"> </w:t>
            </w:r>
          </w:p>
        </w:tc>
        <w:tc>
          <w:tcPr>
            <w:tcW w:w="9990" w:type="dxa"/>
          </w:tcPr>
          <w:p w14:paraId="17179586" w14:textId="77777777" w:rsidR="003000B7" w:rsidRDefault="00727AC2" w:rsidP="00727AC2">
            <w:pPr>
              <w:rPr>
                <w:rFonts w:ascii="Lucida Sans" w:hAnsi="Lucida Sans"/>
                <w:sz w:val="22"/>
                <w:szCs w:val="22"/>
              </w:rPr>
            </w:pPr>
            <w:r w:rsidRPr="003000B7">
              <w:rPr>
                <w:rFonts w:ascii="Lucida Sans" w:hAnsi="Lucida Sans"/>
                <w:b/>
                <w:sz w:val="22"/>
                <w:szCs w:val="22"/>
              </w:rPr>
              <w:t>Synopsis, highlighting related learning</w:t>
            </w:r>
            <w:r w:rsidR="002272A3">
              <w:rPr>
                <w:rFonts w:ascii="Lucida Sans" w:hAnsi="Lucida Sans"/>
                <w:sz w:val="22"/>
                <w:szCs w:val="22"/>
              </w:rPr>
              <w:t xml:space="preserve">: </w:t>
            </w:r>
          </w:p>
          <w:p w14:paraId="21897E40" w14:textId="3D56396D" w:rsidR="00790EA0" w:rsidRDefault="00C93B5B" w:rsidP="00C93B5B">
            <w:pPr>
              <w:rPr>
                <w:rFonts w:ascii="Lucida Sans" w:hAnsi="Lucida Sans"/>
                <w:sz w:val="20"/>
                <w:szCs w:val="22"/>
              </w:rPr>
            </w:pPr>
            <w:r w:rsidRPr="00C93B5B">
              <w:rPr>
                <w:rFonts w:ascii="Lucida Sans" w:hAnsi="Lucida Sans"/>
                <w:sz w:val="20"/>
                <w:szCs w:val="22"/>
              </w:rPr>
              <w:t xml:space="preserve">This article provides detailed information </w:t>
            </w:r>
            <w:r>
              <w:rPr>
                <w:rFonts w:ascii="Lucida Sans" w:hAnsi="Lucida Sans"/>
                <w:sz w:val="20"/>
                <w:szCs w:val="22"/>
              </w:rPr>
              <w:t xml:space="preserve">about different types of spider webs. Students will learn about circular webs, sheet webs and funnel webs. </w:t>
            </w:r>
          </w:p>
          <w:p w14:paraId="1E988ECF" w14:textId="77777777" w:rsidR="00C93B5B" w:rsidRDefault="00C93B5B" w:rsidP="00C93B5B">
            <w:pPr>
              <w:rPr>
                <w:rFonts w:ascii="Lucida Sans" w:hAnsi="Lucida Sans"/>
                <w:sz w:val="22"/>
                <w:szCs w:val="22"/>
              </w:rPr>
            </w:pPr>
          </w:p>
          <w:p w14:paraId="169EC5DD" w14:textId="77777777" w:rsidR="00C93B5B" w:rsidRDefault="00C93B5B" w:rsidP="00C93B5B">
            <w:pPr>
              <w:rPr>
                <w:rFonts w:ascii="Lucida Sans" w:hAnsi="Lucida Sans"/>
                <w:sz w:val="20"/>
                <w:szCs w:val="22"/>
              </w:rPr>
            </w:pPr>
            <w:r w:rsidRPr="00C93B5B">
              <w:rPr>
                <w:rFonts w:ascii="Lucida Sans" w:hAnsi="Lucida Sans"/>
                <w:sz w:val="20"/>
                <w:szCs w:val="22"/>
              </w:rPr>
              <w:t xml:space="preserve">For more information about spider </w:t>
            </w:r>
            <w:r>
              <w:rPr>
                <w:rFonts w:ascii="Lucida Sans" w:hAnsi="Lucida Sans"/>
                <w:sz w:val="20"/>
                <w:szCs w:val="22"/>
              </w:rPr>
              <w:t>silk</w:t>
            </w:r>
            <w:r w:rsidRPr="00C93B5B">
              <w:rPr>
                <w:rFonts w:ascii="Lucida Sans" w:hAnsi="Lucida Sans"/>
                <w:sz w:val="20"/>
                <w:szCs w:val="22"/>
              </w:rPr>
              <w:t xml:space="preserve"> on this site, consider also using the following resource: </w:t>
            </w:r>
            <w:hyperlink r:id="rId10" w:history="1">
              <w:r w:rsidRPr="00C93B5B">
                <w:rPr>
                  <w:rStyle w:val="Hyperlink"/>
                  <w:rFonts w:ascii="Lucida Sans" w:hAnsi="Lucida Sans"/>
                  <w:sz w:val="20"/>
                </w:rPr>
                <w:t>http://www.kidzone.ws/lw/spiders/facts04.htm</w:t>
              </w:r>
            </w:hyperlink>
            <w:r w:rsidRPr="00C93B5B">
              <w:rPr>
                <w:rFonts w:ascii="Lucida Sans" w:hAnsi="Lucida Sans"/>
                <w:sz w:val="18"/>
                <w:szCs w:val="22"/>
              </w:rPr>
              <w:t xml:space="preserve"> </w:t>
            </w:r>
          </w:p>
          <w:p w14:paraId="267B43D8" w14:textId="74BD20C3" w:rsidR="00C93B5B" w:rsidRPr="00B33B90" w:rsidRDefault="00C93B5B" w:rsidP="00C93B5B">
            <w:pPr>
              <w:rPr>
                <w:rFonts w:ascii="Lucida Sans" w:hAnsi="Lucida Sans"/>
                <w:sz w:val="22"/>
                <w:szCs w:val="22"/>
              </w:rPr>
            </w:pPr>
          </w:p>
        </w:tc>
      </w:tr>
      <w:tr w:rsidR="00727AC2" w:rsidRPr="00B33B90" w14:paraId="177ACD21" w14:textId="77777777" w:rsidTr="003000B7">
        <w:trPr>
          <w:trHeight w:val="1007"/>
        </w:trPr>
        <w:tc>
          <w:tcPr>
            <w:tcW w:w="4418" w:type="dxa"/>
            <w:tcBorders>
              <w:top w:val="single" w:sz="4" w:space="0" w:color="auto"/>
              <w:bottom w:val="single" w:sz="4" w:space="0" w:color="auto"/>
            </w:tcBorders>
          </w:tcPr>
          <w:p w14:paraId="7C7A38C6" w14:textId="77777777" w:rsidR="003000B7" w:rsidRDefault="00727AC2" w:rsidP="00B7734D">
            <w:pPr>
              <w:rPr>
                <w:rFonts w:ascii="Lucida Sans" w:hAnsi="Lucida Sans"/>
                <w:sz w:val="22"/>
                <w:szCs w:val="22"/>
              </w:rPr>
            </w:pPr>
            <w:r w:rsidRPr="00B33B90">
              <w:rPr>
                <w:rFonts w:ascii="Lucida Sans" w:hAnsi="Lucida Sans"/>
                <w:sz w:val="22"/>
                <w:szCs w:val="22"/>
              </w:rPr>
              <w:t>Related Text 2:</w:t>
            </w:r>
            <w:r w:rsidR="007D4F52">
              <w:rPr>
                <w:rFonts w:ascii="Lucida Sans" w:hAnsi="Lucida Sans"/>
                <w:sz w:val="22"/>
                <w:szCs w:val="22"/>
              </w:rPr>
              <w:t xml:space="preserve"> </w:t>
            </w:r>
          </w:p>
          <w:p w14:paraId="5CC8B50E" w14:textId="5E9336CF" w:rsidR="00B7734D" w:rsidRDefault="003000B7" w:rsidP="00B7734D">
            <w:pPr>
              <w:rPr>
                <w:rFonts w:ascii="Lucida Sans" w:hAnsi="Lucida Sans"/>
                <w:sz w:val="22"/>
                <w:szCs w:val="22"/>
              </w:rPr>
            </w:pPr>
            <w:r>
              <w:rPr>
                <w:rFonts w:ascii="Lucida Sans" w:hAnsi="Lucida Sans"/>
                <w:sz w:val="22"/>
                <w:szCs w:val="22"/>
              </w:rPr>
              <w:t>Spooky Spiders</w:t>
            </w:r>
            <w:r w:rsidR="000358CF">
              <w:rPr>
                <w:rFonts w:ascii="Lucida Sans" w:hAnsi="Lucida Sans"/>
                <w:sz w:val="22"/>
                <w:szCs w:val="22"/>
              </w:rPr>
              <w:t xml:space="preserve"> </w:t>
            </w:r>
          </w:p>
          <w:p w14:paraId="4E9E78D1" w14:textId="77777777" w:rsidR="003000B7" w:rsidRDefault="003000B7" w:rsidP="00B7734D">
            <w:pPr>
              <w:rPr>
                <w:rFonts w:ascii="Lucida Sans" w:hAnsi="Lucida Sans"/>
                <w:sz w:val="22"/>
                <w:szCs w:val="22"/>
              </w:rPr>
            </w:pPr>
          </w:p>
          <w:p w14:paraId="146619E9" w14:textId="18C81370" w:rsidR="000358CF" w:rsidRPr="003000B7" w:rsidRDefault="004B796B" w:rsidP="00B7734D">
            <w:pPr>
              <w:rPr>
                <w:rFonts w:ascii="Lucida Sans" w:hAnsi="Lucida Sans"/>
                <w:sz w:val="20"/>
                <w:szCs w:val="20"/>
              </w:rPr>
            </w:pPr>
            <w:hyperlink r:id="rId11" w:anchor="!articleTab:content/" w:history="1">
              <w:r w:rsidR="003000B7" w:rsidRPr="003000B7">
                <w:rPr>
                  <w:rStyle w:val="Hyperlink"/>
                  <w:rFonts w:ascii="Lucida Sans" w:hAnsi="Lucida Sans"/>
                  <w:sz w:val="20"/>
                  <w:szCs w:val="20"/>
                </w:rPr>
                <w:t>https://www.readworks.org/article/Spooky-Spiders/dcf6d381-cff1-4cd9-9691-63fffbff0214#!articleTab:content/</w:t>
              </w:r>
            </w:hyperlink>
            <w:r w:rsidR="003000B7" w:rsidRPr="003000B7">
              <w:rPr>
                <w:rFonts w:ascii="Lucida Sans" w:hAnsi="Lucida Sans"/>
                <w:sz w:val="20"/>
                <w:szCs w:val="20"/>
              </w:rPr>
              <w:t xml:space="preserve"> </w:t>
            </w:r>
          </w:p>
          <w:p w14:paraId="4F5D2D72" w14:textId="25B7BC44" w:rsidR="00727AC2" w:rsidRPr="00B33B90" w:rsidRDefault="00727AC2" w:rsidP="007D4F52">
            <w:pPr>
              <w:rPr>
                <w:rFonts w:ascii="Lucida Sans" w:hAnsi="Lucida Sans"/>
                <w:sz w:val="22"/>
                <w:szCs w:val="22"/>
              </w:rPr>
            </w:pPr>
          </w:p>
        </w:tc>
        <w:tc>
          <w:tcPr>
            <w:tcW w:w="9990" w:type="dxa"/>
          </w:tcPr>
          <w:p w14:paraId="0BDCAD6E" w14:textId="77777777" w:rsidR="003000B7" w:rsidRPr="003000B7" w:rsidRDefault="00727AC2" w:rsidP="00727AC2">
            <w:pPr>
              <w:rPr>
                <w:rFonts w:ascii="Lucida Sans" w:hAnsi="Lucida Sans"/>
                <w:b/>
                <w:sz w:val="22"/>
                <w:szCs w:val="22"/>
              </w:rPr>
            </w:pPr>
            <w:r w:rsidRPr="003000B7">
              <w:rPr>
                <w:rFonts w:ascii="Lucida Sans" w:hAnsi="Lucida Sans"/>
                <w:b/>
                <w:sz w:val="22"/>
                <w:szCs w:val="22"/>
              </w:rPr>
              <w:t>Synopsis, highlighting related learning</w:t>
            </w:r>
            <w:r w:rsidR="007D4F52" w:rsidRPr="003000B7">
              <w:rPr>
                <w:rFonts w:ascii="Lucida Sans" w:hAnsi="Lucida Sans"/>
                <w:b/>
                <w:sz w:val="22"/>
                <w:szCs w:val="22"/>
              </w:rPr>
              <w:t>:</w:t>
            </w:r>
            <w:r w:rsidR="00F638BA" w:rsidRPr="003000B7">
              <w:rPr>
                <w:rFonts w:ascii="Lucida Sans" w:hAnsi="Lucida Sans"/>
                <w:b/>
                <w:sz w:val="22"/>
                <w:szCs w:val="22"/>
              </w:rPr>
              <w:t xml:space="preserve"> </w:t>
            </w:r>
          </w:p>
          <w:p w14:paraId="12D9AF66" w14:textId="2BF60FA2" w:rsidR="00727AC2" w:rsidRPr="003000B7" w:rsidRDefault="00CC77BF" w:rsidP="00727AC2">
            <w:pPr>
              <w:rPr>
                <w:rFonts w:ascii="Lucida Sans" w:hAnsi="Lucida Sans"/>
                <w:sz w:val="20"/>
                <w:szCs w:val="20"/>
              </w:rPr>
            </w:pPr>
            <w:r w:rsidRPr="003000B7">
              <w:rPr>
                <w:rFonts w:ascii="Lucida Sans" w:hAnsi="Lucida Sans"/>
                <w:sz w:val="20"/>
                <w:szCs w:val="20"/>
              </w:rPr>
              <w:t>This article provides general</w:t>
            </w:r>
            <w:r w:rsidR="005F55C2" w:rsidRPr="003000B7">
              <w:rPr>
                <w:rFonts w:ascii="Lucida Sans" w:hAnsi="Lucida Sans"/>
                <w:sz w:val="20"/>
                <w:szCs w:val="20"/>
              </w:rPr>
              <w:t xml:space="preserve"> information about spiders to supplement the narrative </w:t>
            </w:r>
            <w:r w:rsidR="005F55C2" w:rsidRPr="003000B7">
              <w:rPr>
                <w:rFonts w:ascii="Lucida Sans" w:hAnsi="Lucida Sans"/>
                <w:i/>
                <w:sz w:val="20"/>
                <w:szCs w:val="20"/>
              </w:rPr>
              <w:t>The Spider and the Fly</w:t>
            </w:r>
            <w:r w:rsidR="005F55C2" w:rsidRPr="003000B7">
              <w:rPr>
                <w:rFonts w:ascii="Lucida Sans" w:hAnsi="Lucida Sans"/>
                <w:sz w:val="20"/>
                <w:szCs w:val="20"/>
              </w:rPr>
              <w:t xml:space="preserve">. </w:t>
            </w:r>
            <w:r w:rsidRPr="003000B7">
              <w:rPr>
                <w:rFonts w:ascii="Lucida Sans" w:hAnsi="Lucida Sans"/>
                <w:sz w:val="20"/>
                <w:szCs w:val="20"/>
              </w:rPr>
              <w:t xml:space="preserve">The text includes facts about spiders’ bodies, their building and hunting skills, and their </w:t>
            </w:r>
            <w:r w:rsidR="00A6126F" w:rsidRPr="003000B7">
              <w:rPr>
                <w:rFonts w:ascii="Lucida Sans" w:hAnsi="Lucida Sans"/>
                <w:sz w:val="20"/>
                <w:szCs w:val="20"/>
              </w:rPr>
              <w:t>offspring.</w:t>
            </w:r>
          </w:p>
          <w:p w14:paraId="44A560AE" w14:textId="77777777" w:rsidR="00727AC2" w:rsidRPr="00B33B90" w:rsidRDefault="00727AC2" w:rsidP="00727AC2">
            <w:pPr>
              <w:rPr>
                <w:rFonts w:ascii="Lucida Sans" w:hAnsi="Lucida Sans"/>
                <w:sz w:val="22"/>
                <w:szCs w:val="22"/>
              </w:rPr>
            </w:pPr>
          </w:p>
        </w:tc>
      </w:tr>
      <w:tr w:rsidR="008D1A41" w:rsidRPr="00B33B90" w14:paraId="6DBA2241" w14:textId="77777777" w:rsidTr="003000B7">
        <w:trPr>
          <w:trHeight w:val="1007"/>
        </w:trPr>
        <w:tc>
          <w:tcPr>
            <w:tcW w:w="4418" w:type="dxa"/>
            <w:tcBorders>
              <w:top w:val="single" w:sz="4" w:space="0" w:color="auto"/>
              <w:bottom w:val="single" w:sz="4" w:space="0" w:color="auto"/>
            </w:tcBorders>
          </w:tcPr>
          <w:p w14:paraId="7F45BF32" w14:textId="77777777" w:rsidR="008D1A41" w:rsidRPr="008D1A41" w:rsidRDefault="008D1A41" w:rsidP="00B7734D">
            <w:pPr>
              <w:rPr>
                <w:rFonts w:ascii="Lucida Sans" w:hAnsi="Lucida Sans"/>
                <w:sz w:val="22"/>
              </w:rPr>
            </w:pPr>
            <w:r w:rsidRPr="008D1A41">
              <w:rPr>
                <w:rFonts w:ascii="Lucida Sans" w:hAnsi="Lucida Sans"/>
                <w:sz w:val="22"/>
              </w:rPr>
              <w:t xml:space="preserve">Related Text 3: </w:t>
            </w:r>
          </w:p>
          <w:p w14:paraId="7472D27D" w14:textId="42629087" w:rsidR="008D1A41" w:rsidRDefault="008D1A41" w:rsidP="00B7734D">
            <w:pPr>
              <w:rPr>
                <w:rFonts w:ascii="Lucida Sans" w:hAnsi="Lucida Sans"/>
                <w:sz w:val="22"/>
              </w:rPr>
            </w:pPr>
            <w:r w:rsidRPr="008D1A41">
              <w:rPr>
                <w:rFonts w:ascii="Lucida Sans" w:hAnsi="Lucida Sans"/>
                <w:sz w:val="22"/>
              </w:rPr>
              <w:t>Spiders</w:t>
            </w:r>
            <w:r w:rsidR="00F7262D">
              <w:rPr>
                <w:rFonts w:ascii="Lucida Sans" w:hAnsi="Lucida Sans"/>
                <w:sz w:val="22"/>
              </w:rPr>
              <w:t>’</w:t>
            </w:r>
            <w:r w:rsidRPr="008D1A41">
              <w:rPr>
                <w:rFonts w:ascii="Lucida Sans" w:hAnsi="Lucida Sans"/>
                <w:sz w:val="22"/>
              </w:rPr>
              <w:t xml:space="preserve"> Web</w:t>
            </w:r>
            <w:r w:rsidR="00F7262D">
              <w:rPr>
                <w:rFonts w:ascii="Lucida Sans" w:hAnsi="Lucida Sans"/>
                <w:sz w:val="22"/>
              </w:rPr>
              <w:t xml:space="preserve">s </w:t>
            </w:r>
          </w:p>
          <w:p w14:paraId="53B552BB" w14:textId="6E33A846" w:rsidR="008D1A41" w:rsidRDefault="008D1A41" w:rsidP="00B7734D">
            <w:pPr>
              <w:rPr>
                <w:rFonts w:ascii="Lucida Sans" w:hAnsi="Lucida Sans"/>
                <w:sz w:val="22"/>
              </w:rPr>
            </w:pPr>
          </w:p>
          <w:p w14:paraId="4ECB6530" w14:textId="029464A9" w:rsidR="008D1A41" w:rsidRPr="008D1A41" w:rsidRDefault="004B796B" w:rsidP="00B7734D">
            <w:pPr>
              <w:rPr>
                <w:rFonts w:ascii="Lucida Sans" w:hAnsi="Lucida Sans"/>
                <w:sz w:val="18"/>
              </w:rPr>
            </w:pPr>
            <w:hyperlink r:id="rId12" w:history="1">
              <w:r w:rsidR="008D1A41" w:rsidRPr="008D1A41">
                <w:rPr>
                  <w:rStyle w:val="Hyperlink"/>
                  <w:rFonts w:ascii="Lucida Sans" w:hAnsi="Lucida Sans"/>
                  <w:sz w:val="20"/>
                </w:rPr>
                <w:t>https://www.dkfindout.com/us/animals-and-nature/invertebrates/spiders-webs/?_escaped_fragment_=#</w:t>
              </w:r>
            </w:hyperlink>
            <w:r w:rsidR="008D1A41" w:rsidRPr="008D1A41">
              <w:rPr>
                <w:rFonts w:ascii="Lucida Sans" w:hAnsi="Lucida Sans"/>
                <w:sz w:val="18"/>
              </w:rPr>
              <w:t xml:space="preserve">! </w:t>
            </w:r>
          </w:p>
          <w:p w14:paraId="7A126DA9" w14:textId="7401F93F" w:rsidR="008D1A41" w:rsidRPr="00B33B90" w:rsidRDefault="008D1A41" w:rsidP="00B7734D">
            <w:pPr>
              <w:rPr>
                <w:rFonts w:ascii="Lucida Sans" w:hAnsi="Lucida Sans"/>
              </w:rPr>
            </w:pPr>
          </w:p>
        </w:tc>
        <w:tc>
          <w:tcPr>
            <w:tcW w:w="9990" w:type="dxa"/>
          </w:tcPr>
          <w:p w14:paraId="2470D50A" w14:textId="77777777" w:rsidR="008D1A41" w:rsidRPr="003000B7" w:rsidRDefault="008D1A41" w:rsidP="008D1A41">
            <w:pPr>
              <w:rPr>
                <w:rFonts w:ascii="Lucida Sans" w:hAnsi="Lucida Sans"/>
                <w:b/>
                <w:sz w:val="22"/>
                <w:szCs w:val="22"/>
              </w:rPr>
            </w:pPr>
            <w:r w:rsidRPr="003000B7">
              <w:rPr>
                <w:rFonts w:ascii="Lucida Sans" w:hAnsi="Lucida Sans"/>
                <w:b/>
                <w:sz w:val="22"/>
                <w:szCs w:val="22"/>
              </w:rPr>
              <w:t xml:space="preserve">Synopsis, highlighting related learning: </w:t>
            </w:r>
          </w:p>
          <w:p w14:paraId="3005E8A0" w14:textId="1D1E3BD4" w:rsidR="008D1A41" w:rsidRPr="003000B7" w:rsidRDefault="008D1A41" w:rsidP="008D1A41">
            <w:pPr>
              <w:rPr>
                <w:rFonts w:ascii="Lucida Sans" w:hAnsi="Lucida Sans"/>
                <w:b/>
              </w:rPr>
            </w:pPr>
            <w:r w:rsidRPr="003000B7">
              <w:rPr>
                <w:rFonts w:ascii="Lucida Sans" w:hAnsi="Lucida Sans"/>
                <w:sz w:val="20"/>
                <w:szCs w:val="20"/>
              </w:rPr>
              <w:t>This</w:t>
            </w:r>
            <w:r>
              <w:rPr>
                <w:rFonts w:ascii="Lucida Sans" w:hAnsi="Lucida Sans"/>
                <w:sz w:val="20"/>
                <w:szCs w:val="20"/>
              </w:rPr>
              <w:t xml:space="preserve"> virtual encyclopedia page includes information about different types of spider webs. Click the photograph captions for additional facts about a Sydney funnelweb spider and a web trap. </w:t>
            </w:r>
          </w:p>
        </w:tc>
      </w:tr>
    </w:tbl>
    <w:p w14:paraId="4CAABF74" w14:textId="77777777" w:rsidR="003000B7" w:rsidRPr="00B33B90" w:rsidRDefault="003000B7" w:rsidP="003000B7">
      <w:pPr>
        <w:spacing w:after="0" w:line="240" w:lineRule="auto"/>
        <w:contextualSpacing/>
        <w:rPr>
          <w:rFonts w:ascii="Lucida Sans" w:hAnsi="Lucida Sans"/>
        </w:rPr>
      </w:pPr>
    </w:p>
    <w:tbl>
      <w:tblPr>
        <w:tblStyle w:val="TableGrid"/>
        <w:tblW w:w="14400" w:type="dxa"/>
        <w:tblInd w:w="108" w:type="dxa"/>
        <w:tblLayout w:type="fixed"/>
        <w:tblLook w:val="04A0" w:firstRow="1" w:lastRow="0" w:firstColumn="1" w:lastColumn="0" w:noHBand="0" w:noVBand="1"/>
      </w:tblPr>
      <w:tblGrid>
        <w:gridCol w:w="4410"/>
        <w:gridCol w:w="9990"/>
      </w:tblGrid>
      <w:tr w:rsidR="00727AC2" w:rsidRPr="00B33B90" w14:paraId="0FEB2597" w14:textId="77777777" w:rsidTr="003000B7">
        <w:trPr>
          <w:trHeight w:val="432"/>
        </w:trPr>
        <w:tc>
          <w:tcPr>
            <w:tcW w:w="14400" w:type="dxa"/>
            <w:gridSpan w:val="2"/>
            <w:shd w:val="clear" w:color="auto" w:fill="22A469"/>
            <w:vAlign w:val="center"/>
          </w:tcPr>
          <w:p w14:paraId="2C3532D0" w14:textId="23943E9E" w:rsidR="00727AC2" w:rsidRPr="00B33B90" w:rsidRDefault="00727AC2" w:rsidP="003000B7">
            <w:pPr>
              <w:jc w:val="center"/>
              <w:rPr>
                <w:rFonts w:ascii="Lucida Sans" w:hAnsi="Lucida Sans"/>
                <w:b/>
              </w:rPr>
            </w:pPr>
            <w:r w:rsidRPr="00B33B90">
              <w:rPr>
                <w:rFonts w:ascii="Lucida Sans" w:hAnsi="Lucida Sans"/>
                <w:b/>
              </w:rPr>
              <w:t>Optional Supporting Resources</w:t>
            </w:r>
          </w:p>
        </w:tc>
      </w:tr>
      <w:tr w:rsidR="00727AC2" w:rsidRPr="00B33B90" w14:paraId="6A4CA011" w14:textId="77777777" w:rsidTr="003000B7">
        <w:tc>
          <w:tcPr>
            <w:tcW w:w="4410" w:type="dxa"/>
          </w:tcPr>
          <w:p w14:paraId="38B0605F" w14:textId="50F54D6A" w:rsidR="00B7734D" w:rsidRDefault="00A6126F" w:rsidP="00B7734D">
            <w:pPr>
              <w:rPr>
                <w:rFonts w:ascii="Lucida Sans" w:hAnsi="Lucida Sans"/>
                <w:sz w:val="22"/>
                <w:szCs w:val="22"/>
              </w:rPr>
            </w:pPr>
            <w:r w:rsidRPr="00A6126F">
              <w:rPr>
                <w:rFonts w:ascii="Lucida Sans" w:hAnsi="Lucida Sans"/>
                <w:sz w:val="22"/>
                <w:szCs w:val="22"/>
              </w:rPr>
              <w:t xml:space="preserve">Cross spider catching a prey - </w:t>
            </w:r>
            <w:proofErr w:type="spellStart"/>
            <w:r w:rsidRPr="00A6126F">
              <w:rPr>
                <w:rFonts w:ascii="Lucida Sans" w:hAnsi="Lucida Sans"/>
                <w:sz w:val="22"/>
                <w:szCs w:val="22"/>
              </w:rPr>
              <w:t>Araneus</w:t>
            </w:r>
            <w:proofErr w:type="spellEnd"/>
            <w:r w:rsidRPr="00A6126F">
              <w:rPr>
                <w:rFonts w:ascii="Lucida Sans" w:hAnsi="Lucida Sans"/>
                <w:sz w:val="22"/>
                <w:szCs w:val="22"/>
              </w:rPr>
              <w:t xml:space="preserve"> </w:t>
            </w:r>
            <w:proofErr w:type="spellStart"/>
            <w:r w:rsidRPr="00A6126F">
              <w:rPr>
                <w:rFonts w:ascii="Lucida Sans" w:hAnsi="Lucida Sans"/>
                <w:sz w:val="22"/>
                <w:szCs w:val="22"/>
              </w:rPr>
              <w:t>diadematus</w:t>
            </w:r>
            <w:proofErr w:type="spellEnd"/>
          </w:p>
          <w:p w14:paraId="18BC81B6" w14:textId="77777777" w:rsidR="003000B7" w:rsidRPr="00A6126F" w:rsidRDefault="003000B7" w:rsidP="00B7734D">
            <w:pPr>
              <w:rPr>
                <w:rFonts w:ascii="Lucida Sans" w:hAnsi="Lucida Sans"/>
              </w:rPr>
            </w:pPr>
          </w:p>
          <w:p w14:paraId="6DA7B725" w14:textId="77777777" w:rsidR="007D4F52" w:rsidRDefault="004B796B" w:rsidP="00A6126F">
            <w:pPr>
              <w:rPr>
                <w:rFonts w:ascii="Lucida Sans" w:hAnsi="Lucida Sans"/>
                <w:sz w:val="20"/>
                <w:szCs w:val="20"/>
              </w:rPr>
            </w:pPr>
            <w:hyperlink r:id="rId13" w:history="1">
              <w:r w:rsidR="003000B7" w:rsidRPr="003000B7">
                <w:rPr>
                  <w:rStyle w:val="Hyperlink"/>
                  <w:rFonts w:ascii="Lucida Sans" w:hAnsi="Lucida Sans"/>
                  <w:sz w:val="20"/>
                  <w:szCs w:val="20"/>
                </w:rPr>
                <w:t>https://www.youtube.com/watch?v=uf4Ke7Dexgw</w:t>
              </w:r>
            </w:hyperlink>
            <w:r w:rsidR="003000B7" w:rsidRPr="003000B7">
              <w:rPr>
                <w:rFonts w:ascii="Lucida Sans" w:hAnsi="Lucida Sans"/>
                <w:sz w:val="20"/>
                <w:szCs w:val="20"/>
              </w:rPr>
              <w:t xml:space="preserve"> </w:t>
            </w:r>
          </w:p>
          <w:p w14:paraId="649D15C2" w14:textId="77777777" w:rsidR="003000B7" w:rsidRDefault="003000B7" w:rsidP="00A6126F">
            <w:pPr>
              <w:rPr>
                <w:rFonts w:ascii="Lucida Sans" w:hAnsi="Lucida Sans"/>
                <w:sz w:val="20"/>
                <w:szCs w:val="20"/>
              </w:rPr>
            </w:pPr>
          </w:p>
          <w:p w14:paraId="084385AE" w14:textId="7964974F" w:rsidR="003000B7" w:rsidRPr="003000B7" w:rsidRDefault="003000B7" w:rsidP="00A6126F">
            <w:pPr>
              <w:rPr>
                <w:rFonts w:ascii="Lucida Sans" w:hAnsi="Lucida Sans"/>
                <w:sz w:val="20"/>
                <w:szCs w:val="20"/>
              </w:rPr>
            </w:pPr>
          </w:p>
        </w:tc>
        <w:tc>
          <w:tcPr>
            <w:tcW w:w="9990" w:type="dxa"/>
          </w:tcPr>
          <w:p w14:paraId="4B772FFF" w14:textId="77777777" w:rsidR="003000B7" w:rsidRPr="003000B7" w:rsidRDefault="00727AC2">
            <w:pPr>
              <w:rPr>
                <w:rFonts w:ascii="Lucida Sans" w:hAnsi="Lucida Sans"/>
                <w:b/>
                <w:sz w:val="22"/>
                <w:szCs w:val="22"/>
              </w:rPr>
            </w:pPr>
            <w:r w:rsidRPr="003000B7">
              <w:rPr>
                <w:rFonts w:ascii="Lucida Sans" w:hAnsi="Lucida Sans"/>
                <w:b/>
                <w:sz w:val="22"/>
                <w:szCs w:val="22"/>
              </w:rPr>
              <w:t>Description/rationale for inclusion</w:t>
            </w:r>
            <w:r w:rsidR="007D4F52" w:rsidRPr="003000B7">
              <w:rPr>
                <w:rFonts w:ascii="Lucida Sans" w:hAnsi="Lucida Sans"/>
                <w:b/>
                <w:sz w:val="22"/>
                <w:szCs w:val="22"/>
              </w:rPr>
              <w:t xml:space="preserve">: </w:t>
            </w:r>
          </w:p>
          <w:p w14:paraId="4B0DC508" w14:textId="36791AA3" w:rsidR="00727AC2" w:rsidRPr="003000B7" w:rsidRDefault="00117C02">
            <w:pPr>
              <w:rPr>
                <w:rFonts w:ascii="Lucida Sans" w:hAnsi="Lucida Sans"/>
                <w:sz w:val="20"/>
                <w:szCs w:val="20"/>
              </w:rPr>
            </w:pPr>
            <w:r w:rsidRPr="003000B7">
              <w:rPr>
                <w:rFonts w:ascii="Lucida Sans" w:hAnsi="Lucida Sans"/>
                <w:sz w:val="20"/>
                <w:szCs w:val="20"/>
              </w:rPr>
              <w:t>In this short video, students view a sp</w:t>
            </w:r>
            <w:r w:rsidR="00A6126F" w:rsidRPr="003000B7">
              <w:rPr>
                <w:rFonts w:ascii="Lucida Sans" w:hAnsi="Lucida Sans"/>
                <w:sz w:val="20"/>
                <w:szCs w:val="20"/>
              </w:rPr>
              <w:t>ider catching and wrapping an insect</w:t>
            </w:r>
            <w:r w:rsidRPr="003000B7">
              <w:rPr>
                <w:rFonts w:ascii="Lucida Sans" w:hAnsi="Lucida Sans"/>
                <w:sz w:val="20"/>
                <w:szCs w:val="20"/>
              </w:rPr>
              <w:t xml:space="preserve"> inside of its web. </w:t>
            </w:r>
            <w:r w:rsidR="009E0E6E" w:rsidRPr="003000B7">
              <w:rPr>
                <w:rFonts w:ascii="Lucida Sans" w:hAnsi="Lucida Sans"/>
                <w:sz w:val="20"/>
                <w:szCs w:val="20"/>
              </w:rPr>
              <w:t xml:space="preserve">This video shows a real-life example of what happens to the fly in </w:t>
            </w:r>
            <w:r w:rsidR="009E0E6E" w:rsidRPr="003000B7">
              <w:rPr>
                <w:rFonts w:ascii="Lucida Sans" w:hAnsi="Lucida Sans"/>
                <w:i/>
                <w:sz w:val="20"/>
                <w:szCs w:val="20"/>
              </w:rPr>
              <w:t>The Spider and the Fly</w:t>
            </w:r>
            <w:r w:rsidR="009E0E6E" w:rsidRPr="003000B7">
              <w:rPr>
                <w:rFonts w:ascii="Lucida Sans" w:hAnsi="Lucida Sans"/>
                <w:sz w:val="20"/>
                <w:szCs w:val="20"/>
              </w:rPr>
              <w:t xml:space="preserve">. </w:t>
            </w:r>
          </w:p>
        </w:tc>
      </w:tr>
      <w:tr w:rsidR="00727AC2" w:rsidRPr="00B33B90" w14:paraId="171901A7" w14:textId="77777777" w:rsidTr="003000B7">
        <w:tc>
          <w:tcPr>
            <w:tcW w:w="4410" w:type="dxa"/>
          </w:tcPr>
          <w:p w14:paraId="4080EF66" w14:textId="73A992F1" w:rsidR="001077C7" w:rsidRDefault="003000B7" w:rsidP="001077C7">
            <w:pPr>
              <w:rPr>
                <w:rFonts w:ascii="Lucida Sans" w:hAnsi="Lucida Sans"/>
                <w:sz w:val="22"/>
                <w:szCs w:val="22"/>
              </w:rPr>
            </w:pPr>
            <w:r>
              <w:rPr>
                <w:rFonts w:ascii="Lucida Sans" w:hAnsi="Lucida Sans"/>
                <w:sz w:val="22"/>
                <w:szCs w:val="22"/>
              </w:rPr>
              <w:t>Spider and Flies</w:t>
            </w:r>
            <w:r w:rsidR="00162F88">
              <w:rPr>
                <w:rFonts w:ascii="Lucida Sans" w:hAnsi="Lucida Sans"/>
                <w:sz w:val="22"/>
                <w:szCs w:val="22"/>
              </w:rPr>
              <w:t xml:space="preserve"> Game</w:t>
            </w:r>
          </w:p>
          <w:p w14:paraId="12C8EA27" w14:textId="77777777" w:rsidR="003000B7" w:rsidRDefault="003000B7" w:rsidP="001077C7">
            <w:pPr>
              <w:rPr>
                <w:rFonts w:ascii="Lucida Sans" w:hAnsi="Lucida Sans"/>
                <w:sz w:val="22"/>
                <w:szCs w:val="22"/>
              </w:rPr>
            </w:pPr>
          </w:p>
          <w:p w14:paraId="24D18B85" w14:textId="2B4DF8A5" w:rsidR="00162F88" w:rsidRPr="003000B7" w:rsidRDefault="004B796B" w:rsidP="001077C7">
            <w:pPr>
              <w:rPr>
                <w:rFonts w:ascii="Lucida Sans" w:hAnsi="Lucida Sans"/>
                <w:sz w:val="20"/>
                <w:szCs w:val="20"/>
              </w:rPr>
            </w:pPr>
            <w:hyperlink r:id="rId14" w:history="1">
              <w:r w:rsidR="003000B7" w:rsidRPr="003000B7">
                <w:rPr>
                  <w:rStyle w:val="Hyperlink"/>
                  <w:rFonts w:ascii="Lucida Sans" w:hAnsi="Lucida Sans"/>
                  <w:sz w:val="20"/>
                  <w:szCs w:val="20"/>
                </w:rPr>
                <w:t>https://www.activityvillage.co.uk/spider-and-flies</w:t>
              </w:r>
            </w:hyperlink>
            <w:r w:rsidR="003000B7" w:rsidRPr="003000B7">
              <w:rPr>
                <w:rFonts w:ascii="Lucida Sans" w:hAnsi="Lucida Sans"/>
                <w:sz w:val="20"/>
                <w:szCs w:val="20"/>
              </w:rPr>
              <w:t xml:space="preserve"> </w:t>
            </w:r>
          </w:p>
          <w:p w14:paraId="79588E10" w14:textId="77777777" w:rsidR="001077C7" w:rsidRDefault="001077C7">
            <w:pPr>
              <w:rPr>
                <w:rFonts w:ascii="Lucida Sans" w:hAnsi="Lucida Sans"/>
                <w:sz w:val="22"/>
                <w:szCs w:val="22"/>
              </w:rPr>
            </w:pPr>
          </w:p>
          <w:p w14:paraId="47E49DC3" w14:textId="38D6F37B" w:rsidR="003000B7" w:rsidRPr="00B33B90" w:rsidRDefault="003000B7">
            <w:pPr>
              <w:rPr>
                <w:rFonts w:ascii="Lucida Sans" w:hAnsi="Lucida Sans"/>
                <w:sz w:val="22"/>
                <w:szCs w:val="22"/>
              </w:rPr>
            </w:pPr>
          </w:p>
        </w:tc>
        <w:tc>
          <w:tcPr>
            <w:tcW w:w="9990" w:type="dxa"/>
          </w:tcPr>
          <w:p w14:paraId="5EFFA040" w14:textId="77777777" w:rsidR="003000B7" w:rsidRPr="003000B7" w:rsidRDefault="00727AC2" w:rsidP="009E0E6E">
            <w:pPr>
              <w:rPr>
                <w:rFonts w:ascii="Lucida Sans" w:hAnsi="Lucida Sans"/>
                <w:b/>
                <w:sz w:val="22"/>
                <w:szCs w:val="22"/>
              </w:rPr>
            </w:pPr>
            <w:r w:rsidRPr="003000B7">
              <w:rPr>
                <w:rFonts w:ascii="Lucida Sans" w:hAnsi="Lucida Sans"/>
                <w:b/>
                <w:sz w:val="22"/>
                <w:szCs w:val="22"/>
              </w:rPr>
              <w:t>Description/rationale for inclusion</w:t>
            </w:r>
            <w:r w:rsidR="001077C7" w:rsidRPr="003000B7">
              <w:rPr>
                <w:rFonts w:ascii="Lucida Sans" w:hAnsi="Lucida Sans"/>
                <w:b/>
                <w:sz w:val="22"/>
                <w:szCs w:val="22"/>
              </w:rPr>
              <w:t>:</w:t>
            </w:r>
            <w:r w:rsidR="00162F88" w:rsidRPr="003000B7">
              <w:rPr>
                <w:rFonts w:ascii="Lucida Sans" w:hAnsi="Lucida Sans"/>
                <w:b/>
                <w:sz w:val="22"/>
                <w:szCs w:val="22"/>
              </w:rPr>
              <w:t xml:space="preserve"> </w:t>
            </w:r>
          </w:p>
          <w:p w14:paraId="2885263F" w14:textId="0FB3AA91" w:rsidR="00727AC2" w:rsidRPr="003000B7" w:rsidRDefault="00162F88" w:rsidP="009E0E6E">
            <w:pPr>
              <w:rPr>
                <w:rFonts w:ascii="Lucida Sans" w:hAnsi="Lucida Sans"/>
                <w:sz w:val="20"/>
                <w:szCs w:val="20"/>
              </w:rPr>
            </w:pPr>
            <w:r w:rsidRPr="003000B7">
              <w:rPr>
                <w:rFonts w:ascii="Lucida Sans" w:hAnsi="Lucida Sans"/>
                <w:sz w:val="20"/>
                <w:szCs w:val="20"/>
              </w:rPr>
              <w:t xml:space="preserve">This game is a version of tag in which one student is the spider, and all </w:t>
            </w:r>
            <w:r w:rsidR="009E0E6E" w:rsidRPr="003000B7">
              <w:rPr>
                <w:rFonts w:ascii="Lucida Sans" w:hAnsi="Lucida Sans"/>
                <w:sz w:val="20"/>
                <w:szCs w:val="20"/>
              </w:rPr>
              <w:t xml:space="preserve">the others are </w:t>
            </w:r>
            <w:r w:rsidRPr="003000B7">
              <w:rPr>
                <w:rFonts w:ascii="Lucida Sans" w:hAnsi="Lucida Sans"/>
                <w:sz w:val="20"/>
                <w:szCs w:val="20"/>
              </w:rPr>
              <w:t>flies.</w:t>
            </w:r>
            <w:r w:rsidR="009E0E6E" w:rsidRPr="003000B7">
              <w:rPr>
                <w:rFonts w:ascii="Lucida Sans" w:hAnsi="Lucida Sans"/>
                <w:sz w:val="20"/>
                <w:szCs w:val="20"/>
              </w:rPr>
              <w:t xml:space="preserve"> </w:t>
            </w:r>
            <w:r w:rsidRPr="003000B7">
              <w:rPr>
                <w:rFonts w:ascii="Lucida Sans" w:hAnsi="Lucida Sans"/>
                <w:sz w:val="20"/>
                <w:szCs w:val="20"/>
              </w:rPr>
              <w:t xml:space="preserve"> </w:t>
            </w:r>
            <w:r w:rsidR="009E0E6E" w:rsidRPr="003000B7">
              <w:rPr>
                <w:rFonts w:ascii="Lucida Sans" w:hAnsi="Lucida Sans"/>
                <w:sz w:val="20"/>
                <w:szCs w:val="20"/>
              </w:rPr>
              <w:t xml:space="preserve">Playing this game reinforces the narrative of </w:t>
            </w:r>
            <w:r w:rsidR="009E0E6E" w:rsidRPr="003000B7">
              <w:rPr>
                <w:rFonts w:ascii="Lucida Sans" w:hAnsi="Lucida Sans"/>
                <w:i/>
                <w:sz w:val="20"/>
                <w:szCs w:val="20"/>
              </w:rPr>
              <w:t>The Spider and the Fly</w:t>
            </w:r>
            <w:r w:rsidR="009E0E6E" w:rsidRPr="003000B7">
              <w:rPr>
                <w:rFonts w:ascii="Lucida Sans" w:hAnsi="Lucida Sans"/>
                <w:sz w:val="20"/>
                <w:szCs w:val="20"/>
              </w:rPr>
              <w:t xml:space="preserve">, in which the spider is trying to catch the fly. </w:t>
            </w:r>
          </w:p>
        </w:tc>
      </w:tr>
      <w:tr w:rsidR="00727AC2" w:rsidRPr="00B33B90" w14:paraId="36E0CED4" w14:textId="77777777" w:rsidTr="003000B7">
        <w:trPr>
          <w:trHeight w:val="432"/>
        </w:trPr>
        <w:tc>
          <w:tcPr>
            <w:tcW w:w="14400" w:type="dxa"/>
            <w:gridSpan w:val="2"/>
            <w:shd w:val="clear" w:color="auto" w:fill="22A469"/>
            <w:vAlign w:val="center"/>
          </w:tcPr>
          <w:p w14:paraId="605EFB70" w14:textId="14D307FA" w:rsidR="00727AC2" w:rsidRPr="00B33B90" w:rsidRDefault="003000B7" w:rsidP="003000B7">
            <w:pPr>
              <w:jc w:val="center"/>
              <w:rPr>
                <w:rFonts w:ascii="Lucida Sans" w:hAnsi="Lucida Sans"/>
                <w:b/>
              </w:rPr>
            </w:pPr>
            <w:r>
              <w:rPr>
                <w:rFonts w:ascii="Lucida Sans" w:hAnsi="Lucida Sans"/>
                <w:b/>
              </w:rPr>
              <w:t>Writing/</w:t>
            </w:r>
            <w:r w:rsidR="00727AC2" w:rsidRPr="00B33B90">
              <w:rPr>
                <w:rFonts w:ascii="Lucida Sans" w:hAnsi="Lucida Sans"/>
                <w:b/>
              </w:rPr>
              <w:t>Culminating Tasks</w:t>
            </w:r>
          </w:p>
        </w:tc>
      </w:tr>
      <w:tr w:rsidR="00727AC2" w:rsidRPr="00B33B90" w14:paraId="1BCC83F1" w14:textId="77777777" w:rsidTr="003000B7">
        <w:tc>
          <w:tcPr>
            <w:tcW w:w="4410" w:type="dxa"/>
          </w:tcPr>
          <w:p w14:paraId="696B7E5E" w14:textId="663A1B61" w:rsidR="00727AC2" w:rsidRPr="00B33B90" w:rsidRDefault="00727AC2" w:rsidP="007639A6">
            <w:pPr>
              <w:rPr>
                <w:rFonts w:ascii="Lucida Sans" w:hAnsi="Lucida Sans"/>
                <w:sz w:val="22"/>
                <w:szCs w:val="22"/>
              </w:rPr>
            </w:pPr>
            <w:r w:rsidRPr="00B33B90">
              <w:rPr>
                <w:rFonts w:ascii="Lucida Sans" w:hAnsi="Lucida Sans"/>
                <w:sz w:val="22"/>
                <w:szCs w:val="22"/>
              </w:rPr>
              <w:t>Text Type 1:</w:t>
            </w:r>
            <w:r w:rsidR="006908D4">
              <w:rPr>
                <w:rFonts w:ascii="Lucida Sans" w:hAnsi="Lucida Sans"/>
                <w:sz w:val="22"/>
                <w:szCs w:val="22"/>
              </w:rPr>
              <w:t xml:space="preserve"> Informational</w:t>
            </w:r>
          </w:p>
        </w:tc>
        <w:tc>
          <w:tcPr>
            <w:tcW w:w="9990" w:type="dxa"/>
          </w:tcPr>
          <w:p w14:paraId="560EBABC" w14:textId="77777777" w:rsidR="00727AC2" w:rsidRPr="003000B7" w:rsidRDefault="00727AC2" w:rsidP="007639A6">
            <w:pPr>
              <w:rPr>
                <w:rFonts w:ascii="Lucida Sans" w:hAnsi="Lucida Sans"/>
                <w:b/>
                <w:sz w:val="22"/>
                <w:szCs w:val="22"/>
              </w:rPr>
            </w:pPr>
            <w:r w:rsidRPr="003000B7">
              <w:rPr>
                <w:rFonts w:ascii="Lucida Sans" w:hAnsi="Lucida Sans"/>
                <w:b/>
                <w:sz w:val="22"/>
                <w:szCs w:val="22"/>
              </w:rPr>
              <w:t>Description of task</w:t>
            </w:r>
            <w:r w:rsidR="006908D4" w:rsidRPr="003000B7">
              <w:rPr>
                <w:rFonts w:ascii="Lucida Sans" w:hAnsi="Lucida Sans"/>
                <w:b/>
                <w:sz w:val="22"/>
                <w:szCs w:val="22"/>
              </w:rPr>
              <w:t>:</w:t>
            </w:r>
            <w:r w:rsidR="00634BC8" w:rsidRPr="003000B7">
              <w:rPr>
                <w:rFonts w:ascii="Lucida Sans" w:hAnsi="Lucida Sans"/>
                <w:b/>
                <w:sz w:val="22"/>
                <w:szCs w:val="22"/>
              </w:rPr>
              <w:t xml:space="preserve"> </w:t>
            </w:r>
          </w:p>
          <w:p w14:paraId="7AA3450E" w14:textId="7B8D4E34" w:rsidR="006908D4" w:rsidRDefault="00634BC8" w:rsidP="007639A6">
            <w:pPr>
              <w:rPr>
                <w:rFonts w:ascii="Lucida Sans" w:hAnsi="Lucida Sans"/>
                <w:sz w:val="20"/>
                <w:szCs w:val="20"/>
              </w:rPr>
            </w:pPr>
            <w:r w:rsidRPr="003000B7">
              <w:rPr>
                <w:rFonts w:ascii="Lucida Sans" w:hAnsi="Lucida Sans"/>
                <w:sz w:val="20"/>
                <w:szCs w:val="20"/>
              </w:rPr>
              <w:t xml:space="preserve">How does a spider </w:t>
            </w:r>
            <w:r w:rsidR="00A6126F" w:rsidRPr="003000B7">
              <w:rPr>
                <w:rFonts w:ascii="Lucida Sans" w:hAnsi="Lucida Sans"/>
                <w:sz w:val="20"/>
                <w:szCs w:val="20"/>
              </w:rPr>
              <w:t xml:space="preserve">really </w:t>
            </w:r>
            <w:r w:rsidRPr="003000B7">
              <w:rPr>
                <w:rFonts w:ascii="Lucida Sans" w:hAnsi="Lucida Sans"/>
                <w:sz w:val="20"/>
                <w:szCs w:val="20"/>
              </w:rPr>
              <w:t xml:space="preserve">catch a fly? </w:t>
            </w:r>
            <w:r w:rsidR="00A6126F" w:rsidRPr="003000B7">
              <w:rPr>
                <w:rFonts w:ascii="Lucida Sans" w:hAnsi="Lucida Sans"/>
                <w:sz w:val="20"/>
                <w:szCs w:val="20"/>
              </w:rPr>
              <w:t>Think about what you have learned from the texts you’ve read. Using pictures and words, explain how a spider catches a fly</w:t>
            </w:r>
            <w:r w:rsidR="00C93B5B">
              <w:rPr>
                <w:rFonts w:ascii="Lucida Sans" w:hAnsi="Lucida Sans"/>
                <w:sz w:val="20"/>
                <w:szCs w:val="20"/>
              </w:rPr>
              <w:t xml:space="preserve"> or other prey. </w:t>
            </w:r>
          </w:p>
          <w:p w14:paraId="554EECCE" w14:textId="77777777" w:rsidR="003000B7" w:rsidRDefault="003000B7" w:rsidP="007639A6">
            <w:pPr>
              <w:rPr>
                <w:rFonts w:ascii="Lucida Sans" w:hAnsi="Lucida Sans"/>
                <w:sz w:val="20"/>
                <w:szCs w:val="20"/>
              </w:rPr>
            </w:pPr>
          </w:p>
          <w:p w14:paraId="5BDBD6CE" w14:textId="11373756" w:rsidR="003000B7" w:rsidRPr="003000B7" w:rsidRDefault="003000B7" w:rsidP="007639A6">
            <w:pPr>
              <w:rPr>
                <w:rFonts w:ascii="Lucida Sans" w:hAnsi="Lucida Sans"/>
                <w:sz w:val="20"/>
                <w:szCs w:val="20"/>
              </w:rPr>
            </w:pPr>
          </w:p>
        </w:tc>
      </w:tr>
      <w:tr w:rsidR="00727AC2" w:rsidRPr="00B33B90" w14:paraId="523D28DE" w14:textId="77777777" w:rsidTr="00D37FC0">
        <w:tc>
          <w:tcPr>
            <w:tcW w:w="4410" w:type="dxa"/>
            <w:tcBorders>
              <w:bottom w:val="single" w:sz="4" w:space="0" w:color="auto"/>
            </w:tcBorders>
          </w:tcPr>
          <w:p w14:paraId="0FEE65A2" w14:textId="044BD176" w:rsidR="00727AC2" w:rsidRPr="00B33B90" w:rsidRDefault="00727AC2" w:rsidP="007639A6">
            <w:pPr>
              <w:rPr>
                <w:rFonts w:ascii="Lucida Sans" w:hAnsi="Lucida Sans"/>
                <w:sz w:val="22"/>
                <w:szCs w:val="22"/>
              </w:rPr>
            </w:pPr>
            <w:r w:rsidRPr="00B33B90">
              <w:rPr>
                <w:rFonts w:ascii="Lucida Sans" w:hAnsi="Lucida Sans"/>
                <w:sz w:val="22"/>
                <w:szCs w:val="22"/>
              </w:rPr>
              <w:t>Text Type 2:</w:t>
            </w:r>
            <w:r w:rsidR="006908D4">
              <w:rPr>
                <w:rFonts w:ascii="Lucida Sans" w:hAnsi="Lucida Sans"/>
                <w:sz w:val="22"/>
                <w:szCs w:val="22"/>
              </w:rPr>
              <w:t xml:space="preserve"> Narrative </w:t>
            </w:r>
          </w:p>
        </w:tc>
        <w:tc>
          <w:tcPr>
            <w:tcW w:w="9990" w:type="dxa"/>
            <w:tcBorders>
              <w:bottom w:val="single" w:sz="4" w:space="0" w:color="auto"/>
            </w:tcBorders>
          </w:tcPr>
          <w:p w14:paraId="4820D87B" w14:textId="77777777" w:rsidR="00727AC2" w:rsidRPr="003000B7" w:rsidRDefault="00727AC2" w:rsidP="007639A6">
            <w:pPr>
              <w:rPr>
                <w:rFonts w:ascii="Lucida Sans" w:hAnsi="Lucida Sans"/>
                <w:b/>
                <w:sz w:val="22"/>
                <w:szCs w:val="22"/>
              </w:rPr>
            </w:pPr>
            <w:r w:rsidRPr="003000B7">
              <w:rPr>
                <w:rFonts w:ascii="Lucida Sans" w:hAnsi="Lucida Sans"/>
                <w:b/>
                <w:sz w:val="22"/>
                <w:szCs w:val="22"/>
              </w:rPr>
              <w:t>Description of task</w:t>
            </w:r>
            <w:r w:rsidR="006908D4" w:rsidRPr="003000B7">
              <w:rPr>
                <w:rFonts w:ascii="Lucida Sans" w:hAnsi="Lucida Sans"/>
                <w:b/>
                <w:sz w:val="22"/>
                <w:szCs w:val="22"/>
              </w:rPr>
              <w:t>:</w:t>
            </w:r>
            <w:r w:rsidR="00264E14" w:rsidRPr="003000B7">
              <w:rPr>
                <w:rFonts w:ascii="Lucida Sans" w:hAnsi="Lucida Sans"/>
                <w:b/>
                <w:sz w:val="22"/>
                <w:szCs w:val="22"/>
              </w:rPr>
              <w:t xml:space="preserve"> </w:t>
            </w:r>
          </w:p>
          <w:p w14:paraId="74F86CAD" w14:textId="52A988B9" w:rsidR="00264E14" w:rsidRPr="003000B7" w:rsidRDefault="00264E14" w:rsidP="00264E14">
            <w:pPr>
              <w:rPr>
                <w:rFonts w:ascii="Lucida Sans" w:hAnsi="Lucida Sans"/>
                <w:sz w:val="20"/>
                <w:szCs w:val="20"/>
              </w:rPr>
            </w:pPr>
            <w:r w:rsidRPr="003000B7">
              <w:rPr>
                <w:rFonts w:ascii="Lucida Sans" w:hAnsi="Lucida Sans"/>
                <w:sz w:val="20"/>
                <w:szCs w:val="20"/>
              </w:rPr>
              <w:t xml:space="preserve">Write your own story about a fly who is trying to avoid getting trapped in a spider’s web. Think about what you have learned from </w:t>
            </w:r>
            <w:r w:rsidRPr="003000B7">
              <w:rPr>
                <w:rFonts w:ascii="Lucida Sans" w:hAnsi="Lucida Sans"/>
                <w:i/>
                <w:sz w:val="20"/>
                <w:szCs w:val="20"/>
              </w:rPr>
              <w:t>The Spider and the Fly</w:t>
            </w:r>
            <w:r w:rsidRPr="003000B7">
              <w:rPr>
                <w:rFonts w:ascii="Lucida Sans" w:hAnsi="Lucida Sans"/>
                <w:sz w:val="20"/>
                <w:szCs w:val="20"/>
              </w:rPr>
              <w:t xml:space="preserve"> and the other texts about spiders to help you. Remember to:</w:t>
            </w:r>
          </w:p>
          <w:p w14:paraId="0B74E0FF" w14:textId="487AB304" w:rsidR="00264E14" w:rsidRDefault="00264E14" w:rsidP="00CE6567">
            <w:pPr>
              <w:pStyle w:val="ListParagraph"/>
              <w:numPr>
                <w:ilvl w:val="0"/>
                <w:numId w:val="16"/>
              </w:numPr>
              <w:rPr>
                <w:rFonts w:ascii="Lucida Sans" w:hAnsi="Lucida Sans"/>
                <w:sz w:val="20"/>
                <w:szCs w:val="20"/>
              </w:rPr>
            </w:pPr>
            <w:r w:rsidRPr="003000B7">
              <w:rPr>
                <w:rFonts w:ascii="Lucida Sans" w:hAnsi="Lucida Sans"/>
                <w:sz w:val="20"/>
                <w:szCs w:val="20"/>
              </w:rPr>
              <w:t>Use words to tell the order of events</w:t>
            </w:r>
            <w:r w:rsidR="00A6126F" w:rsidRPr="003000B7">
              <w:rPr>
                <w:rFonts w:ascii="Lucida Sans" w:hAnsi="Lucida Sans"/>
                <w:sz w:val="20"/>
                <w:szCs w:val="20"/>
              </w:rPr>
              <w:t xml:space="preserve"> (first, then, next, last)</w:t>
            </w:r>
          </w:p>
          <w:p w14:paraId="263288FB" w14:textId="107717A4" w:rsidR="004A2690" w:rsidRPr="003000B7" w:rsidRDefault="004A2690" w:rsidP="00CE6567">
            <w:pPr>
              <w:pStyle w:val="ListParagraph"/>
              <w:numPr>
                <w:ilvl w:val="0"/>
                <w:numId w:val="16"/>
              </w:numPr>
              <w:rPr>
                <w:rFonts w:ascii="Lucida Sans" w:hAnsi="Lucida Sans"/>
                <w:sz w:val="20"/>
                <w:szCs w:val="20"/>
              </w:rPr>
            </w:pPr>
            <w:r>
              <w:rPr>
                <w:rFonts w:ascii="Lucida Sans" w:hAnsi="Lucida Sans"/>
                <w:sz w:val="20"/>
                <w:szCs w:val="20"/>
              </w:rPr>
              <w:t xml:space="preserve">Include some details about what happened </w:t>
            </w:r>
          </w:p>
          <w:p w14:paraId="47BDAA5A" w14:textId="487809A8" w:rsidR="003000B7" w:rsidRPr="00A6126F" w:rsidRDefault="00264E14" w:rsidP="00D37FC0">
            <w:pPr>
              <w:pStyle w:val="ListParagraph"/>
              <w:numPr>
                <w:ilvl w:val="0"/>
                <w:numId w:val="16"/>
              </w:numPr>
              <w:rPr>
                <w:rFonts w:ascii="Lucida Sans" w:hAnsi="Lucida Sans"/>
                <w:sz w:val="22"/>
                <w:szCs w:val="22"/>
              </w:rPr>
            </w:pPr>
            <w:r w:rsidRPr="003000B7">
              <w:rPr>
                <w:rFonts w:ascii="Lucida Sans" w:hAnsi="Lucida Sans"/>
                <w:sz w:val="20"/>
                <w:szCs w:val="20"/>
              </w:rPr>
              <w:t>Pro</w:t>
            </w:r>
            <w:r w:rsidR="008B7992">
              <w:rPr>
                <w:rFonts w:ascii="Lucida Sans" w:hAnsi="Lucida Sans"/>
                <w:sz w:val="20"/>
                <w:szCs w:val="20"/>
              </w:rPr>
              <w:t xml:space="preserve">vide an ending </w:t>
            </w:r>
          </w:p>
        </w:tc>
      </w:tr>
      <w:tr w:rsidR="00D37FC0" w:rsidRPr="00B33B90" w14:paraId="04CEED89" w14:textId="77777777" w:rsidTr="00D37FC0">
        <w:tc>
          <w:tcPr>
            <w:tcW w:w="14400" w:type="dxa"/>
            <w:gridSpan w:val="2"/>
            <w:tcBorders>
              <w:top w:val="single" w:sz="4" w:space="0" w:color="auto"/>
              <w:left w:val="nil"/>
              <w:bottom w:val="nil"/>
              <w:right w:val="nil"/>
            </w:tcBorders>
          </w:tcPr>
          <w:p w14:paraId="720A00D5" w14:textId="2C5BF7B9" w:rsidR="00D37FC0" w:rsidRPr="003000B7" w:rsidRDefault="00D37FC0" w:rsidP="007639A6">
            <w:pPr>
              <w:rPr>
                <w:rFonts w:ascii="Lucida Sans" w:hAnsi="Lucida Sans"/>
                <w:b/>
              </w:rPr>
            </w:pPr>
            <w:bookmarkStart w:id="2" w:name="_GoBack"/>
            <w:r>
              <w:rPr>
                <w:rFonts w:ascii="Lucida Sans" w:hAnsi="Lucida Sans"/>
                <w:sz w:val="20"/>
                <w:szCs w:val="20"/>
              </w:rPr>
              <w:t>A</w:t>
            </w:r>
            <w:r w:rsidRPr="00E47703">
              <w:rPr>
                <w:rFonts w:ascii="Lucida Sans" w:hAnsi="Lucida Sans"/>
                <w:sz w:val="20"/>
                <w:szCs w:val="20"/>
              </w:rPr>
              <w:t>ll content linked to within this resource was avai</w:t>
            </w:r>
            <w:r>
              <w:rPr>
                <w:rFonts w:ascii="Lucida Sans" w:hAnsi="Lucida Sans"/>
                <w:sz w:val="20"/>
                <w:szCs w:val="20"/>
              </w:rPr>
              <w:t>l</w:t>
            </w:r>
            <w:r w:rsidRPr="00E47703">
              <w:rPr>
                <w:rFonts w:ascii="Lucida Sans" w:hAnsi="Lucida Sans"/>
                <w:sz w:val="20"/>
                <w:szCs w:val="20"/>
              </w:rPr>
              <w:t>able for use when this resource was published in January 2018. Over time, the organizations that manage that external content may move or remove it or change the permissions. If the content is no longer available, please email info@studentsachieve.net.</w:t>
            </w:r>
          </w:p>
        </w:tc>
      </w:tr>
      <w:bookmarkEnd w:id="2"/>
    </w:tbl>
    <w:p w14:paraId="05B8EDD6" w14:textId="23359AAD" w:rsidR="00234994" w:rsidRPr="00B33B90" w:rsidRDefault="00234994" w:rsidP="00727AC2">
      <w:pPr>
        <w:rPr>
          <w:rFonts w:ascii="Lucida Sans" w:hAnsi="Lucida Sans"/>
          <w:sz w:val="2"/>
          <w:szCs w:val="2"/>
        </w:rPr>
      </w:pPr>
    </w:p>
    <w:sectPr w:rsidR="00234994" w:rsidRPr="00B33B90" w:rsidSect="00D23E17">
      <w:headerReference w:type="default" r:id="rId15"/>
      <w:footerReference w:type="default" r:id="rId16"/>
      <w:pgSz w:w="15840" w:h="12240" w:orient="landscape"/>
      <w:pgMar w:top="720" w:right="720" w:bottom="720" w:left="720" w:header="576"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01456B" w14:textId="77777777" w:rsidR="004B796B" w:rsidRDefault="004B796B" w:rsidP="00200A83">
      <w:pPr>
        <w:spacing w:after="0" w:line="240" w:lineRule="auto"/>
      </w:pPr>
      <w:r>
        <w:separator/>
      </w:r>
    </w:p>
  </w:endnote>
  <w:endnote w:type="continuationSeparator" w:id="0">
    <w:p w14:paraId="34AF63F7" w14:textId="77777777" w:rsidR="004B796B" w:rsidRDefault="004B796B" w:rsidP="00200A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5FFA4" w14:textId="764D799A" w:rsidR="00D23E17" w:rsidRDefault="00D23E17" w:rsidP="00D23E17">
    <w:pPr>
      <w:pStyle w:val="Footer"/>
      <w:jc w:val="center"/>
    </w:pPr>
    <w:r w:rsidRPr="00732FB3">
      <w:rPr>
        <w:noProof/>
      </w:rPr>
      <w:drawing>
        <wp:inline distT="0" distB="0" distL="0" distR="0" wp14:anchorId="153F0328" wp14:editId="2D68D2E6">
          <wp:extent cx="3333750" cy="205957"/>
          <wp:effectExtent l="0" t="0" r="0" b="3810"/>
          <wp:docPr id="1" name="Picture 1" descr="C:\Users\nbravo\Dropbox (SAP)\SAP\SAP Resources\SAP Branding and Grammar\Logos and Footer\footer_SAP_ATCorg_green_RGB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bravo\Dropbox (SAP)\SAP\SAP Resources\SAP Branding and Grammar\Logos and Footer\footer_SAP_ATCorg_green_RGB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5072" cy="212217"/>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1CE1B6" w14:textId="77777777" w:rsidR="004B796B" w:rsidRDefault="004B796B" w:rsidP="00200A83">
      <w:pPr>
        <w:spacing w:after="0" w:line="240" w:lineRule="auto"/>
      </w:pPr>
      <w:r>
        <w:separator/>
      </w:r>
    </w:p>
  </w:footnote>
  <w:footnote w:type="continuationSeparator" w:id="0">
    <w:p w14:paraId="0419E9D1" w14:textId="77777777" w:rsidR="004B796B" w:rsidRDefault="004B796B" w:rsidP="00200A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AA56E6" w14:textId="77777777" w:rsidR="002622B6" w:rsidRDefault="002622B6" w:rsidP="002622B6">
    <w:pPr>
      <w:tabs>
        <w:tab w:val="right" w:pos="9020"/>
      </w:tabs>
      <w:spacing w:after="240"/>
      <w:contextualSpacing/>
      <w:rPr>
        <w:rFonts w:ascii="Lucida Sans" w:eastAsia="Cambria" w:hAnsi="Lucida Sans" w:cs="Cambria"/>
      </w:rPr>
    </w:pPr>
    <w:r>
      <w:rPr>
        <w:rFonts w:ascii="Lucida Sans" w:eastAsia="Cambria" w:hAnsi="Lucida Sans" w:cs="Cambria"/>
        <w:b/>
      </w:rPr>
      <w:t xml:space="preserve">Companion Text Set to </w:t>
    </w:r>
    <w:r w:rsidRPr="00B33B90">
      <w:rPr>
        <w:rFonts w:ascii="Lucida Sans" w:eastAsia="Cambria" w:hAnsi="Lucida Sans" w:cs="Cambria"/>
        <w:b/>
      </w:rPr>
      <w:t xml:space="preserve">Read Aloud </w:t>
    </w:r>
    <w:r>
      <w:rPr>
        <w:rFonts w:ascii="Lucida Sans" w:eastAsia="Cambria" w:hAnsi="Lucida Sans" w:cs="Cambria"/>
        <w:b/>
      </w:rPr>
      <w:t>Anchor Text</w:t>
    </w:r>
    <w:r w:rsidRPr="00B33B90">
      <w:rPr>
        <w:rFonts w:ascii="Lucida Sans" w:eastAsia="Cambria" w:hAnsi="Lucida Sans" w:cs="Cambria"/>
      </w:rPr>
      <w:t xml:space="preserve"> </w:t>
    </w:r>
  </w:p>
  <w:p w14:paraId="4623BF4D" w14:textId="46AE31B5" w:rsidR="001B486D" w:rsidRPr="00B33B90" w:rsidRDefault="002622B6" w:rsidP="00FD64EE">
    <w:pPr>
      <w:tabs>
        <w:tab w:val="right" w:pos="9020"/>
      </w:tabs>
      <w:spacing w:after="240"/>
      <w:contextualSpacing/>
      <w:rPr>
        <w:rFonts w:ascii="Lucida Sans" w:hAnsi="Lucida Sans"/>
      </w:rPr>
    </w:pPr>
    <w:r>
      <w:rPr>
        <w:rFonts w:ascii="Lucida Sans" w:eastAsia="Cambria" w:hAnsi="Lucida Sans" w:cs="Cambria"/>
      </w:rPr>
      <w:t xml:space="preserve">Anchor </w:t>
    </w:r>
    <w:r w:rsidR="001B486D">
      <w:rPr>
        <w:rFonts w:ascii="Lucida Sans" w:eastAsia="Cambria" w:hAnsi="Lucida Sans" w:cs="Cambria"/>
      </w:rPr>
      <w:t xml:space="preserve">Text: </w:t>
    </w:r>
    <w:r w:rsidR="001B486D" w:rsidRPr="003000B7">
      <w:rPr>
        <w:rFonts w:ascii="Lucida Sans" w:eastAsia="Cambria" w:hAnsi="Lucida Sans" w:cs="Cambria"/>
      </w:rPr>
      <w:t>The Spider and the Fly</w:t>
    </w:r>
    <w:r w:rsidR="001B486D">
      <w:rPr>
        <w:rFonts w:ascii="Lucida Sans" w:eastAsia="Cambria" w:hAnsi="Lucida Sans" w:cs="Cambria"/>
      </w:rPr>
      <w:t xml:space="preserve"> </w:t>
    </w:r>
    <w:r w:rsidR="003000B7">
      <w:rPr>
        <w:rFonts w:ascii="Lucida Sans" w:eastAsia="Cambria" w:hAnsi="Lucida Sans" w:cs="Cambria"/>
      </w:rPr>
      <w:t xml:space="preserve">| </w:t>
    </w:r>
    <w:r w:rsidR="001B486D" w:rsidRPr="00B33B90">
      <w:rPr>
        <w:rFonts w:ascii="Lucida Sans" w:eastAsia="Cambria" w:hAnsi="Lucida Sans" w:cs="Cambria"/>
      </w:rPr>
      <w:t>Grade:</w:t>
    </w:r>
    <w:r w:rsidR="001B486D">
      <w:rPr>
        <w:rFonts w:ascii="Lucida Sans" w:eastAsia="Cambria" w:hAnsi="Lucida Sans" w:cs="Cambria"/>
      </w:rPr>
      <w:t xml:space="preserve">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60C4F"/>
    <w:multiLevelType w:val="hybridMultilevel"/>
    <w:tmpl w:val="FC9A5774"/>
    <w:lvl w:ilvl="0" w:tplc="92DC7196">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C87312"/>
    <w:multiLevelType w:val="hybridMultilevel"/>
    <w:tmpl w:val="5AB2F676"/>
    <w:lvl w:ilvl="0" w:tplc="CE4A9F9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666243"/>
    <w:multiLevelType w:val="hybridMultilevel"/>
    <w:tmpl w:val="8DCC5B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FD4640"/>
    <w:multiLevelType w:val="hybridMultilevel"/>
    <w:tmpl w:val="ABA8C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2A19C9"/>
    <w:multiLevelType w:val="hybridMultilevel"/>
    <w:tmpl w:val="EB70C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F25169"/>
    <w:multiLevelType w:val="hybridMultilevel"/>
    <w:tmpl w:val="AAA4C1E2"/>
    <w:lvl w:ilvl="0" w:tplc="2BC6A71E">
      <w:start w:val="2"/>
      <w:numFmt w:val="bullet"/>
      <w:lvlText w:val="-"/>
      <w:lvlJc w:val="left"/>
      <w:pPr>
        <w:ind w:left="648" w:hanging="288"/>
      </w:pPr>
      <w:rPr>
        <w:rFonts w:ascii="Cambria" w:eastAsiaTheme="minorEastAsia" w:hAnsi="Cambria" w:cstheme="minorBidi"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6" w15:restartNumberingAfterBreak="0">
    <w:nsid w:val="27466A86"/>
    <w:multiLevelType w:val="hybridMultilevel"/>
    <w:tmpl w:val="9418FEC4"/>
    <w:lvl w:ilvl="0" w:tplc="5C547C5C">
      <w:start w:val="1"/>
      <w:numFmt w:val="decimal"/>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DC20C26"/>
    <w:multiLevelType w:val="hybridMultilevel"/>
    <w:tmpl w:val="BEB4A1DA"/>
    <w:lvl w:ilvl="0" w:tplc="79E47EF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DCC7BA5"/>
    <w:multiLevelType w:val="hybridMultilevel"/>
    <w:tmpl w:val="519E97D0"/>
    <w:lvl w:ilvl="0" w:tplc="B3C2CDD0">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ADD47DA"/>
    <w:multiLevelType w:val="hybridMultilevel"/>
    <w:tmpl w:val="86DE8B7E"/>
    <w:lvl w:ilvl="0" w:tplc="04090001">
      <w:start w:val="1"/>
      <w:numFmt w:val="bullet"/>
      <w:lvlText w:val=""/>
      <w:lvlJc w:val="left"/>
      <w:pPr>
        <w:ind w:left="720" w:hanging="360"/>
      </w:pPr>
      <w:rPr>
        <w:rFonts w:ascii="Symbol" w:hAnsi="Symbol"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26C4578"/>
    <w:multiLevelType w:val="hybridMultilevel"/>
    <w:tmpl w:val="4260E3B8"/>
    <w:lvl w:ilvl="0" w:tplc="F542686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36801C6"/>
    <w:multiLevelType w:val="hybridMultilevel"/>
    <w:tmpl w:val="7578F2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55A319B0"/>
    <w:multiLevelType w:val="hybridMultilevel"/>
    <w:tmpl w:val="581CA1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32F4FD9"/>
    <w:multiLevelType w:val="hybridMultilevel"/>
    <w:tmpl w:val="5D1A3980"/>
    <w:lvl w:ilvl="0" w:tplc="76808016">
      <w:start w:val="1"/>
      <w:numFmt w:val="bullet"/>
      <w:lvlText w:val=""/>
      <w:lvlJc w:val="left"/>
      <w:pPr>
        <w:ind w:left="504" w:hanging="288"/>
      </w:pPr>
      <w:rPr>
        <w:rFonts w:ascii="Symbol" w:hAnsi="Symbol" w:hint="default"/>
      </w:rPr>
    </w:lvl>
    <w:lvl w:ilvl="1" w:tplc="A87C0AF0">
      <w:start w:val="1"/>
      <w:numFmt w:val="bullet"/>
      <w:lvlText w:val="o"/>
      <w:lvlJc w:val="left"/>
      <w:pPr>
        <w:ind w:left="1152" w:hanging="432"/>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51B154E"/>
    <w:multiLevelType w:val="hybridMultilevel"/>
    <w:tmpl w:val="1F7E76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6C245F89"/>
    <w:multiLevelType w:val="hybridMultilevel"/>
    <w:tmpl w:val="CFBCE5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3"/>
  </w:num>
  <w:num w:numId="3">
    <w:abstractNumId w:val="1"/>
  </w:num>
  <w:num w:numId="4">
    <w:abstractNumId w:val="10"/>
  </w:num>
  <w:num w:numId="5">
    <w:abstractNumId w:val="0"/>
  </w:num>
  <w:num w:numId="6">
    <w:abstractNumId w:val="8"/>
  </w:num>
  <w:num w:numId="7">
    <w:abstractNumId w:val="5"/>
  </w:num>
  <w:num w:numId="8">
    <w:abstractNumId w:val="11"/>
  </w:num>
  <w:num w:numId="9">
    <w:abstractNumId w:val="4"/>
  </w:num>
  <w:num w:numId="10">
    <w:abstractNumId w:val="3"/>
  </w:num>
  <w:num w:numId="11">
    <w:abstractNumId w:val="14"/>
  </w:num>
  <w:num w:numId="12">
    <w:abstractNumId w:val="15"/>
  </w:num>
  <w:num w:numId="13">
    <w:abstractNumId w:val="2"/>
  </w:num>
  <w:num w:numId="14">
    <w:abstractNumId w:val="12"/>
  </w:num>
  <w:num w:numId="15">
    <w:abstractNumId w:val="6"/>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5118"/>
    <w:rsid w:val="0002784E"/>
    <w:rsid w:val="000358CF"/>
    <w:rsid w:val="00056132"/>
    <w:rsid w:val="000A7D23"/>
    <w:rsid w:val="000C0391"/>
    <w:rsid w:val="000D21FF"/>
    <w:rsid w:val="000D6B45"/>
    <w:rsid w:val="000F20CE"/>
    <w:rsid w:val="001077C7"/>
    <w:rsid w:val="00114422"/>
    <w:rsid w:val="00117C02"/>
    <w:rsid w:val="0012629D"/>
    <w:rsid w:val="00151230"/>
    <w:rsid w:val="00162F88"/>
    <w:rsid w:val="001A6D85"/>
    <w:rsid w:val="001B486D"/>
    <w:rsid w:val="001C2576"/>
    <w:rsid w:val="001C5DCB"/>
    <w:rsid w:val="00200A83"/>
    <w:rsid w:val="00202D28"/>
    <w:rsid w:val="0021601A"/>
    <w:rsid w:val="002272A3"/>
    <w:rsid w:val="002334CB"/>
    <w:rsid w:val="00234994"/>
    <w:rsid w:val="00240FE4"/>
    <w:rsid w:val="002622B6"/>
    <w:rsid w:val="00264485"/>
    <w:rsid w:val="00264E14"/>
    <w:rsid w:val="00297D58"/>
    <w:rsid w:val="002C218A"/>
    <w:rsid w:val="003000B7"/>
    <w:rsid w:val="00301041"/>
    <w:rsid w:val="003024BA"/>
    <w:rsid w:val="00320DBA"/>
    <w:rsid w:val="003673B1"/>
    <w:rsid w:val="003741AC"/>
    <w:rsid w:val="003838FE"/>
    <w:rsid w:val="00383BD6"/>
    <w:rsid w:val="00386DC0"/>
    <w:rsid w:val="003B6411"/>
    <w:rsid w:val="003E220B"/>
    <w:rsid w:val="003E7B20"/>
    <w:rsid w:val="00476A92"/>
    <w:rsid w:val="00490BDC"/>
    <w:rsid w:val="004A2690"/>
    <w:rsid w:val="004B7131"/>
    <w:rsid w:val="004B796B"/>
    <w:rsid w:val="004E4F92"/>
    <w:rsid w:val="00516534"/>
    <w:rsid w:val="0053111A"/>
    <w:rsid w:val="005567F2"/>
    <w:rsid w:val="0056345E"/>
    <w:rsid w:val="005845DD"/>
    <w:rsid w:val="005955C8"/>
    <w:rsid w:val="005A7100"/>
    <w:rsid w:val="005E3963"/>
    <w:rsid w:val="005F55C2"/>
    <w:rsid w:val="006129F4"/>
    <w:rsid w:val="00631AA3"/>
    <w:rsid w:val="00634BC8"/>
    <w:rsid w:val="006800D9"/>
    <w:rsid w:val="00682927"/>
    <w:rsid w:val="006908D4"/>
    <w:rsid w:val="006B250A"/>
    <w:rsid w:val="00727AC2"/>
    <w:rsid w:val="007373DC"/>
    <w:rsid w:val="007612F4"/>
    <w:rsid w:val="007639A6"/>
    <w:rsid w:val="00773022"/>
    <w:rsid w:val="00781076"/>
    <w:rsid w:val="00790EA0"/>
    <w:rsid w:val="007A6712"/>
    <w:rsid w:val="007C7575"/>
    <w:rsid w:val="007C79E7"/>
    <w:rsid w:val="007D4F52"/>
    <w:rsid w:val="008564C5"/>
    <w:rsid w:val="00860BC1"/>
    <w:rsid w:val="00863FA7"/>
    <w:rsid w:val="00872B1D"/>
    <w:rsid w:val="00893496"/>
    <w:rsid w:val="00894F94"/>
    <w:rsid w:val="008B1401"/>
    <w:rsid w:val="008B2B6F"/>
    <w:rsid w:val="008B7992"/>
    <w:rsid w:val="008C7116"/>
    <w:rsid w:val="008D1A41"/>
    <w:rsid w:val="008D7FD7"/>
    <w:rsid w:val="008E5118"/>
    <w:rsid w:val="008F4500"/>
    <w:rsid w:val="009063EE"/>
    <w:rsid w:val="00954B76"/>
    <w:rsid w:val="0097634E"/>
    <w:rsid w:val="009A78CD"/>
    <w:rsid w:val="009E0E6E"/>
    <w:rsid w:val="009E230B"/>
    <w:rsid w:val="00A027A0"/>
    <w:rsid w:val="00A1185D"/>
    <w:rsid w:val="00A11FD5"/>
    <w:rsid w:val="00A6126F"/>
    <w:rsid w:val="00A77BF5"/>
    <w:rsid w:val="00A81B5F"/>
    <w:rsid w:val="00A9764E"/>
    <w:rsid w:val="00AF46C6"/>
    <w:rsid w:val="00B05CF2"/>
    <w:rsid w:val="00B33B90"/>
    <w:rsid w:val="00B462F1"/>
    <w:rsid w:val="00B7734D"/>
    <w:rsid w:val="00BA73E0"/>
    <w:rsid w:val="00BF42CC"/>
    <w:rsid w:val="00BF763C"/>
    <w:rsid w:val="00C22493"/>
    <w:rsid w:val="00C55A94"/>
    <w:rsid w:val="00C93B5B"/>
    <w:rsid w:val="00CC77BF"/>
    <w:rsid w:val="00CD0FC6"/>
    <w:rsid w:val="00CD6C30"/>
    <w:rsid w:val="00CE58DE"/>
    <w:rsid w:val="00CE6567"/>
    <w:rsid w:val="00D211A8"/>
    <w:rsid w:val="00D23E17"/>
    <w:rsid w:val="00D37FC0"/>
    <w:rsid w:val="00D43FDB"/>
    <w:rsid w:val="00D52E9D"/>
    <w:rsid w:val="00D9201C"/>
    <w:rsid w:val="00DD3D29"/>
    <w:rsid w:val="00DE3B8A"/>
    <w:rsid w:val="00E3755B"/>
    <w:rsid w:val="00E4410F"/>
    <w:rsid w:val="00E57E37"/>
    <w:rsid w:val="00E71BB3"/>
    <w:rsid w:val="00E812B2"/>
    <w:rsid w:val="00E86FEE"/>
    <w:rsid w:val="00EE0829"/>
    <w:rsid w:val="00F1118D"/>
    <w:rsid w:val="00F55317"/>
    <w:rsid w:val="00F638BA"/>
    <w:rsid w:val="00F7262D"/>
    <w:rsid w:val="00F90D5D"/>
    <w:rsid w:val="00FB492F"/>
    <w:rsid w:val="00FC2079"/>
    <w:rsid w:val="00FC4B00"/>
    <w:rsid w:val="00FD64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6C5245"/>
  <w15:docId w15:val="{757DD31D-765D-44B6-A3DB-F913299A74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5118"/>
    <w:pPr>
      <w:spacing w:after="0" w:line="240" w:lineRule="auto"/>
      <w:ind w:left="720"/>
      <w:contextualSpacing/>
    </w:pPr>
    <w:rPr>
      <w:rFonts w:eastAsiaTheme="minorEastAsia"/>
      <w:sz w:val="24"/>
      <w:szCs w:val="24"/>
    </w:rPr>
  </w:style>
  <w:style w:type="table" w:styleId="TableGrid">
    <w:name w:val="Table Grid"/>
    <w:basedOn w:val="TableNormal"/>
    <w:uiPriority w:val="59"/>
    <w:rsid w:val="008E5118"/>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00A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0A83"/>
  </w:style>
  <w:style w:type="paragraph" w:styleId="Footer">
    <w:name w:val="footer"/>
    <w:basedOn w:val="Normal"/>
    <w:link w:val="FooterChar"/>
    <w:uiPriority w:val="99"/>
    <w:unhideWhenUsed/>
    <w:rsid w:val="00200A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0A83"/>
  </w:style>
  <w:style w:type="character" w:styleId="Hyperlink">
    <w:name w:val="Hyperlink"/>
    <w:basedOn w:val="DefaultParagraphFont"/>
    <w:uiPriority w:val="99"/>
    <w:unhideWhenUsed/>
    <w:rsid w:val="00863FA7"/>
    <w:rPr>
      <w:color w:val="0563C1" w:themeColor="hyperlink"/>
      <w:u w:val="single"/>
    </w:rPr>
  </w:style>
  <w:style w:type="character" w:styleId="FollowedHyperlink">
    <w:name w:val="FollowedHyperlink"/>
    <w:basedOn w:val="DefaultParagraphFont"/>
    <w:uiPriority w:val="99"/>
    <w:semiHidden/>
    <w:unhideWhenUsed/>
    <w:rsid w:val="00863FA7"/>
    <w:rPr>
      <w:color w:val="954F72" w:themeColor="followedHyperlink"/>
      <w:u w:val="single"/>
    </w:rPr>
  </w:style>
  <w:style w:type="character" w:styleId="CommentReference">
    <w:name w:val="annotation reference"/>
    <w:basedOn w:val="DefaultParagraphFont"/>
    <w:uiPriority w:val="99"/>
    <w:semiHidden/>
    <w:unhideWhenUsed/>
    <w:rsid w:val="00FD64EE"/>
    <w:rPr>
      <w:sz w:val="16"/>
      <w:szCs w:val="16"/>
    </w:rPr>
  </w:style>
  <w:style w:type="paragraph" w:styleId="CommentText">
    <w:name w:val="annotation text"/>
    <w:basedOn w:val="Normal"/>
    <w:link w:val="CommentTextChar"/>
    <w:uiPriority w:val="99"/>
    <w:semiHidden/>
    <w:unhideWhenUsed/>
    <w:rsid w:val="00FD64EE"/>
    <w:pPr>
      <w:spacing w:line="240" w:lineRule="auto"/>
    </w:pPr>
    <w:rPr>
      <w:sz w:val="20"/>
      <w:szCs w:val="20"/>
    </w:rPr>
  </w:style>
  <w:style w:type="character" w:customStyle="1" w:styleId="CommentTextChar">
    <w:name w:val="Comment Text Char"/>
    <w:basedOn w:val="DefaultParagraphFont"/>
    <w:link w:val="CommentText"/>
    <w:uiPriority w:val="99"/>
    <w:semiHidden/>
    <w:rsid w:val="00FD64EE"/>
    <w:rPr>
      <w:sz w:val="20"/>
      <w:szCs w:val="20"/>
    </w:rPr>
  </w:style>
  <w:style w:type="paragraph" w:styleId="CommentSubject">
    <w:name w:val="annotation subject"/>
    <w:basedOn w:val="CommentText"/>
    <w:next w:val="CommentText"/>
    <w:link w:val="CommentSubjectChar"/>
    <w:uiPriority w:val="99"/>
    <w:semiHidden/>
    <w:unhideWhenUsed/>
    <w:rsid w:val="00FD64EE"/>
    <w:rPr>
      <w:b/>
      <w:bCs/>
    </w:rPr>
  </w:style>
  <w:style w:type="character" w:customStyle="1" w:styleId="CommentSubjectChar">
    <w:name w:val="Comment Subject Char"/>
    <w:basedOn w:val="CommentTextChar"/>
    <w:link w:val="CommentSubject"/>
    <w:uiPriority w:val="99"/>
    <w:semiHidden/>
    <w:rsid w:val="00FD64EE"/>
    <w:rPr>
      <w:b/>
      <w:bCs/>
      <w:sz w:val="20"/>
      <w:szCs w:val="20"/>
    </w:rPr>
  </w:style>
  <w:style w:type="paragraph" w:styleId="BalloonText">
    <w:name w:val="Balloon Text"/>
    <w:basedOn w:val="Normal"/>
    <w:link w:val="BalloonTextChar"/>
    <w:uiPriority w:val="99"/>
    <w:semiHidden/>
    <w:unhideWhenUsed/>
    <w:rsid w:val="00FD64E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64EE"/>
    <w:rPr>
      <w:rFonts w:ascii="Segoe UI" w:hAnsi="Segoe UI" w:cs="Segoe UI"/>
      <w:sz w:val="18"/>
      <w:szCs w:val="18"/>
    </w:rPr>
  </w:style>
  <w:style w:type="character" w:customStyle="1" w:styleId="UnresolvedMention1">
    <w:name w:val="Unresolved Mention1"/>
    <w:basedOn w:val="DefaultParagraphFont"/>
    <w:uiPriority w:val="99"/>
    <w:semiHidden/>
    <w:unhideWhenUsed/>
    <w:rsid w:val="008D1A41"/>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079348">
      <w:bodyDiv w:val="1"/>
      <w:marLeft w:val="0"/>
      <w:marRight w:val="0"/>
      <w:marTop w:val="0"/>
      <w:marBottom w:val="0"/>
      <w:divBdr>
        <w:top w:val="none" w:sz="0" w:space="0" w:color="auto"/>
        <w:left w:val="none" w:sz="0" w:space="0" w:color="auto"/>
        <w:bottom w:val="none" w:sz="0" w:space="0" w:color="auto"/>
        <w:right w:val="none" w:sz="0" w:space="0" w:color="auto"/>
      </w:divBdr>
    </w:div>
    <w:div w:id="706609775">
      <w:bodyDiv w:val="1"/>
      <w:marLeft w:val="0"/>
      <w:marRight w:val="0"/>
      <w:marTop w:val="0"/>
      <w:marBottom w:val="0"/>
      <w:divBdr>
        <w:top w:val="none" w:sz="0" w:space="0" w:color="auto"/>
        <w:left w:val="none" w:sz="0" w:space="0" w:color="auto"/>
        <w:bottom w:val="none" w:sz="0" w:space="0" w:color="auto"/>
        <w:right w:val="none" w:sz="0" w:space="0" w:color="auto"/>
      </w:divBdr>
    </w:div>
    <w:div w:id="1251352736">
      <w:bodyDiv w:val="1"/>
      <w:marLeft w:val="0"/>
      <w:marRight w:val="0"/>
      <w:marTop w:val="0"/>
      <w:marBottom w:val="0"/>
      <w:divBdr>
        <w:top w:val="none" w:sz="0" w:space="0" w:color="auto"/>
        <w:left w:val="none" w:sz="0" w:space="0" w:color="auto"/>
        <w:bottom w:val="none" w:sz="0" w:space="0" w:color="auto"/>
        <w:right w:val="none" w:sz="0" w:space="0" w:color="auto"/>
      </w:divBdr>
    </w:div>
    <w:div w:id="1456681042">
      <w:bodyDiv w:val="1"/>
      <w:marLeft w:val="0"/>
      <w:marRight w:val="0"/>
      <w:marTop w:val="0"/>
      <w:marBottom w:val="0"/>
      <w:divBdr>
        <w:top w:val="none" w:sz="0" w:space="0" w:color="auto"/>
        <w:left w:val="none" w:sz="0" w:space="0" w:color="auto"/>
        <w:bottom w:val="none" w:sz="0" w:space="0" w:color="auto"/>
        <w:right w:val="none" w:sz="0" w:space="0" w:color="auto"/>
      </w:divBdr>
    </w:div>
    <w:div w:id="1779830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chievethecore.org/page/2567/the-spider-and-the-fly" TargetMode="External"/><Relationship Id="rId13" Type="http://schemas.openxmlformats.org/officeDocument/2006/relationships/hyperlink" Target="https://www.youtube.com/watch?v=uf4Ke7Dexgw"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achievethecore.org/aligned/reading-to-learn/" TargetMode="External"/><Relationship Id="rId12" Type="http://schemas.openxmlformats.org/officeDocument/2006/relationships/hyperlink" Target="https://www.dkfindout.com/us/animals-and-nature/invertebrates/spiders-webs/?_escaped_fragment_="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eadworks.org/article/Spooky-Spiders/dcf6d381-cff1-4cd9-9691-63fffbff0214"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www.kidzone.ws/lw/spiders/facts04.htm" TargetMode="External"/><Relationship Id="rId4" Type="http://schemas.openxmlformats.org/officeDocument/2006/relationships/webSettings" Target="webSettings.xml"/><Relationship Id="rId9" Type="http://schemas.openxmlformats.org/officeDocument/2006/relationships/hyperlink" Target="http://www.kidzone.ws/lw/spiders/facts05.htm" TargetMode="External"/><Relationship Id="rId14" Type="http://schemas.openxmlformats.org/officeDocument/2006/relationships/hyperlink" Target="https://www.activityvillage.co.uk/spider-and-flies"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799</Words>
  <Characters>4223</Characters>
  <Application>Microsoft Office Word</Application>
  <DocSecurity>0</DocSecurity>
  <Lines>145</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dc:creator>
  <cp:keywords/>
  <dc:description/>
  <cp:lastModifiedBy>Amanda Vitello</cp:lastModifiedBy>
  <cp:revision>3</cp:revision>
  <dcterms:created xsi:type="dcterms:W3CDTF">2018-02-08T18:19:00Z</dcterms:created>
  <dcterms:modified xsi:type="dcterms:W3CDTF">2018-02-09T17:23:00Z</dcterms:modified>
</cp:coreProperties>
</file>