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400" w:type="dxa"/>
        <w:tblInd w:w="108" w:type="dxa"/>
        <w:tblLook w:val="04A0" w:firstRow="1" w:lastRow="0" w:firstColumn="1" w:lastColumn="0" w:noHBand="0" w:noVBand="1"/>
      </w:tblPr>
      <w:tblGrid>
        <w:gridCol w:w="14400"/>
      </w:tblGrid>
      <w:tr w:rsidR="00DA4E9F" w14:paraId="70033411" w14:textId="77777777" w:rsidTr="00DA4E9F">
        <w:tc>
          <w:tcPr>
            <w:tcW w:w="14400" w:type="dxa"/>
          </w:tcPr>
          <w:p w14:paraId="24B436DD" w14:textId="77777777" w:rsidR="00DA4E9F" w:rsidRPr="000B76AB" w:rsidRDefault="00DA4E9F" w:rsidP="00E872DB">
            <w:pPr>
              <w:contextualSpacing/>
              <w:rPr>
                <w:rFonts w:ascii="Lucida Sans" w:hAnsi="Lucida Sans"/>
                <w:i/>
                <w:sz w:val="20"/>
                <w:szCs w:val="20"/>
              </w:rPr>
            </w:pPr>
            <w:r>
              <w:rPr>
                <w:rFonts w:ascii="Lucida Sans" w:hAnsi="Lucida Sans"/>
                <w:sz w:val="20"/>
                <w:szCs w:val="20"/>
              </w:rPr>
              <w:t>About this Resource:</w:t>
            </w:r>
          </w:p>
          <w:p w14:paraId="30A9753B" w14:textId="0F8082F7" w:rsidR="00DA4E9F" w:rsidRPr="000C5E90" w:rsidRDefault="000368FD"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72934B16" w14:textId="77777777" w:rsidR="00DA4E9F" w:rsidRPr="00B33B90" w:rsidRDefault="00DA4E9F" w:rsidP="00FD64EE">
      <w:pPr>
        <w:rPr>
          <w:rFonts w:ascii="Lucida Sans" w:hAnsi="Lucida Sans"/>
          <w:sz w:val="20"/>
          <w:szCs w:val="20"/>
          <w:u w:val="single"/>
        </w:rPr>
      </w:pPr>
    </w:p>
    <w:tbl>
      <w:tblPr>
        <w:tblStyle w:val="TableGrid"/>
        <w:tblW w:w="14400" w:type="dxa"/>
        <w:tblInd w:w="108" w:type="dxa"/>
        <w:tblLayout w:type="fixed"/>
        <w:tblLook w:val="04A0" w:firstRow="1" w:lastRow="0" w:firstColumn="1" w:lastColumn="0" w:noHBand="0" w:noVBand="1"/>
      </w:tblPr>
      <w:tblGrid>
        <w:gridCol w:w="4320"/>
        <w:gridCol w:w="10080"/>
      </w:tblGrid>
      <w:tr w:rsidR="008E5118" w:rsidRPr="00B33B90" w14:paraId="0DD200B4" w14:textId="77777777" w:rsidTr="00CA1DFC">
        <w:trPr>
          <w:trHeight w:val="432"/>
        </w:trPr>
        <w:tc>
          <w:tcPr>
            <w:tcW w:w="1440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14:paraId="4A370559" w14:textId="77777777" w:rsidTr="00DA4E9F">
        <w:trPr>
          <w:trHeight w:val="1142"/>
        </w:trPr>
        <w:tc>
          <w:tcPr>
            <w:tcW w:w="4320" w:type="dxa"/>
            <w:tcBorders>
              <w:top w:val="single" w:sz="4" w:space="0" w:color="auto"/>
            </w:tcBorders>
            <w:shd w:val="clear" w:color="auto" w:fill="F2F2F2" w:themeFill="background1" w:themeFillShade="F2"/>
          </w:tcPr>
          <w:p w14:paraId="282637AE" w14:textId="1779892B" w:rsidR="003024BA" w:rsidRPr="00CA1DFC" w:rsidRDefault="003024BA" w:rsidP="00CA1DFC">
            <w:pPr>
              <w:rPr>
                <w:rFonts w:ascii="Lucida Sans" w:hAnsi="Lucida Sans"/>
                <w:sz w:val="22"/>
                <w:szCs w:val="22"/>
              </w:rPr>
            </w:pPr>
            <w:r w:rsidRPr="00CA1DFC">
              <w:rPr>
                <w:rFonts w:ascii="Lucida Sans" w:hAnsi="Lucida Sans"/>
                <w:sz w:val="22"/>
                <w:szCs w:val="22"/>
              </w:rPr>
              <w:t>Read Aloud</w:t>
            </w:r>
            <w:r w:rsidR="002272A3" w:rsidRPr="00CA1DFC">
              <w:rPr>
                <w:rFonts w:ascii="Lucida Sans" w:hAnsi="Lucida Sans"/>
                <w:sz w:val="22"/>
                <w:szCs w:val="22"/>
              </w:rPr>
              <w:t>:</w:t>
            </w:r>
          </w:p>
          <w:p w14:paraId="2312809F" w14:textId="77777777" w:rsidR="00CA1DFC" w:rsidRPr="00CA1DFC" w:rsidRDefault="00CA1DFC" w:rsidP="00CA1DFC">
            <w:pPr>
              <w:rPr>
                <w:rFonts w:ascii="Lucida Sans" w:hAnsi="Lucida Sans"/>
                <w:sz w:val="22"/>
                <w:szCs w:val="22"/>
              </w:rPr>
            </w:pPr>
            <w:r w:rsidRPr="00CA1DFC">
              <w:rPr>
                <w:rFonts w:ascii="Lucida Sans" w:hAnsi="Lucida Sans"/>
                <w:sz w:val="22"/>
                <w:szCs w:val="22"/>
              </w:rPr>
              <w:t>Rocks in His Head</w:t>
            </w:r>
          </w:p>
          <w:p w14:paraId="17DD14F4" w14:textId="77777777" w:rsidR="00CA1DFC" w:rsidRPr="00CA1DFC" w:rsidRDefault="00CA1DFC" w:rsidP="00CA1DFC">
            <w:pPr>
              <w:rPr>
                <w:rFonts w:ascii="Lucida Sans" w:hAnsi="Lucida Sans"/>
              </w:rPr>
            </w:pPr>
          </w:p>
          <w:p w14:paraId="3CFE76B7" w14:textId="37CFBF83" w:rsidR="00053E41" w:rsidRPr="00CA1DFC" w:rsidRDefault="0040547F" w:rsidP="00CA1DFC">
            <w:pPr>
              <w:rPr>
                <w:rFonts w:ascii="Lucida Sans" w:hAnsi="Lucida Sans"/>
                <w:sz w:val="20"/>
                <w:szCs w:val="20"/>
              </w:rPr>
            </w:pPr>
            <w:hyperlink r:id="rId8" w:history="1">
              <w:r w:rsidR="00CA1DFC" w:rsidRPr="00CA1DFC">
                <w:rPr>
                  <w:rStyle w:val="Hyperlink"/>
                  <w:rFonts w:ascii="Lucida Sans" w:hAnsi="Lucida Sans"/>
                  <w:sz w:val="20"/>
                  <w:szCs w:val="20"/>
                </w:rPr>
                <w:t>http://achievethecore.org/page/2570/rocks-in-his-head</w:t>
              </w:r>
            </w:hyperlink>
            <w:r w:rsidR="00CA1DFC" w:rsidRPr="00CA1DFC">
              <w:rPr>
                <w:rFonts w:ascii="Lucida Sans" w:hAnsi="Lucida Sans"/>
                <w:sz w:val="20"/>
                <w:szCs w:val="20"/>
              </w:rPr>
              <w:t xml:space="preserve"> </w:t>
            </w:r>
          </w:p>
          <w:p w14:paraId="30616241" w14:textId="7A729BF1" w:rsidR="002272A3" w:rsidRPr="00CA1DFC" w:rsidRDefault="002272A3" w:rsidP="00CA1DFC">
            <w:pPr>
              <w:rPr>
                <w:rFonts w:ascii="Lucida Sans" w:hAnsi="Lucida Sans"/>
              </w:rPr>
            </w:pPr>
          </w:p>
        </w:tc>
        <w:tc>
          <w:tcPr>
            <w:tcW w:w="10080" w:type="dxa"/>
            <w:shd w:val="clear" w:color="auto" w:fill="F2F2F2" w:themeFill="background1" w:themeFillShade="F2"/>
          </w:tcPr>
          <w:p w14:paraId="5862AADA" w14:textId="77777777" w:rsidR="00CA1DFC" w:rsidRPr="00CA1DFC" w:rsidRDefault="00727AC2" w:rsidP="00053E41">
            <w:pPr>
              <w:rPr>
                <w:rFonts w:ascii="Lucida Sans" w:hAnsi="Lucida Sans"/>
                <w:b/>
                <w:sz w:val="22"/>
                <w:szCs w:val="22"/>
              </w:rPr>
            </w:pPr>
            <w:r w:rsidRPr="00CA1DFC">
              <w:rPr>
                <w:rFonts w:ascii="Lucida Sans" w:hAnsi="Lucida Sans"/>
                <w:b/>
                <w:sz w:val="22"/>
                <w:szCs w:val="22"/>
              </w:rPr>
              <w:t>Synopsis of Text:</w:t>
            </w:r>
            <w:r w:rsidR="002272A3" w:rsidRPr="00CA1DFC">
              <w:rPr>
                <w:rFonts w:ascii="Lucida Sans" w:hAnsi="Lucida Sans"/>
                <w:b/>
                <w:sz w:val="22"/>
                <w:szCs w:val="22"/>
              </w:rPr>
              <w:t xml:space="preserve"> </w:t>
            </w:r>
          </w:p>
          <w:p w14:paraId="267DFBF1" w14:textId="5C413F51" w:rsidR="00A11FD5" w:rsidRPr="00CA1DFC" w:rsidRDefault="00053E41" w:rsidP="00053E41">
            <w:pPr>
              <w:rPr>
                <w:rFonts w:ascii="Lucida Sans" w:hAnsi="Lucida Sans"/>
                <w:sz w:val="20"/>
                <w:szCs w:val="20"/>
              </w:rPr>
            </w:pPr>
            <w:r w:rsidRPr="00CA1DFC">
              <w:rPr>
                <w:rFonts w:ascii="Lucida Sans" w:hAnsi="Lucida Sans"/>
                <w:sz w:val="20"/>
                <w:szCs w:val="20"/>
              </w:rPr>
              <w:t>This literary text by Carol Otis Hurst tells the story of her father's life and passion for collecting rocks. Although people continually tell her father that he is foolish, he continues to collect. Eventually the father’s passion and knowledge of rocks leads him to a new career as a curator of mineralogy because he has “rocks in his head.”</w:t>
            </w:r>
          </w:p>
        </w:tc>
      </w:tr>
      <w:tr w:rsidR="003024BA" w:rsidRPr="00B33B90" w14:paraId="61E678C1" w14:textId="77777777" w:rsidTr="00CA1DFC">
        <w:trPr>
          <w:trHeight w:val="1007"/>
        </w:trPr>
        <w:tc>
          <w:tcPr>
            <w:tcW w:w="4320" w:type="dxa"/>
            <w:tcBorders>
              <w:top w:val="single" w:sz="4" w:space="0" w:color="auto"/>
              <w:bottom w:val="single" w:sz="4" w:space="0" w:color="auto"/>
            </w:tcBorders>
          </w:tcPr>
          <w:p w14:paraId="7CC1A2D1" w14:textId="53850C91" w:rsidR="00CA1DFC" w:rsidRPr="00CA1DFC" w:rsidRDefault="00727AC2" w:rsidP="00CA1DFC">
            <w:pPr>
              <w:rPr>
                <w:rFonts w:ascii="Lucida Sans" w:hAnsi="Lucida Sans"/>
                <w:sz w:val="22"/>
                <w:szCs w:val="22"/>
              </w:rPr>
            </w:pPr>
            <w:r w:rsidRPr="00CA1DFC">
              <w:rPr>
                <w:rFonts w:ascii="Lucida Sans" w:hAnsi="Lucida Sans"/>
                <w:sz w:val="22"/>
                <w:szCs w:val="22"/>
              </w:rPr>
              <w:t>Related Text 1:</w:t>
            </w:r>
            <w:r w:rsidR="002272A3" w:rsidRPr="00CA1DFC">
              <w:rPr>
                <w:rFonts w:ascii="Lucida Sans" w:hAnsi="Lucida Sans"/>
                <w:sz w:val="22"/>
                <w:szCs w:val="22"/>
              </w:rPr>
              <w:t xml:space="preserve"> </w:t>
            </w:r>
          </w:p>
          <w:p w14:paraId="77A240EE" w14:textId="551C3E2F" w:rsidR="00B7734D" w:rsidRPr="00CA1DFC" w:rsidRDefault="00CA1DFC" w:rsidP="00CA1DFC">
            <w:pPr>
              <w:rPr>
                <w:rFonts w:ascii="Lucida Sans" w:hAnsi="Lucida Sans"/>
                <w:sz w:val="22"/>
                <w:szCs w:val="22"/>
              </w:rPr>
            </w:pPr>
            <w:r w:rsidRPr="00CA1DFC">
              <w:rPr>
                <w:rFonts w:ascii="Lucida Sans" w:hAnsi="Lucida Sans"/>
                <w:sz w:val="22"/>
                <w:szCs w:val="22"/>
              </w:rPr>
              <w:t>Magnificent Minerals</w:t>
            </w:r>
          </w:p>
          <w:p w14:paraId="378A6658" w14:textId="77777777" w:rsidR="00CA1DFC" w:rsidRPr="00C67518" w:rsidRDefault="00CA1DFC" w:rsidP="00CA1DFC">
            <w:pPr>
              <w:rPr>
                <w:rFonts w:ascii="Lucida Sans" w:hAnsi="Lucida Sans"/>
                <w:sz w:val="18"/>
              </w:rPr>
            </w:pPr>
          </w:p>
          <w:p w14:paraId="0534F223" w14:textId="0BBBFAE0" w:rsidR="002272A3" w:rsidRPr="00CA1DFC" w:rsidRDefault="0040547F" w:rsidP="00CA1DFC">
            <w:pPr>
              <w:rPr>
                <w:rFonts w:ascii="Lucida Sans" w:hAnsi="Lucida Sans"/>
                <w:sz w:val="20"/>
                <w:szCs w:val="20"/>
              </w:rPr>
            </w:pPr>
            <w:hyperlink r:id="rId9" w:anchor="!articleTab:content/" w:history="1">
              <w:r w:rsidR="00CA1DFC" w:rsidRPr="00CA1DFC">
                <w:rPr>
                  <w:rStyle w:val="Hyperlink"/>
                  <w:rFonts w:ascii="Lucida Sans" w:hAnsi="Lucida Sans"/>
                  <w:sz w:val="20"/>
                  <w:szCs w:val="20"/>
                </w:rPr>
                <w:t>https://www.readworks.org/article/Magnificent-Minerals/629a5cf8-48cc-4d32-b5ba-94fdf30c5161#!articleTab:content/</w:t>
              </w:r>
            </w:hyperlink>
            <w:r w:rsidR="00CA1DFC" w:rsidRPr="00CA1DFC">
              <w:rPr>
                <w:rFonts w:ascii="Lucida Sans" w:hAnsi="Lucida Sans"/>
                <w:sz w:val="20"/>
                <w:szCs w:val="20"/>
              </w:rPr>
              <w:t xml:space="preserve"> </w:t>
            </w:r>
          </w:p>
        </w:tc>
        <w:tc>
          <w:tcPr>
            <w:tcW w:w="10080" w:type="dxa"/>
          </w:tcPr>
          <w:p w14:paraId="4E26E343" w14:textId="77777777" w:rsidR="00CA1DFC" w:rsidRPr="00CA1DFC" w:rsidRDefault="00727AC2" w:rsidP="00727AC2">
            <w:pPr>
              <w:rPr>
                <w:rFonts w:ascii="Lucida Sans" w:hAnsi="Lucida Sans"/>
                <w:b/>
                <w:sz w:val="22"/>
                <w:szCs w:val="22"/>
              </w:rPr>
            </w:pPr>
            <w:r w:rsidRPr="00CA1DFC">
              <w:rPr>
                <w:rFonts w:ascii="Lucida Sans" w:hAnsi="Lucida Sans"/>
                <w:b/>
                <w:sz w:val="22"/>
                <w:szCs w:val="22"/>
              </w:rPr>
              <w:t>Synopsis, highlighting related learning</w:t>
            </w:r>
            <w:r w:rsidR="002272A3" w:rsidRPr="00CA1DFC">
              <w:rPr>
                <w:rFonts w:ascii="Lucida Sans" w:hAnsi="Lucida Sans"/>
                <w:b/>
                <w:sz w:val="22"/>
                <w:szCs w:val="22"/>
              </w:rPr>
              <w:t xml:space="preserve">: </w:t>
            </w:r>
          </w:p>
          <w:p w14:paraId="6501661B" w14:textId="44E95D34" w:rsidR="001A6D85" w:rsidRPr="00CA1DFC" w:rsidRDefault="00CC23E2" w:rsidP="00727AC2">
            <w:pPr>
              <w:rPr>
                <w:rFonts w:ascii="Lucida Sans" w:hAnsi="Lucida Sans"/>
                <w:sz w:val="20"/>
                <w:szCs w:val="20"/>
              </w:rPr>
            </w:pPr>
            <w:r w:rsidRPr="00CA1DFC">
              <w:rPr>
                <w:rFonts w:ascii="Lucida Sans" w:hAnsi="Lucida Sans"/>
                <w:sz w:val="20"/>
                <w:szCs w:val="20"/>
              </w:rPr>
              <w:t>This article teaches students what minerals are and provides a description of</w:t>
            </w:r>
            <w:r w:rsidR="00411FA1" w:rsidRPr="00CA1DFC">
              <w:rPr>
                <w:rFonts w:ascii="Lucida Sans" w:hAnsi="Lucida Sans"/>
                <w:sz w:val="20"/>
                <w:szCs w:val="20"/>
              </w:rPr>
              <w:t xml:space="preserve"> a list of</w:t>
            </w:r>
            <w:r w:rsidRPr="00CA1DFC">
              <w:rPr>
                <w:rFonts w:ascii="Lucida Sans" w:hAnsi="Lucida Sans"/>
                <w:sz w:val="20"/>
                <w:szCs w:val="20"/>
              </w:rPr>
              <w:t xml:space="preserve"> common minerals. </w:t>
            </w:r>
            <w:r w:rsidR="003026F4" w:rsidRPr="00CA1DFC">
              <w:rPr>
                <w:rFonts w:ascii="Lucida Sans" w:hAnsi="Lucida Sans"/>
                <w:sz w:val="20"/>
                <w:szCs w:val="20"/>
              </w:rPr>
              <w:t xml:space="preserve">This text </w:t>
            </w:r>
            <w:r w:rsidR="00411FA1" w:rsidRPr="00CA1DFC">
              <w:rPr>
                <w:rFonts w:ascii="Lucida Sans" w:hAnsi="Lucida Sans"/>
                <w:sz w:val="20"/>
                <w:szCs w:val="20"/>
              </w:rPr>
              <w:t xml:space="preserve">provides background information about minerals that will help students to </w:t>
            </w:r>
            <w:r w:rsidR="003026F4" w:rsidRPr="00CA1DFC">
              <w:rPr>
                <w:rFonts w:ascii="Lucida Sans" w:hAnsi="Lucida Sans"/>
                <w:sz w:val="20"/>
                <w:szCs w:val="20"/>
              </w:rPr>
              <w:t>understand the job of a mineralogist</w:t>
            </w:r>
            <w:r w:rsidR="00411FA1" w:rsidRPr="00CA1DFC">
              <w:rPr>
                <w:rFonts w:ascii="Lucida Sans" w:hAnsi="Lucida Sans"/>
                <w:sz w:val="20"/>
                <w:szCs w:val="20"/>
              </w:rPr>
              <w:t xml:space="preserve"> </w:t>
            </w:r>
            <w:r w:rsidR="003026F4" w:rsidRPr="00CA1DFC">
              <w:rPr>
                <w:rFonts w:ascii="Lucida Sans" w:hAnsi="Lucida Sans"/>
                <w:sz w:val="20"/>
                <w:szCs w:val="20"/>
              </w:rPr>
              <w:t xml:space="preserve">in </w:t>
            </w:r>
            <w:r w:rsidR="003026F4" w:rsidRPr="00CA1DFC">
              <w:rPr>
                <w:rFonts w:ascii="Lucida Sans" w:hAnsi="Lucida Sans"/>
                <w:i/>
                <w:sz w:val="20"/>
                <w:szCs w:val="20"/>
              </w:rPr>
              <w:t>Rocks in His Head</w:t>
            </w:r>
            <w:r w:rsidR="003026F4" w:rsidRPr="00CA1DFC">
              <w:rPr>
                <w:rFonts w:ascii="Lucida Sans" w:hAnsi="Lucida Sans"/>
                <w:sz w:val="20"/>
                <w:szCs w:val="20"/>
              </w:rPr>
              <w:t xml:space="preserve">.  </w:t>
            </w:r>
          </w:p>
          <w:p w14:paraId="0B2B87C1" w14:textId="77777777" w:rsidR="00790EA0" w:rsidRPr="00CA1DFC" w:rsidRDefault="00790EA0" w:rsidP="000D6B45">
            <w:pPr>
              <w:rPr>
                <w:rFonts w:ascii="Lucida Sans" w:hAnsi="Lucida Sans"/>
                <w:sz w:val="20"/>
                <w:szCs w:val="20"/>
              </w:rPr>
            </w:pPr>
          </w:p>
          <w:p w14:paraId="47A961E4" w14:textId="3138B2BE" w:rsidR="003026F4" w:rsidRDefault="003026F4" w:rsidP="003026F4">
            <w:pPr>
              <w:rPr>
                <w:rFonts w:ascii="Lucida Sans" w:hAnsi="Lucida Sans"/>
                <w:i/>
                <w:sz w:val="22"/>
                <w:szCs w:val="22"/>
              </w:rPr>
            </w:pPr>
            <w:r w:rsidRPr="00CA1DFC">
              <w:rPr>
                <w:rFonts w:ascii="Lucida Sans" w:hAnsi="Lucida Sans"/>
                <w:i/>
                <w:sz w:val="20"/>
                <w:szCs w:val="20"/>
              </w:rPr>
              <w:t>Teacher</w:t>
            </w:r>
            <w:r w:rsidR="00776D5A">
              <w:rPr>
                <w:rFonts w:ascii="Lucida Sans" w:hAnsi="Lucida Sans"/>
                <w:i/>
                <w:sz w:val="20"/>
                <w:szCs w:val="20"/>
              </w:rPr>
              <w:t xml:space="preserve"> </w:t>
            </w:r>
            <w:r w:rsidRPr="00CA1DFC">
              <w:rPr>
                <w:rFonts w:ascii="Lucida Sans" w:hAnsi="Lucida Sans"/>
                <w:i/>
                <w:sz w:val="20"/>
                <w:szCs w:val="20"/>
              </w:rPr>
              <w:t>note: Consider inviting students to view images of the minerals described in the text.</w:t>
            </w:r>
            <w:r w:rsidRPr="003026F4">
              <w:rPr>
                <w:rFonts w:ascii="Lucida Sans" w:hAnsi="Lucida Sans"/>
                <w:i/>
                <w:sz w:val="22"/>
                <w:szCs w:val="22"/>
              </w:rPr>
              <w:t xml:space="preserve"> </w:t>
            </w:r>
          </w:p>
          <w:p w14:paraId="267B43D8" w14:textId="28EDE547" w:rsidR="00CA1DFC" w:rsidRPr="003026F4" w:rsidRDefault="00CA1DFC" w:rsidP="003026F4">
            <w:pPr>
              <w:rPr>
                <w:rFonts w:ascii="Lucida Sans" w:hAnsi="Lucida Sans"/>
                <w:i/>
                <w:sz w:val="22"/>
                <w:szCs w:val="22"/>
              </w:rPr>
            </w:pPr>
          </w:p>
        </w:tc>
      </w:tr>
      <w:tr w:rsidR="00727AC2" w:rsidRPr="00B33B90" w14:paraId="177ACD21" w14:textId="77777777" w:rsidTr="00CA1DFC">
        <w:trPr>
          <w:trHeight w:val="1007"/>
        </w:trPr>
        <w:tc>
          <w:tcPr>
            <w:tcW w:w="4320" w:type="dxa"/>
            <w:tcBorders>
              <w:top w:val="single" w:sz="4" w:space="0" w:color="auto"/>
              <w:bottom w:val="single" w:sz="4" w:space="0" w:color="auto"/>
            </w:tcBorders>
          </w:tcPr>
          <w:p w14:paraId="7439716F" w14:textId="77777777" w:rsidR="00CA1DFC" w:rsidRDefault="00727AC2" w:rsidP="00CA1DFC">
            <w:pPr>
              <w:rPr>
                <w:rFonts w:ascii="Lucida Sans" w:hAnsi="Lucida Sans"/>
                <w:sz w:val="22"/>
                <w:szCs w:val="22"/>
              </w:rPr>
            </w:pPr>
            <w:r w:rsidRPr="00CA1DFC">
              <w:rPr>
                <w:rFonts w:ascii="Lucida Sans" w:hAnsi="Lucida Sans"/>
                <w:sz w:val="22"/>
                <w:szCs w:val="22"/>
              </w:rPr>
              <w:t>Related Text 2:</w:t>
            </w:r>
            <w:r w:rsidR="007D4F52" w:rsidRPr="00CA1DFC">
              <w:rPr>
                <w:rFonts w:ascii="Lucida Sans" w:hAnsi="Lucida Sans"/>
                <w:sz w:val="22"/>
                <w:szCs w:val="22"/>
              </w:rPr>
              <w:t xml:space="preserve"> </w:t>
            </w:r>
          </w:p>
          <w:p w14:paraId="5CC8B50E" w14:textId="62F95B8F" w:rsidR="003026F4" w:rsidRPr="00CA1DFC" w:rsidRDefault="00CA1DFC" w:rsidP="00CA1DFC">
            <w:pPr>
              <w:rPr>
                <w:rFonts w:ascii="Lucida Sans" w:hAnsi="Lucida Sans"/>
                <w:sz w:val="22"/>
                <w:szCs w:val="22"/>
              </w:rPr>
            </w:pPr>
            <w:r>
              <w:rPr>
                <w:rFonts w:ascii="Lucida Sans" w:hAnsi="Lucida Sans"/>
                <w:sz w:val="22"/>
                <w:szCs w:val="22"/>
              </w:rPr>
              <w:t>What Exactly Are Rocks?</w:t>
            </w:r>
          </w:p>
          <w:p w14:paraId="5C74DFDA" w14:textId="77777777" w:rsidR="00CA1DFC" w:rsidRPr="00CA1DFC" w:rsidRDefault="00CA1DFC" w:rsidP="00CA1DFC">
            <w:pPr>
              <w:rPr>
                <w:rFonts w:ascii="Lucida Sans" w:hAnsi="Lucida Sans"/>
              </w:rPr>
            </w:pPr>
          </w:p>
          <w:p w14:paraId="4F5D2D72" w14:textId="095D543A" w:rsidR="00727AC2" w:rsidRPr="00CA1DFC" w:rsidRDefault="0040547F" w:rsidP="00CA1DFC">
            <w:pPr>
              <w:rPr>
                <w:rFonts w:ascii="Lucida Sans" w:hAnsi="Lucida Sans"/>
                <w:sz w:val="20"/>
                <w:szCs w:val="20"/>
              </w:rPr>
            </w:pPr>
            <w:hyperlink r:id="rId10" w:anchor="!articleTab:content/" w:history="1">
              <w:r w:rsidR="00CA1DFC" w:rsidRPr="00CA1DFC">
                <w:rPr>
                  <w:rStyle w:val="Hyperlink"/>
                  <w:rFonts w:ascii="Lucida Sans" w:hAnsi="Lucida Sans"/>
                  <w:sz w:val="20"/>
                  <w:szCs w:val="20"/>
                </w:rPr>
                <w:t>https://www.readworks.org/article/All-About-Rocks/5a5c6aa4-4d67-459c-a1ea-17c18f725856#!articleTab:content/</w:t>
              </w:r>
            </w:hyperlink>
            <w:r w:rsidR="00CA1DFC" w:rsidRPr="00CA1DFC">
              <w:rPr>
                <w:rFonts w:ascii="Lucida Sans" w:hAnsi="Lucida Sans"/>
                <w:sz w:val="20"/>
                <w:szCs w:val="20"/>
              </w:rPr>
              <w:t xml:space="preserve"> </w:t>
            </w:r>
          </w:p>
        </w:tc>
        <w:tc>
          <w:tcPr>
            <w:tcW w:w="10080" w:type="dxa"/>
          </w:tcPr>
          <w:p w14:paraId="481D450A" w14:textId="77777777" w:rsidR="00CA1DFC" w:rsidRPr="00CA1DFC" w:rsidRDefault="00727AC2" w:rsidP="00727AC2">
            <w:pPr>
              <w:rPr>
                <w:rFonts w:ascii="Lucida Sans" w:hAnsi="Lucida Sans"/>
                <w:b/>
                <w:sz w:val="22"/>
                <w:szCs w:val="22"/>
              </w:rPr>
            </w:pPr>
            <w:r w:rsidRPr="00CA1DFC">
              <w:rPr>
                <w:rFonts w:ascii="Lucida Sans" w:hAnsi="Lucida Sans"/>
                <w:b/>
                <w:sz w:val="22"/>
                <w:szCs w:val="22"/>
              </w:rPr>
              <w:t>Synopsis, highlighting related learning</w:t>
            </w:r>
            <w:r w:rsidR="007D4F52" w:rsidRPr="00CA1DFC">
              <w:rPr>
                <w:rFonts w:ascii="Lucida Sans" w:hAnsi="Lucida Sans"/>
                <w:b/>
                <w:sz w:val="22"/>
                <w:szCs w:val="22"/>
              </w:rPr>
              <w:t>:</w:t>
            </w:r>
            <w:r w:rsidR="00F638BA" w:rsidRPr="00CA1DFC">
              <w:rPr>
                <w:rFonts w:ascii="Lucida Sans" w:hAnsi="Lucida Sans"/>
                <w:b/>
                <w:sz w:val="22"/>
                <w:szCs w:val="22"/>
              </w:rPr>
              <w:t xml:space="preserve"> </w:t>
            </w:r>
          </w:p>
          <w:p w14:paraId="12D9AF66" w14:textId="25EE68FA" w:rsidR="00727AC2" w:rsidRPr="00CA1DFC" w:rsidRDefault="00411FA1" w:rsidP="00727AC2">
            <w:pPr>
              <w:rPr>
                <w:rFonts w:ascii="Lucida Sans" w:hAnsi="Lucida Sans"/>
                <w:sz w:val="20"/>
                <w:szCs w:val="20"/>
              </w:rPr>
            </w:pPr>
            <w:r w:rsidRPr="00CA1DFC">
              <w:rPr>
                <w:rFonts w:ascii="Lucida Sans" w:hAnsi="Lucida Sans"/>
                <w:sz w:val="20"/>
                <w:szCs w:val="20"/>
              </w:rPr>
              <w:t xml:space="preserve">In this article, students learn all about rocks: what they are, where they are found, and what they are made of. This text provides helpful information to support students’ understanding of the narrative in </w:t>
            </w:r>
            <w:r w:rsidRPr="00CA1DFC">
              <w:rPr>
                <w:rFonts w:ascii="Lucida Sans" w:hAnsi="Lucida Sans"/>
                <w:i/>
                <w:sz w:val="20"/>
                <w:szCs w:val="20"/>
              </w:rPr>
              <w:t>Rocks in His Head</w:t>
            </w:r>
            <w:r w:rsidRPr="00CA1DFC">
              <w:rPr>
                <w:rFonts w:ascii="Lucida Sans" w:hAnsi="Lucida Sans"/>
                <w:sz w:val="20"/>
                <w:szCs w:val="20"/>
              </w:rPr>
              <w:t xml:space="preserve">. </w:t>
            </w:r>
          </w:p>
          <w:p w14:paraId="6FC73826" w14:textId="77777777" w:rsidR="00411FA1" w:rsidRPr="00CA1DFC" w:rsidRDefault="00411FA1" w:rsidP="00727AC2">
            <w:pPr>
              <w:rPr>
                <w:rFonts w:ascii="Lucida Sans" w:hAnsi="Lucida Sans"/>
                <w:sz w:val="20"/>
                <w:szCs w:val="20"/>
              </w:rPr>
            </w:pPr>
          </w:p>
          <w:p w14:paraId="7432F786" w14:textId="77777777" w:rsidR="00CA1DFC" w:rsidRDefault="00CA1DFC" w:rsidP="00776D5A">
            <w:pPr>
              <w:rPr>
                <w:rFonts w:ascii="Lucida Sans" w:hAnsi="Lucida Sans"/>
                <w:i/>
                <w:sz w:val="20"/>
                <w:szCs w:val="20"/>
              </w:rPr>
            </w:pPr>
          </w:p>
          <w:p w14:paraId="44A560AE" w14:textId="6A770CCD" w:rsidR="00776D5A" w:rsidRPr="00411FA1" w:rsidRDefault="00776D5A" w:rsidP="00776D5A">
            <w:pPr>
              <w:rPr>
                <w:rFonts w:ascii="Lucida Sans" w:hAnsi="Lucida Sans"/>
                <w:i/>
                <w:sz w:val="22"/>
                <w:szCs w:val="22"/>
              </w:rPr>
            </w:pPr>
          </w:p>
        </w:tc>
      </w:tr>
      <w:tr w:rsidR="00727AC2" w:rsidRPr="00B33B90" w14:paraId="13CB8A7A" w14:textId="77777777" w:rsidTr="00CA1DFC">
        <w:trPr>
          <w:trHeight w:val="1232"/>
        </w:trPr>
        <w:tc>
          <w:tcPr>
            <w:tcW w:w="4320" w:type="dxa"/>
            <w:tcBorders>
              <w:top w:val="single" w:sz="4" w:space="0" w:color="auto"/>
            </w:tcBorders>
          </w:tcPr>
          <w:p w14:paraId="44986195" w14:textId="77777777" w:rsidR="00CA1DFC" w:rsidRPr="00CA1DFC" w:rsidRDefault="00727AC2" w:rsidP="00CA1DFC">
            <w:pPr>
              <w:rPr>
                <w:rFonts w:ascii="Lucida Sans" w:hAnsi="Lucida Sans"/>
                <w:sz w:val="22"/>
                <w:szCs w:val="22"/>
              </w:rPr>
            </w:pPr>
            <w:r w:rsidRPr="00CA1DFC">
              <w:rPr>
                <w:rFonts w:ascii="Lucida Sans" w:hAnsi="Lucida Sans"/>
                <w:sz w:val="22"/>
                <w:szCs w:val="22"/>
              </w:rPr>
              <w:t>Related Text 3:</w:t>
            </w:r>
            <w:r w:rsidR="007D4F52" w:rsidRPr="00CA1DFC">
              <w:rPr>
                <w:rFonts w:ascii="Lucida Sans" w:hAnsi="Lucida Sans"/>
                <w:sz w:val="22"/>
                <w:szCs w:val="22"/>
              </w:rPr>
              <w:t xml:space="preserve"> </w:t>
            </w:r>
          </w:p>
          <w:p w14:paraId="7FDB2FE2" w14:textId="482F4479" w:rsidR="00B7734D" w:rsidRPr="00CA1DFC" w:rsidRDefault="00411FA1" w:rsidP="00CA1DFC">
            <w:pPr>
              <w:rPr>
                <w:rFonts w:ascii="Lucida Sans" w:hAnsi="Lucida Sans"/>
                <w:sz w:val="22"/>
                <w:szCs w:val="22"/>
              </w:rPr>
            </w:pPr>
            <w:r w:rsidRPr="00CA1DFC">
              <w:rPr>
                <w:rFonts w:ascii="Lucida Sans" w:hAnsi="Lucida Sans"/>
                <w:sz w:val="22"/>
                <w:szCs w:val="22"/>
              </w:rPr>
              <w:t>Th</w:t>
            </w:r>
            <w:r w:rsidR="00CA1DFC" w:rsidRPr="00CA1DFC">
              <w:rPr>
                <w:rFonts w:ascii="Lucida Sans" w:hAnsi="Lucida Sans"/>
                <w:sz w:val="22"/>
                <w:szCs w:val="22"/>
              </w:rPr>
              <w:t>ere’s Nothing Hard About Rocks!</w:t>
            </w:r>
          </w:p>
          <w:p w14:paraId="6696DE6E" w14:textId="77777777" w:rsidR="00CA1DFC" w:rsidRPr="00CA1DFC" w:rsidRDefault="00CA1DFC" w:rsidP="00CA1DFC">
            <w:pPr>
              <w:rPr>
                <w:rFonts w:ascii="Lucida Sans" w:hAnsi="Lucida Sans"/>
              </w:rPr>
            </w:pPr>
          </w:p>
          <w:p w14:paraId="63DF171A" w14:textId="77777777" w:rsidR="00727AC2" w:rsidRDefault="0040547F" w:rsidP="00CA1DFC">
            <w:pPr>
              <w:rPr>
                <w:rFonts w:ascii="Lucida Sans" w:hAnsi="Lucida Sans"/>
                <w:sz w:val="20"/>
                <w:szCs w:val="20"/>
              </w:rPr>
            </w:pPr>
            <w:hyperlink r:id="rId11" w:history="1">
              <w:r w:rsidR="00CA1DFC" w:rsidRPr="00CA1DFC">
                <w:rPr>
                  <w:rStyle w:val="Hyperlink"/>
                  <w:rFonts w:ascii="Lucida Sans" w:hAnsi="Lucida Sans"/>
                  <w:sz w:val="20"/>
                  <w:szCs w:val="20"/>
                </w:rPr>
                <w:t>http://www.librarypoint.org/nothing_hard_about_rocks</w:t>
              </w:r>
            </w:hyperlink>
            <w:r w:rsidR="00CA1DFC" w:rsidRPr="00CA1DFC">
              <w:rPr>
                <w:rFonts w:ascii="Lucida Sans" w:hAnsi="Lucida Sans"/>
                <w:sz w:val="20"/>
                <w:szCs w:val="20"/>
              </w:rPr>
              <w:t xml:space="preserve"> </w:t>
            </w:r>
          </w:p>
          <w:p w14:paraId="4090152D" w14:textId="5CF7DABA" w:rsidR="00CA1DFC" w:rsidRPr="00CA1DFC" w:rsidRDefault="00CA1DFC" w:rsidP="00CA1DFC">
            <w:pPr>
              <w:rPr>
                <w:rFonts w:ascii="Lucida Sans" w:hAnsi="Lucida Sans"/>
                <w:sz w:val="20"/>
                <w:szCs w:val="20"/>
              </w:rPr>
            </w:pPr>
          </w:p>
        </w:tc>
        <w:tc>
          <w:tcPr>
            <w:tcW w:w="10080" w:type="dxa"/>
          </w:tcPr>
          <w:p w14:paraId="52683510" w14:textId="77777777" w:rsidR="00CA1DFC" w:rsidRPr="00CA1DFC" w:rsidRDefault="00727AC2" w:rsidP="00727AC2">
            <w:pPr>
              <w:rPr>
                <w:rFonts w:ascii="Lucida Sans" w:hAnsi="Lucida Sans"/>
                <w:b/>
                <w:sz w:val="22"/>
                <w:szCs w:val="22"/>
              </w:rPr>
            </w:pPr>
            <w:r w:rsidRPr="00CA1DFC">
              <w:rPr>
                <w:rFonts w:ascii="Lucida Sans" w:hAnsi="Lucida Sans"/>
                <w:b/>
                <w:sz w:val="22"/>
                <w:szCs w:val="22"/>
              </w:rPr>
              <w:t>Synopsis, highlighting related learning</w:t>
            </w:r>
            <w:r w:rsidR="007D4F52" w:rsidRPr="00CA1DFC">
              <w:rPr>
                <w:rFonts w:ascii="Lucida Sans" w:hAnsi="Lucida Sans"/>
                <w:b/>
                <w:sz w:val="22"/>
                <w:szCs w:val="22"/>
              </w:rPr>
              <w:t>:</w:t>
            </w:r>
            <w:r w:rsidR="007C79E7" w:rsidRPr="00CA1DFC">
              <w:rPr>
                <w:rFonts w:ascii="Lucida Sans" w:hAnsi="Lucida Sans"/>
                <w:b/>
                <w:sz w:val="22"/>
                <w:szCs w:val="22"/>
              </w:rPr>
              <w:t xml:space="preserve"> </w:t>
            </w:r>
          </w:p>
          <w:p w14:paraId="72892E8B" w14:textId="02C893EA" w:rsidR="00727AC2" w:rsidRPr="00CA1DFC" w:rsidRDefault="00411FA1" w:rsidP="00727AC2">
            <w:pPr>
              <w:rPr>
                <w:rFonts w:ascii="Lucida Sans" w:hAnsi="Lucida Sans"/>
                <w:sz w:val="20"/>
                <w:szCs w:val="20"/>
              </w:rPr>
            </w:pPr>
            <w:r w:rsidRPr="00CA1DFC">
              <w:rPr>
                <w:rFonts w:ascii="Lucida Sans" w:hAnsi="Lucida Sans"/>
                <w:sz w:val="20"/>
                <w:szCs w:val="20"/>
              </w:rPr>
              <w:t>This blog post</w:t>
            </w:r>
            <w:r w:rsidR="00E91894" w:rsidRPr="00CA1DFC">
              <w:rPr>
                <w:rFonts w:ascii="Lucida Sans" w:hAnsi="Lucida Sans"/>
                <w:sz w:val="20"/>
                <w:szCs w:val="20"/>
              </w:rPr>
              <w:t xml:space="preserve"> explains how one</w:t>
            </w:r>
            <w:r w:rsidRPr="00CA1DFC">
              <w:rPr>
                <w:rFonts w:ascii="Lucida Sans" w:hAnsi="Lucida Sans"/>
                <w:sz w:val="20"/>
                <w:szCs w:val="20"/>
              </w:rPr>
              <w:t xml:space="preserve"> can identify </w:t>
            </w:r>
            <w:r w:rsidR="00E91894" w:rsidRPr="00CA1DFC">
              <w:rPr>
                <w:rFonts w:ascii="Lucida Sans" w:hAnsi="Lucida Sans"/>
                <w:sz w:val="20"/>
                <w:szCs w:val="20"/>
              </w:rPr>
              <w:t xml:space="preserve">the kind of rock he/she has found by considering its physical characteristics: color, size, density, and fracture. This text extends the information about rocks and minerals included throughout </w:t>
            </w:r>
            <w:r w:rsidR="00E91894" w:rsidRPr="00CA1DFC">
              <w:rPr>
                <w:rFonts w:ascii="Lucida Sans" w:hAnsi="Lucida Sans"/>
                <w:i/>
                <w:sz w:val="20"/>
                <w:szCs w:val="20"/>
              </w:rPr>
              <w:t>Rocks in His Head.</w:t>
            </w:r>
            <w:r w:rsidR="00E91894" w:rsidRPr="00CA1DFC">
              <w:rPr>
                <w:rFonts w:ascii="Lucida Sans" w:hAnsi="Lucida Sans"/>
                <w:sz w:val="20"/>
                <w:szCs w:val="20"/>
              </w:rPr>
              <w:t xml:space="preserve"> </w:t>
            </w:r>
            <w:r w:rsidRPr="00CA1DFC">
              <w:rPr>
                <w:rFonts w:ascii="Lucida Sans" w:hAnsi="Lucida Sans"/>
                <w:i/>
                <w:sz w:val="20"/>
                <w:szCs w:val="20"/>
              </w:rPr>
              <w:t xml:space="preserve"> </w:t>
            </w:r>
          </w:p>
        </w:tc>
      </w:tr>
    </w:tbl>
    <w:p w14:paraId="3680C672" w14:textId="77777777" w:rsidR="00FD64EE" w:rsidRDefault="00FD64EE">
      <w:pPr>
        <w:rPr>
          <w:rFonts w:ascii="Lucida Sans" w:hAnsi="Lucida Sans"/>
        </w:rPr>
      </w:pPr>
    </w:p>
    <w:p w14:paraId="72CD3EF9" w14:textId="77777777" w:rsidR="00CA1DFC" w:rsidRDefault="00CA1DFC">
      <w:pPr>
        <w:rPr>
          <w:rFonts w:ascii="Lucida Sans" w:hAnsi="Lucida Sans"/>
        </w:rPr>
      </w:pPr>
    </w:p>
    <w:p w14:paraId="6A5DD174" w14:textId="77777777" w:rsidR="00CA1DFC" w:rsidRPr="00B33B90" w:rsidRDefault="00CA1DFC" w:rsidP="00CA1DFC">
      <w:pPr>
        <w:contextualSpacing/>
        <w:rPr>
          <w:rFonts w:ascii="Lucida Sans" w:hAnsi="Lucida Sans"/>
        </w:rPr>
      </w:pPr>
    </w:p>
    <w:tbl>
      <w:tblPr>
        <w:tblStyle w:val="TableGrid"/>
        <w:tblW w:w="14647" w:type="dxa"/>
        <w:tblInd w:w="108" w:type="dxa"/>
        <w:tblLayout w:type="fixed"/>
        <w:tblLook w:val="04A0" w:firstRow="1" w:lastRow="0" w:firstColumn="1" w:lastColumn="0" w:noHBand="0" w:noVBand="1"/>
      </w:tblPr>
      <w:tblGrid>
        <w:gridCol w:w="4320"/>
        <w:gridCol w:w="10327"/>
      </w:tblGrid>
      <w:tr w:rsidR="00727AC2" w:rsidRPr="00B33B90" w14:paraId="0FEB2597" w14:textId="77777777" w:rsidTr="00CA1DFC">
        <w:trPr>
          <w:trHeight w:val="432"/>
        </w:trPr>
        <w:tc>
          <w:tcPr>
            <w:tcW w:w="14647" w:type="dxa"/>
            <w:gridSpan w:val="2"/>
            <w:shd w:val="clear" w:color="auto" w:fill="22A469"/>
            <w:vAlign w:val="center"/>
          </w:tcPr>
          <w:p w14:paraId="2C3532D0" w14:textId="23943E9E" w:rsidR="00727AC2" w:rsidRPr="00B33B90" w:rsidRDefault="00727AC2" w:rsidP="00CA1DFC">
            <w:pPr>
              <w:jc w:val="center"/>
              <w:rPr>
                <w:rFonts w:ascii="Lucida Sans" w:hAnsi="Lucida Sans"/>
                <w:b/>
              </w:rPr>
            </w:pPr>
            <w:r w:rsidRPr="00B33B90">
              <w:rPr>
                <w:rFonts w:ascii="Lucida Sans" w:hAnsi="Lucida Sans"/>
                <w:b/>
              </w:rPr>
              <w:t>Optional Supporting Resources</w:t>
            </w:r>
          </w:p>
        </w:tc>
      </w:tr>
      <w:tr w:rsidR="00C174BC" w:rsidRPr="00B33B90" w14:paraId="6A4CA011" w14:textId="77777777" w:rsidTr="00DA4E9F">
        <w:trPr>
          <w:trHeight w:val="1583"/>
        </w:trPr>
        <w:tc>
          <w:tcPr>
            <w:tcW w:w="4320" w:type="dxa"/>
          </w:tcPr>
          <w:p w14:paraId="38B0605F" w14:textId="20FEF2B1" w:rsidR="00B7734D" w:rsidRPr="00CA1DFC" w:rsidRDefault="00CA1DFC" w:rsidP="00CA1DFC">
            <w:pPr>
              <w:rPr>
                <w:rFonts w:ascii="Lucida Sans" w:hAnsi="Lucida Sans"/>
                <w:sz w:val="22"/>
                <w:szCs w:val="22"/>
              </w:rPr>
            </w:pPr>
            <w:r w:rsidRPr="00CA1DFC">
              <w:rPr>
                <w:rFonts w:ascii="Lucida Sans" w:hAnsi="Lucida Sans"/>
                <w:sz w:val="22"/>
                <w:szCs w:val="22"/>
              </w:rPr>
              <w:t>Be a Rock Detective!</w:t>
            </w:r>
          </w:p>
          <w:p w14:paraId="6FB12B6B" w14:textId="7ADB8DC5" w:rsidR="00CA1DFC" w:rsidRPr="00CA1DFC" w:rsidRDefault="00CA1DFC" w:rsidP="00CA1DFC">
            <w:pPr>
              <w:rPr>
                <w:rFonts w:ascii="Lucida Sans" w:hAnsi="Lucida Sans"/>
              </w:rPr>
            </w:pPr>
          </w:p>
          <w:p w14:paraId="084385AE" w14:textId="71BF3E2B" w:rsidR="00805E7B" w:rsidRPr="00CA1DFC" w:rsidRDefault="0040547F" w:rsidP="00CA1DFC">
            <w:pPr>
              <w:rPr>
                <w:rFonts w:ascii="Lucida Sans" w:hAnsi="Lucida Sans"/>
                <w:sz w:val="20"/>
                <w:szCs w:val="20"/>
              </w:rPr>
            </w:pPr>
            <w:hyperlink r:id="rId12" w:history="1">
              <w:r w:rsidR="00CA1DFC" w:rsidRPr="00CA1DFC">
                <w:rPr>
                  <w:rStyle w:val="Hyperlink"/>
                  <w:rFonts w:ascii="Lucida Sans" w:hAnsi="Lucida Sans"/>
                  <w:sz w:val="20"/>
                  <w:szCs w:val="20"/>
                </w:rPr>
                <w:t>https://www.youtube.com/watch?v=tNs1gqkYerg</w:t>
              </w:r>
            </w:hyperlink>
            <w:r w:rsidR="00CA1DFC" w:rsidRPr="00CA1DFC">
              <w:rPr>
                <w:rFonts w:ascii="Lucida Sans" w:hAnsi="Lucida Sans"/>
                <w:sz w:val="20"/>
                <w:szCs w:val="20"/>
              </w:rPr>
              <w:t xml:space="preserve"> </w:t>
            </w:r>
          </w:p>
        </w:tc>
        <w:tc>
          <w:tcPr>
            <w:tcW w:w="10327" w:type="dxa"/>
          </w:tcPr>
          <w:p w14:paraId="01B43C09" w14:textId="77777777" w:rsidR="00CA1DFC" w:rsidRPr="00CA1DFC" w:rsidRDefault="00727AC2" w:rsidP="00805E7B">
            <w:pPr>
              <w:rPr>
                <w:rFonts w:ascii="Lucida Sans" w:hAnsi="Lucida Sans"/>
                <w:b/>
                <w:sz w:val="22"/>
                <w:szCs w:val="22"/>
              </w:rPr>
            </w:pPr>
            <w:r w:rsidRPr="00CA1DFC">
              <w:rPr>
                <w:rFonts w:ascii="Lucida Sans" w:hAnsi="Lucida Sans"/>
                <w:b/>
                <w:sz w:val="22"/>
                <w:szCs w:val="22"/>
              </w:rPr>
              <w:t>Description/rationale for inclusion</w:t>
            </w:r>
            <w:r w:rsidR="007D4F52" w:rsidRPr="00CA1DFC">
              <w:rPr>
                <w:rFonts w:ascii="Lucida Sans" w:hAnsi="Lucida Sans"/>
                <w:b/>
                <w:sz w:val="22"/>
                <w:szCs w:val="22"/>
              </w:rPr>
              <w:t xml:space="preserve">: </w:t>
            </w:r>
          </w:p>
          <w:p w14:paraId="4B0DC508" w14:textId="7D796580" w:rsidR="00CA1DFC" w:rsidRPr="00CA1DFC" w:rsidRDefault="00805E7B" w:rsidP="00805E7B">
            <w:pPr>
              <w:rPr>
                <w:rFonts w:ascii="Lucida Sans" w:hAnsi="Lucida Sans"/>
                <w:sz w:val="20"/>
                <w:szCs w:val="20"/>
              </w:rPr>
            </w:pPr>
            <w:r w:rsidRPr="00CA1DFC">
              <w:rPr>
                <w:rFonts w:ascii="Lucida Sans" w:hAnsi="Lucida Sans"/>
                <w:sz w:val="20"/>
                <w:szCs w:val="20"/>
              </w:rPr>
              <w:t xml:space="preserve">This video teaches students about the three types of rocks. The narrator explains what igneous, sedimentary, and metamorphic rocks are, and </w:t>
            </w:r>
            <w:r w:rsidR="003013BA">
              <w:rPr>
                <w:rFonts w:ascii="Lucida Sans" w:hAnsi="Lucida Sans"/>
                <w:sz w:val="20"/>
                <w:szCs w:val="20"/>
              </w:rPr>
              <w:t xml:space="preserve">how </w:t>
            </w:r>
            <w:r w:rsidRPr="00CA1DFC">
              <w:rPr>
                <w:rFonts w:ascii="Lucida Sans" w:hAnsi="Lucida Sans"/>
                <w:sz w:val="20"/>
                <w:szCs w:val="20"/>
              </w:rPr>
              <w:t xml:space="preserve">each is formed. Students are then invited to become “rock detectives” and guess what kind of rock is being presented. The content of this video extends the ideas in the text </w:t>
            </w:r>
            <w:r w:rsidRPr="00CA1DFC">
              <w:rPr>
                <w:rFonts w:ascii="Lucida Sans" w:hAnsi="Lucida Sans"/>
                <w:i/>
                <w:sz w:val="20"/>
                <w:szCs w:val="20"/>
              </w:rPr>
              <w:t>Rocks in His Head</w:t>
            </w:r>
            <w:r w:rsidRPr="00CA1DFC">
              <w:rPr>
                <w:rFonts w:ascii="Lucida Sans" w:hAnsi="Lucida Sans"/>
                <w:sz w:val="20"/>
                <w:szCs w:val="20"/>
              </w:rPr>
              <w:t xml:space="preserve">, and provides information that might help students to become “rock detectives” as they classify rocks they find in real life. </w:t>
            </w:r>
          </w:p>
        </w:tc>
      </w:tr>
      <w:tr w:rsidR="00C174BC" w:rsidRPr="00B33B90" w14:paraId="171901A7" w14:textId="77777777" w:rsidTr="00DA4E9F">
        <w:trPr>
          <w:trHeight w:val="1340"/>
        </w:trPr>
        <w:tc>
          <w:tcPr>
            <w:tcW w:w="4320" w:type="dxa"/>
          </w:tcPr>
          <w:p w14:paraId="4080EF66" w14:textId="039F3D97" w:rsidR="001077C7" w:rsidRPr="00CA1DFC" w:rsidRDefault="00CA1DFC" w:rsidP="00CA1DFC">
            <w:pPr>
              <w:rPr>
                <w:rFonts w:ascii="Lucida Sans" w:hAnsi="Lucida Sans"/>
                <w:sz w:val="22"/>
                <w:szCs w:val="22"/>
              </w:rPr>
            </w:pPr>
            <w:r w:rsidRPr="00CA1DFC">
              <w:rPr>
                <w:rFonts w:ascii="Lucida Sans" w:hAnsi="Lucida Sans"/>
                <w:sz w:val="22"/>
                <w:szCs w:val="22"/>
              </w:rPr>
              <w:t>How to Start a Rock Collection</w:t>
            </w:r>
          </w:p>
          <w:p w14:paraId="0C238085" w14:textId="77777777" w:rsidR="00CA1DFC" w:rsidRPr="00CA1DFC" w:rsidRDefault="00CA1DFC" w:rsidP="00CA1DFC">
            <w:pPr>
              <w:rPr>
                <w:rFonts w:ascii="Lucida Sans" w:hAnsi="Lucida Sans"/>
              </w:rPr>
            </w:pPr>
          </w:p>
          <w:p w14:paraId="47E49DC3" w14:textId="3537CDB8" w:rsidR="001077C7" w:rsidRPr="00DA4E9F" w:rsidRDefault="0040547F" w:rsidP="00CA1DFC">
            <w:pPr>
              <w:rPr>
                <w:rFonts w:ascii="Lucida Sans" w:hAnsi="Lucida Sans"/>
                <w:sz w:val="20"/>
                <w:szCs w:val="20"/>
              </w:rPr>
            </w:pPr>
            <w:hyperlink r:id="rId13" w:history="1">
              <w:r w:rsidR="00CA1DFC" w:rsidRPr="00CA1DFC">
                <w:rPr>
                  <w:rStyle w:val="Hyperlink"/>
                  <w:rFonts w:ascii="Lucida Sans" w:hAnsi="Lucida Sans"/>
                  <w:sz w:val="20"/>
                  <w:szCs w:val="20"/>
                </w:rPr>
                <w:t>http://boyslife.org/hobbies-projects/funstuff/144171/how-to-start-a-rock-collection/</w:t>
              </w:r>
            </w:hyperlink>
            <w:r w:rsidR="00CA1DFC" w:rsidRPr="00CA1DFC">
              <w:rPr>
                <w:rFonts w:ascii="Lucida Sans" w:hAnsi="Lucida Sans"/>
                <w:sz w:val="20"/>
                <w:szCs w:val="20"/>
              </w:rPr>
              <w:t xml:space="preserve"> </w:t>
            </w:r>
          </w:p>
        </w:tc>
        <w:tc>
          <w:tcPr>
            <w:tcW w:w="10327" w:type="dxa"/>
          </w:tcPr>
          <w:p w14:paraId="1580FB36" w14:textId="77777777" w:rsidR="00CA1DFC" w:rsidRDefault="00727AC2">
            <w:pPr>
              <w:rPr>
                <w:rFonts w:ascii="Lucida Sans" w:hAnsi="Lucida Sans"/>
                <w:sz w:val="22"/>
                <w:szCs w:val="22"/>
              </w:rPr>
            </w:pPr>
            <w:r w:rsidRPr="00CA1DFC">
              <w:rPr>
                <w:rFonts w:ascii="Lucida Sans" w:hAnsi="Lucida Sans"/>
                <w:b/>
                <w:sz w:val="22"/>
                <w:szCs w:val="22"/>
              </w:rPr>
              <w:t>Description/rationale for inclusion</w:t>
            </w:r>
            <w:r w:rsidR="001077C7" w:rsidRPr="00CA1DFC">
              <w:rPr>
                <w:rFonts w:ascii="Lucida Sans" w:hAnsi="Lucida Sans"/>
                <w:b/>
                <w:sz w:val="22"/>
                <w:szCs w:val="22"/>
              </w:rPr>
              <w:t>:</w:t>
            </w:r>
            <w:r w:rsidR="00D045E3">
              <w:rPr>
                <w:rFonts w:ascii="Lucida Sans" w:hAnsi="Lucida Sans"/>
                <w:sz w:val="22"/>
                <w:szCs w:val="22"/>
              </w:rPr>
              <w:t xml:space="preserve"> </w:t>
            </w:r>
          </w:p>
          <w:p w14:paraId="2885263F" w14:textId="3E9F999D" w:rsidR="00727AC2" w:rsidRPr="00CA1DFC" w:rsidRDefault="00D045E3">
            <w:pPr>
              <w:rPr>
                <w:rFonts w:ascii="Lucida Sans" w:hAnsi="Lucida Sans"/>
                <w:sz w:val="20"/>
                <w:szCs w:val="20"/>
              </w:rPr>
            </w:pPr>
            <w:r w:rsidRPr="00CA1DFC">
              <w:rPr>
                <w:rFonts w:ascii="Lucida Sans" w:hAnsi="Lucida Sans"/>
                <w:sz w:val="20"/>
                <w:szCs w:val="20"/>
              </w:rPr>
              <w:t xml:space="preserve">This web page explains how </w:t>
            </w:r>
            <w:r w:rsidR="003013BA">
              <w:rPr>
                <w:rFonts w:ascii="Lucida Sans" w:hAnsi="Lucida Sans"/>
                <w:sz w:val="20"/>
                <w:szCs w:val="20"/>
              </w:rPr>
              <w:t>students</w:t>
            </w:r>
            <w:r w:rsidRPr="00CA1DFC">
              <w:rPr>
                <w:rFonts w:ascii="Lucida Sans" w:hAnsi="Lucida Sans"/>
                <w:sz w:val="20"/>
                <w:szCs w:val="20"/>
              </w:rPr>
              <w:t xml:space="preserve"> can start their own rock collection. The class might also be</w:t>
            </w:r>
            <w:r w:rsidR="0018753E" w:rsidRPr="00CA1DFC">
              <w:rPr>
                <w:rFonts w:ascii="Lucida Sans" w:hAnsi="Lucida Sans"/>
                <w:sz w:val="20"/>
                <w:szCs w:val="20"/>
              </w:rPr>
              <w:t>gin a class collection. The page</w:t>
            </w:r>
            <w:r w:rsidRPr="00CA1DFC">
              <w:rPr>
                <w:rFonts w:ascii="Lucida Sans" w:hAnsi="Lucida Sans"/>
                <w:sz w:val="20"/>
                <w:szCs w:val="20"/>
              </w:rPr>
              <w:t xml:space="preserve"> </w:t>
            </w:r>
            <w:r w:rsidR="0018753E" w:rsidRPr="00CA1DFC">
              <w:rPr>
                <w:rFonts w:ascii="Lucida Sans" w:hAnsi="Lucida Sans"/>
                <w:sz w:val="20"/>
                <w:szCs w:val="20"/>
              </w:rPr>
              <w:t>includes tips on</w:t>
            </w:r>
            <w:r w:rsidRPr="00CA1DFC">
              <w:rPr>
                <w:rFonts w:ascii="Lucida Sans" w:hAnsi="Lucida Sans"/>
                <w:sz w:val="20"/>
                <w:szCs w:val="20"/>
              </w:rPr>
              <w:t xml:space="preserve"> where and how to search for rocks, as well as advice about how to store them.</w:t>
            </w:r>
          </w:p>
        </w:tc>
      </w:tr>
      <w:tr w:rsidR="00C174BC" w:rsidRPr="00B33B90" w14:paraId="7A656385" w14:textId="77777777" w:rsidTr="00DA4E9F">
        <w:trPr>
          <w:trHeight w:val="1430"/>
        </w:trPr>
        <w:tc>
          <w:tcPr>
            <w:tcW w:w="4320" w:type="dxa"/>
          </w:tcPr>
          <w:p w14:paraId="0F765B8A" w14:textId="20B634B5" w:rsidR="00C174BC" w:rsidRPr="00CA1DFC" w:rsidRDefault="00C174BC" w:rsidP="00CA1DFC">
            <w:pPr>
              <w:rPr>
                <w:rFonts w:ascii="Lucida Sans" w:hAnsi="Lucida Sans"/>
                <w:sz w:val="22"/>
                <w:szCs w:val="22"/>
              </w:rPr>
            </w:pPr>
            <w:r w:rsidRPr="00CA1DFC">
              <w:rPr>
                <w:rFonts w:ascii="Lucida Sans" w:hAnsi="Lucida Sans"/>
                <w:sz w:val="22"/>
                <w:szCs w:val="22"/>
              </w:rPr>
              <w:t>Sorting and Clas</w:t>
            </w:r>
            <w:r w:rsidR="00CA1DFC" w:rsidRPr="00CA1DFC">
              <w:rPr>
                <w:rFonts w:ascii="Lucida Sans" w:hAnsi="Lucida Sans"/>
                <w:sz w:val="22"/>
                <w:szCs w:val="22"/>
              </w:rPr>
              <w:t>sifying Rocks: Geology for Kids</w:t>
            </w:r>
          </w:p>
          <w:p w14:paraId="0910CF36" w14:textId="64E9FAB8" w:rsidR="00CA1DFC" w:rsidRPr="00CA1DFC" w:rsidRDefault="00CA1DFC" w:rsidP="00CA1DFC">
            <w:pPr>
              <w:rPr>
                <w:rFonts w:ascii="Lucida Sans" w:hAnsi="Lucida Sans"/>
              </w:rPr>
            </w:pPr>
          </w:p>
          <w:p w14:paraId="1E249F94" w14:textId="38DBED2D" w:rsidR="00CA1DFC" w:rsidRPr="00CA1DFC" w:rsidRDefault="0040547F" w:rsidP="00CA1DFC">
            <w:pPr>
              <w:rPr>
                <w:rFonts w:ascii="Lucida Sans" w:hAnsi="Lucida Sans"/>
                <w:sz w:val="20"/>
                <w:szCs w:val="20"/>
              </w:rPr>
            </w:pPr>
            <w:hyperlink r:id="rId14" w:history="1">
              <w:r w:rsidR="00CA1DFC" w:rsidRPr="00CA1DFC">
                <w:rPr>
                  <w:rStyle w:val="Hyperlink"/>
                  <w:rFonts w:ascii="Lucida Sans" w:hAnsi="Lucida Sans"/>
                  <w:sz w:val="20"/>
                  <w:szCs w:val="20"/>
                </w:rPr>
                <w:t>http://rhythmsofplay.com/sorting-classifying-rocks-geology-kids/</w:t>
              </w:r>
            </w:hyperlink>
            <w:r w:rsidR="00CA1DFC" w:rsidRPr="00CA1DFC">
              <w:rPr>
                <w:rFonts w:ascii="Lucida Sans" w:hAnsi="Lucida Sans"/>
                <w:sz w:val="20"/>
                <w:szCs w:val="20"/>
              </w:rPr>
              <w:t xml:space="preserve"> </w:t>
            </w:r>
          </w:p>
        </w:tc>
        <w:tc>
          <w:tcPr>
            <w:tcW w:w="10327" w:type="dxa"/>
          </w:tcPr>
          <w:p w14:paraId="678265D4" w14:textId="77777777" w:rsidR="00CA1DFC" w:rsidRPr="00CA1DFC" w:rsidRDefault="00C174BC" w:rsidP="0018753E">
            <w:pPr>
              <w:rPr>
                <w:rFonts w:ascii="Lucida Sans" w:hAnsi="Lucida Sans"/>
                <w:b/>
                <w:sz w:val="22"/>
                <w:szCs w:val="22"/>
              </w:rPr>
            </w:pPr>
            <w:r w:rsidRPr="00CA1DFC">
              <w:rPr>
                <w:rFonts w:ascii="Lucida Sans" w:hAnsi="Lucida Sans"/>
                <w:b/>
                <w:sz w:val="22"/>
                <w:szCs w:val="22"/>
              </w:rPr>
              <w:t xml:space="preserve">Description/rationale for inclusion: </w:t>
            </w:r>
          </w:p>
          <w:p w14:paraId="7E0AAB95" w14:textId="10896FB4" w:rsidR="00C174BC" w:rsidRPr="00CA1DFC" w:rsidRDefault="0018753E" w:rsidP="0018753E">
            <w:pPr>
              <w:rPr>
                <w:rFonts w:ascii="Lucida Sans" w:hAnsi="Lucida Sans"/>
                <w:sz w:val="20"/>
                <w:szCs w:val="20"/>
              </w:rPr>
            </w:pPr>
            <w:r w:rsidRPr="00CA1DFC">
              <w:rPr>
                <w:rFonts w:ascii="Lucida Sans" w:hAnsi="Lucida Sans"/>
                <w:sz w:val="20"/>
                <w:szCs w:val="20"/>
              </w:rPr>
              <w:t xml:space="preserve">This web page explains how students can sort and classify rocks in the classroom. Included are different categories that students might sort by (size, color, shape). This activity could be paired nicely with “starting a rock collection” above, after students have collected the rocks. </w:t>
            </w:r>
          </w:p>
        </w:tc>
      </w:tr>
      <w:tr w:rsidR="00727AC2" w:rsidRPr="00B33B90" w14:paraId="36E0CED4" w14:textId="77777777" w:rsidTr="00CA1DFC">
        <w:trPr>
          <w:trHeight w:val="432"/>
        </w:trPr>
        <w:tc>
          <w:tcPr>
            <w:tcW w:w="14647" w:type="dxa"/>
            <w:gridSpan w:val="2"/>
            <w:shd w:val="clear" w:color="auto" w:fill="22A469"/>
            <w:vAlign w:val="center"/>
          </w:tcPr>
          <w:p w14:paraId="605EFB70" w14:textId="1227770F" w:rsidR="00727AC2" w:rsidRPr="00B33B90" w:rsidRDefault="00CA1DFC" w:rsidP="00CA1DFC">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C174BC" w:rsidRPr="00B33B90" w14:paraId="1BCC83F1" w14:textId="77777777" w:rsidTr="00CA1DFC">
        <w:trPr>
          <w:trHeight w:val="1583"/>
        </w:trPr>
        <w:tc>
          <w:tcPr>
            <w:tcW w:w="4320" w:type="dxa"/>
          </w:tcPr>
          <w:p w14:paraId="696B7E5E" w14:textId="5867762F" w:rsidR="00727AC2" w:rsidRPr="00B33B90" w:rsidRDefault="00727AC2" w:rsidP="005C3615">
            <w:pPr>
              <w:rPr>
                <w:rFonts w:ascii="Lucida Sans" w:hAnsi="Lucida Sans"/>
                <w:sz w:val="22"/>
                <w:szCs w:val="22"/>
              </w:rPr>
            </w:pPr>
            <w:r w:rsidRPr="00B33B90">
              <w:rPr>
                <w:rFonts w:ascii="Lucida Sans" w:hAnsi="Lucida Sans"/>
                <w:sz w:val="22"/>
                <w:szCs w:val="22"/>
              </w:rPr>
              <w:t>Text Type 1:</w:t>
            </w:r>
            <w:r w:rsidR="0087791D">
              <w:rPr>
                <w:rFonts w:ascii="Lucida Sans" w:hAnsi="Lucida Sans"/>
                <w:sz w:val="22"/>
                <w:szCs w:val="22"/>
              </w:rPr>
              <w:t xml:space="preserve"> Informational</w:t>
            </w:r>
          </w:p>
        </w:tc>
        <w:tc>
          <w:tcPr>
            <w:tcW w:w="10327" w:type="dxa"/>
          </w:tcPr>
          <w:p w14:paraId="56292F9D" w14:textId="77777777" w:rsidR="00727AC2" w:rsidRPr="00CA1DFC" w:rsidRDefault="00727AC2" w:rsidP="005C3615">
            <w:pPr>
              <w:rPr>
                <w:rFonts w:ascii="Lucida Sans" w:hAnsi="Lucida Sans"/>
                <w:b/>
                <w:sz w:val="22"/>
                <w:szCs w:val="22"/>
              </w:rPr>
            </w:pPr>
            <w:r w:rsidRPr="00CA1DFC">
              <w:rPr>
                <w:rFonts w:ascii="Lucida Sans" w:hAnsi="Lucida Sans"/>
                <w:b/>
                <w:sz w:val="22"/>
                <w:szCs w:val="22"/>
              </w:rPr>
              <w:t>Description of task</w:t>
            </w:r>
            <w:r w:rsidR="0087791D" w:rsidRPr="00CA1DFC">
              <w:rPr>
                <w:rFonts w:ascii="Lucida Sans" w:hAnsi="Lucida Sans"/>
                <w:b/>
                <w:sz w:val="22"/>
                <w:szCs w:val="22"/>
              </w:rPr>
              <w:t>:</w:t>
            </w:r>
          </w:p>
          <w:p w14:paraId="7EF88FA9" w14:textId="354E3CB8" w:rsidR="0087791D" w:rsidRPr="00CA1DFC" w:rsidRDefault="0087791D" w:rsidP="0087791D">
            <w:pPr>
              <w:rPr>
                <w:rFonts w:ascii="Lucida Sans" w:hAnsi="Lucida Sans"/>
                <w:sz w:val="20"/>
                <w:szCs w:val="20"/>
              </w:rPr>
            </w:pPr>
            <w:r w:rsidRPr="00CA1DFC">
              <w:rPr>
                <w:rFonts w:ascii="Lucida Sans" w:hAnsi="Lucida Sans"/>
                <w:sz w:val="20"/>
                <w:szCs w:val="20"/>
              </w:rPr>
              <w:t xml:space="preserve">Think about </w:t>
            </w:r>
            <w:r w:rsidR="00933FBF" w:rsidRPr="00CA1DFC">
              <w:rPr>
                <w:rFonts w:ascii="Lucida Sans" w:hAnsi="Lucida Sans"/>
                <w:sz w:val="20"/>
                <w:szCs w:val="20"/>
              </w:rPr>
              <w:t xml:space="preserve">what you have learned about rocks </w:t>
            </w:r>
            <w:r w:rsidRPr="00CA1DFC">
              <w:rPr>
                <w:rFonts w:ascii="Lucida Sans" w:hAnsi="Lucida Sans"/>
                <w:sz w:val="20"/>
                <w:szCs w:val="20"/>
              </w:rPr>
              <w:t xml:space="preserve">from </w:t>
            </w:r>
            <w:r w:rsidR="00933FBF" w:rsidRPr="00CA1DFC">
              <w:rPr>
                <w:rFonts w:ascii="Lucida Sans" w:hAnsi="Lucida Sans"/>
                <w:i/>
                <w:sz w:val="20"/>
                <w:szCs w:val="20"/>
              </w:rPr>
              <w:t>Rocks In His Head</w:t>
            </w:r>
            <w:r w:rsidR="00933FBF" w:rsidRPr="00CA1DFC">
              <w:rPr>
                <w:rFonts w:ascii="Lucida Sans" w:hAnsi="Lucida Sans"/>
                <w:sz w:val="20"/>
                <w:szCs w:val="20"/>
              </w:rPr>
              <w:t xml:space="preserve"> and the other texts about rocks</w:t>
            </w:r>
            <w:r w:rsidRPr="00CA1DFC">
              <w:rPr>
                <w:rFonts w:ascii="Lucida Sans" w:hAnsi="Lucida Sans"/>
                <w:sz w:val="20"/>
                <w:szCs w:val="20"/>
              </w:rPr>
              <w:t>.</w:t>
            </w:r>
            <w:r w:rsidR="00933FBF" w:rsidRPr="00CA1DFC">
              <w:rPr>
                <w:rFonts w:ascii="Lucida Sans" w:hAnsi="Lucida Sans"/>
                <w:sz w:val="20"/>
                <w:szCs w:val="20"/>
              </w:rPr>
              <w:t xml:space="preserve"> What have you learned about rocks? Write </w:t>
            </w:r>
            <w:proofErr w:type="spellStart"/>
            <w:proofErr w:type="gramStart"/>
            <w:r w:rsidR="00933FBF" w:rsidRPr="00CA1DFC">
              <w:rPr>
                <w:rFonts w:ascii="Lucida Sans" w:hAnsi="Lucida Sans"/>
                <w:sz w:val="20"/>
                <w:szCs w:val="20"/>
              </w:rPr>
              <w:t>a</w:t>
            </w:r>
            <w:proofErr w:type="spellEnd"/>
            <w:proofErr w:type="gramEnd"/>
            <w:r w:rsidR="0015506D">
              <w:rPr>
                <w:rFonts w:ascii="Lucida Sans" w:hAnsi="Lucida Sans"/>
                <w:sz w:val="20"/>
                <w:szCs w:val="20"/>
              </w:rPr>
              <w:t xml:space="preserve"> informational</w:t>
            </w:r>
            <w:r w:rsidR="00933FBF" w:rsidRPr="00CA1DFC">
              <w:rPr>
                <w:rFonts w:ascii="Lucida Sans" w:hAnsi="Lucida Sans"/>
                <w:sz w:val="20"/>
                <w:szCs w:val="20"/>
              </w:rPr>
              <w:t xml:space="preserve"> piece about rocks</w:t>
            </w:r>
            <w:r w:rsidRPr="00CA1DFC">
              <w:rPr>
                <w:rFonts w:ascii="Lucida Sans" w:hAnsi="Lucida Sans"/>
                <w:sz w:val="20"/>
                <w:szCs w:val="20"/>
              </w:rPr>
              <w:t xml:space="preserve">. Remember to: </w:t>
            </w:r>
          </w:p>
          <w:p w14:paraId="20AC4972" w14:textId="77777777" w:rsidR="0087791D" w:rsidRPr="00CA1DFC" w:rsidRDefault="0087791D" w:rsidP="003013BA">
            <w:pPr>
              <w:pStyle w:val="ListParagraph"/>
              <w:numPr>
                <w:ilvl w:val="0"/>
                <w:numId w:val="17"/>
              </w:numPr>
              <w:rPr>
                <w:rFonts w:ascii="Lucida Sans" w:hAnsi="Lucida Sans"/>
                <w:sz w:val="20"/>
                <w:szCs w:val="20"/>
              </w:rPr>
            </w:pPr>
            <w:r w:rsidRPr="00CA1DFC">
              <w:rPr>
                <w:rFonts w:ascii="Lucida Sans" w:hAnsi="Lucida Sans"/>
                <w:sz w:val="20"/>
                <w:szCs w:val="20"/>
              </w:rPr>
              <w:t>Introduce the topic you are writing about</w:t>
            </w:r>
          </w:p>
          <w:p w14:paraId="0C8A686B" w14:textId="65AE4324" w:rsidR="0087791D" w:rsidRPr="00CA1DFC" w:rsidRDefault="0087791D" w:rsidP="003013BA">
            <w:pPr>
              <w:pStyle w:val="ListParagraph"/>
              <w:numPr>
                <w:ilvl w:val="0"/>
                <w:numId w:val="17"/>
              </w:numPr>
              <w:rPr>
                <w:rFonts w:ascii="Lucida Sans" w:hAnsi="Lucida Sans"/>
                <w:sz w:val="20"/>
                <w:szCs w:val="20"/>
              </w:rPr>
            </w:pPr>
            <w:r w:rsidRPr="00CA1DFC">
              <w:rPr>
                <w:rFonts w:ascii="Lucida Sans" w:hAnsi="Lucida Sans"/>
                <w:sz w:val="20"/>
                <w:szCs w:val="20"/>
              </w:rPr>
              <w:t xml:space="preserve">Include three facts you have learned about </w:t>
            </w:r>
            <w:r w:rsidR="00933FBF" w:rsidRPr="00CA1DFC">
              <w:rPr>
                <w:rFonts w:ascii="Lucida Sans" w:hAnsi="Lucida Sans"/>
                <w:sz w:val="20"/>
                <w:szCs w:val="20"/>
              </w:rPr>
              <w:t>rocks</w:t>
            </w:r>
            <w:r w:rsidRPr="00CA1DFC">
              <w:rPr>
                <w:rFonts w:ascii="Lucida Sans" w:hAnsi="Lucida Sans"/>
                <w:sz w:val="20"/>
                <w:szCs w:val="20"/>
              </w:rPr>
              <w:t xml:space="preserve"> </w:t>
            </w:r>
          </w:p>
          <w:p w14:paraId="5BDBD6CE" w14:textId="7342153E" w:rsidR="00CA1DFC" w:rsidRPr="00DA4E9F" w:rsidRDefault="0087791D" w:rsidP="00DA4E9F">
            <w:pPr>
              <w:pStyle w:val="ListParagraph"/>
              <w:numPr>
                <w:ilvl w:val="0"/>
                <w:numId w:val="17"/>
              </w:numPr>
              <w:rPr>
                <w:rFonts w:ascii="Lucida Sans" w:hAnsi="Lucida Sans"/>
                <w:sz w:val="22"/>
                <w:szCs w:val="22"/>
              </w:rPr>
            </w:pPr>
            <w:r w:rsidRPr="00CA1DFC">
              <w:rPr>
                <w:rFonts w:ascii="Lucida Sans" w:hAnsi="Lucida Sans"/>
                <w:sz w:val="20"/>
                <w:szCs w:val="20"/>
              </w:rPr>
              <w:t xml:space="preserve">Wrap up the piece with a concluding sentence </w:t>
            </w:r>
          </w:p>
        </w:tc>
      </w:tr>
      <w:tr w:rsidR="00C174BC" w:rsidRPr="00B33B90" w14:paraId="523D28DE" w14:textId="77777777" w:rsidTr="00DA4E9F">
        <w:trPr>
          <w:trHeight w:val="1547"/>
        </w:trPr>
        <w:tc>
          <w:tcPr>
            <w:tcW w:w="4320" w:type="dxa"/>
          </w:tcPr>
          <w:p w14:paraId="0FEE65A2" w14:textId="55D7E547" w:rsidR="00305AE2" w:rsidRPr="00B33B90" w:rsidRDefault="00727AC2" w:rsidP="005C3615">
            <w:pPr>
              <w:rPr>
                <w:rFonts w:ascii="Lucida Sans" w:hAnsi="Lucida Sans"/>
                <w:sz w:val="22"/>
                <w:szCs w:val="22"/>
              </w:rPr>
            </w:pPr>
            <w:r w:rsidRPr="00B33B90">
              <w:rPr>
                <w:rFonts w:ascii="Lucida Sans" w:hAnsi="Lucida Sans"/>
                <w:sz w:val="22"/>
                <w:szCs w:val="22"/>
              </w:rPr>
              <w:t>Text Type 2:</w:t>
            </w:r>
            <w:r w:rsidR="00305AE2">
              <w:rPr>
                <w:rFonts w:ascii="Lucida Sans" w:hAnsi="Lucida Sans"/>
                <w:sz w:val="22"/>
                <w:szCs w:val="22"/>
              </w:rPr>
              <w:t xml:space="preserve"> Opinion</w:t>
            </w:r>
          </w:p>
        </w:tc>
        <w:tc>
          <w:tcPr>
            <w:tcW w:w="10327" w:type="dxa"/>
          </w:tcPr>
          <w:p w14:paraId="5FC04D36" w14:textId="77777777" w:rsidR="00727AC2" w:rsidRPr="00CA1DFC" w:rsidRDefault="00727AC2" w:rsidP="005C3615">
            <w:pPr>
              <w:rPr>
                <w:rFonts w:ascii="Lucida Sans" w:hAnsi="Lucida Sans"/>
                <w:b/>
                <w:sz w:val="22"/>
                <w:szCs w:val="22"/>
              </w:rPr>
            </w:pPr>
            <w:r w:rsidRPr="00CA1DFC">
              <w:rPr>
                <w:rFonts w:ascii="Lucida Sans" w:hAnsi="Lucida Sans"/>
                <w:b/>
                <w:sz w:val="22"/>
                <w:szCs w:val="22"/>
              </w:rPr>
              <w:t>Description of task</w:t>
            </w:r>
            <w:r w:rsidR="00933FBF" w:rsidRPr="00CA1DFC">
              <w:rPr>
                <w:rFonts w:ascii="Lucida Sans" w:hAnsi="Lucida Sans"/>
                <w:b/>
                <w:sz w:val="22"/>
                <w:szCs w:val="22"/>
              </w:rPr>
              <w:t>:</w:t>
            </w:r>
          </w:p>
          <w:p w14:paraId="48C127E4" w14:textId="0B3D842C" w:rsidR="00305AE2" w:rsidRDefault="0015506D" w:rsidP="00305AE2">
            <w:pPr>
              <w:rPr>
                <w:rFonts w:ascii="Lucida Sans" w:hAnsi="Lucida Sans"/>
                <w:sz w:val="20"/>
                <w:szCs w:val="20"/>
              </w:rPr>
            </w:pPr>
            <w:r>
              <w:rPr>
                <w:rFonts w:ascii="Lucida Sans" w:hAnsi="Lucida Sans"/>
                <w:sz w:val="20"/>
                <w:szCs w:val="20"/>
              </w:rPr>
              <w:t>A first grader named Naomi walked by our classroom and heard that we are studying rocks. She said</w:t>
            </w:r>
            <w:r w:rsidR="00C67518">
              <w:rPr>
                <w:rFonts w:ascii="Lucida Sans" w:hAnsi="Lucida Sans"/>
                <w:sz w:val="20"/>
                <w:szCs w:val="20"/>
              </w:rPr>
              <w:t>,</w:t>
            </w:r>
            <w:r>
              <w:rPr>
                <w:rFonts w:ascii="Lucida Sans" w:hAnsi="Lucida Sans"/>
                <w:sz w:val="20"/>
                <w:szCs w:val="20"/>
              </w:rPr>
              <w:t xml:space="preserve"> “</w:t>
            </w:r>
            <w:r w:rsidR="00C67518">
              <w:rPr>
                <w:rFonts w:ascii="Lucida Sans" w:hAnsi="Lucida Sans"/>
                <w:sz w:val="20"/>
                <w:szCs w:val="20"/>
              </w:rPr>
              <w:t>A</w:t>
            </w:r>
            <w:r>
              <w:rPr>
                <w:rFonts w:ascii="Lucida Sans" w:hAnsi="Lucida Sans"/>
                <w:sz w:val="20"/>
                <w:szCs w:val="20"/>
              </w:rPr>
              <w:t xml:space="preserve">ll rocks are basically the same!” Do you agree with Naomi? Why or why not? </w:t>
            </w:r>
          </w:p>
          <w:p w14:paraId="65B41833" w14:textId="49113D8F" w:rsidR="0015506D" w:rsidRDefault="0015506D" w:rsidP="00305AE2">
            <w:pPr>
              <w:rPr>
                <w:rFonts w:ascii="Lucida Sans" w:hAnsi="Lucida Sans"/>
                <w:sz w:val="20"/>
                <w:szCs w:val="20"/>
              </w:rPr>
            </w:pPr>
          </w:p>
          <w:p w14:paraId="47BDAA5A" w14:textId="4935DDDD" w:rsidR="00C67518" w:rsidRPr="00C67518" w:rsidRDefault="0015506D" w:rsidP="00305AE2">
            <w:pPr>
              <w:rPr>
                <w:rFonts w:ascii="Lucida Sans" w:hAnsi="Lucida Sans"/>
                <w:sz w:val="20"/>
                <w:szCs w:val="20"/>
              </w:rPr>
            </w:pPr>
            <w:r>
              <w:rPr>
                <w:rFonts w:ascii="Lucida Sans" w:hAnsi="Lucida Sans"/>
                <w:sz w:val="20"/>
                <w:szCs w:val="20"/>
              </w:rPr>
              <w:t>Remember to: state your opinion, provide reasons using all that we have learned about rocks, use linking words and provide a conclusion</w:t>
            </w:r>
            <w:r w:rsidR="00C67518">
              <w:rPr>
                <w:rFonts w:ascii="Lucida Sans" w:hAnsi="Lucida Sans"/>
                <w:sz w:val="20"/>
                <w:szCs w:val="20"/>
              </w:rPr>
              <w:t xml:space="preserve">. </w:t>
            </w:r>
          </w:p>
        </w:tc>
      </w:tr>
      <w:tr w:rsidR="0015506D" w:rsidRPr="0015506D" w14:paraId="69969AFF" w14:textId="77777777" w:rsidTr="008F7EAC">
        <w:trPr>
          <w:trHeight w:val="908"/>
        </w:trPr>
        <w:tc>
          <w:tcPr>
            <w:tcW w:w="4320" w:type="dxa"/>
            <w:tcBorders>
              <w:bottom w:val="single" w:sz="4" w:space="0" w:color="auto"/>
            </w:tcBorders>
          </w:tcPr>
          <w:p w14:paraId="29926D20" w14:textId="15292E34" w:rsidR="0015506D" w:rsidRDefault="0015506D" w:rsidP="005C3615">
            <w:pPr>
              <w:rPr>
                <w:rFonts w:ascii="Lucida Sans" w:hAnsi="Lucida Sans"/>
                <w:sz w:val="22"/>
              </w:rPr>
            </w:pPr>
            <w:r w:rsidRPr="0015506D">
              <w:rPr>
                <w:rFonts w:ascii="Lucida Sans" w:hAnsi="Lucida Sans"/>
                <w:sz w:val="22"/>
              </w:rPr>
              <w:t>T</w:t>
            </w:r>
            <w:r w:rsidR="0089642B">
              <w:rPr>
                <w:rFonts w:ascii="Lucida Sans" w:hAnsi="Lucida Sans"/>
                <w:sz w:val="22"/>
              </w:rPr>
              <w:t>ask</w:t>
            </w:r>
            <w:r w:rsidRPr="0015506D">
              <w:rPr>
                <w:rFonts w:ascii="Lucida Sans" w:hAnsi="Lucida Sans"/>
                <w:sz w:val="22"/>
              </w:rPr>
              <w:t xml:space="preserve"> Type 3: Research </w:t>
            </w:r>
          </w:p>
          <w:p w14:paraId="01713FC2" w14:textId="7622A149" w:rsidR="0015506D" w:rsidRPr="0015506D" w:rsidRDefault="0015506D" w:rsidP="005C3615">
            <w:pPr>
              <w:rPr>
                <w:rFonts w:ascii="Lucida Sans" w:hAnsi="Lucida Sans"/>
                <w:sz w:val="22"/>
              </w:rPr>
            </w:pPr>
          </w:p>
        </w:tc>
        <w:tc>
          <w:tcPr>
            <w:tcW w:w="10327" w:type="dxa"/>
            <w:tcBorders>
              <w:bottom w:val="single" w:sz="4" w:space="0" w:color="auto"/>
            </w:tcBorders>
          </w:tcPr>
          <w:p w14:paraId="7B20D0A1" w14:textId="77777777" w:rsidR="0015506D" w:rsidRPr="00CA1DFC" w:rsidRDefault="0015506D" w:rsidP="0015506D">
            <w:pPr>
              <w:rPr>
                <w:rFonts w:ascii="Lucida Sans" w:hAnsi="Lucida Sans"/>
                <w:b/>
                <w:sz w:val="22"/>
                <w:szCs w:val="22"/>
              </w:rPr>
            </w:pPr>
            <w:r w:rsidRPr="00CA1DFC">
              <w:rPr>
                <w:rFonts w:ascii="Lucida Sans" w:hAnsi="Lucida Sans"/>
                <w:b/>
                <w:sz w:val="22"/>
                <w:szCs w:val="22"/>
              </w:rPr>
              <w:t>Description of task:</w:t>
            </w:r>
          </w:p>
          <w:p w14:paraId="70A79F49" w14:textId="6B2DFD1D" w:rsidR="0015506D" w:rsidRPr="0015506D" w:rsidRDefault="0015506D" w:rsidP="005C3615">
            <w:pPr>
              <w:rPr>
                <w:rFonts w:ascii="Lucida Sans" w:hAnsi="Lucida Sans"/>
                <w:sz w:val="22"/>
              </w:rPr>
            </w:pPr>
            <w:r w:rsidRPr="0015506D">
              <w:rPr>
                <w:rFonts w:ascii="Lucida Sans" w:hAnsi="Lucida Sans"/>
                <w:sz w:val="20"/>
              </w:rPr>
              <w:t xml:space="preserve">Invite students to work in pairs to research one type of rock and create a teaching poster about it. Consider using this site: </w:t>
            </w:r>
            <w:hyperlink r:id="rId15" w:history="1">
              <w:r w:rsidRPr="00DA4E9F">
                <w:rPr>
                  <w:rStyle w:val="Hyperlink"/>
                  <w:rFonts w:ascii="Lucida Sans" w:hAnsi="Lucida Sans"/>
                  <w:sz w:val="20"/>
                  <w:szCs w:val="20"/>
                </w:rPr>
                <w:t>https://www.dkfindout.com/us/earth/rocks-and-minerals/</w:t>
              </w:r>
            </w:hyperlink>
            <w:r w:rsidRPr="00DA4E9F">
              <w:rPr>
                <w:rFonts w:ascii="Lucida Sans" w:hAnsi="Lucida Sans"/>
                <w:sz w:val="20"/>
                <w:szCs w:val="20"/>
              </w:rPr>
              <w:t>.</w:t>
            </w:r>
            <w:r>
              <w:rPr>
                <w:rFonts w:ascii="Lucida Sans" w:hAnsi="Lucida Sans"/>
                <w:sz w:val="20"/>
              </w:rPr>
              <w:t xml:space="preserve"> </w:t>
            </w:r>
          </w:p>
        </w:tc>
      </w:tr>
      <w:tr w:rsidR="008F7EAC" w:rsidRPr="0015506D" w14:paraId="22B99674" w14:textId="77777777" w:rsidTr="008F7EAC">
        <w:trPr>
          <w:trHeight w:val="908"/>
        </w:trPr>
        <w:tc>
          <w:tcPr>
            <w:tcW w:w="14647" w:type="dxa"/>
            <w:gridSpan w:val="2"/>
            <w:tcBorders>
              <w:top w:val="single" w:sz="4" w:space="0" w:color="auto"/>
              <w:left w:val="nil"/>
              <w:bottom w:val="nil"/>
              <w:right w:val="nil"/>
            </w:tcBorders>
          </w:tcPr>
          <w:p w14:paraId="06C084F6" w14:textId="6C24E5B6" w:rsidR="008F7EAC" w:rsidRPr="00CA1DFC" w:rsidRDefault="008F7EAC" w:rsidP="0015506D">
            <w:pPr>
              <w:rPr>
                <w:rFonts w:ascii="Lucida Sans" w:hAnsi="Lucida Sans"/>
                <w:b/>
              </w:rPr>
            </w:pPr>
            <w:bookmarkStart w:id="0" w:name="_GoBack"/>
            <w:r>
              <w:rPr>
                <w:rFonts w:ascii="Lucida Sans" w:hAnsi="Lucida Sans"/>
                <w:sz w:val="20"/>
                <w:szCs w:val="20"/>
              </w:rPr>
              <w:lastRenderedPageBreak/>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0"/>
    </w:tbl>
    <w:p w14:paraId="05B8EDD6" w14:textId="704B4392" w:rsidR="00234994" w:rsidRPr="00B33B90" w:rsidRDefault="00234994" w:rsidP="00727AC2">
      <w:pPr>
        <w:rPr>
          <w:rFonts w:ascii="Lucida Sans" w:hAnsi="Lucida Sans"/>
          <w:sz w:val="2"/>
          <w:szCs w:val="2"/>
        </w:rPr>
      </w:pPr>
    </w:p>
    <w:sectPr w:rsidR="00234994" w:rsidRPr="00B33B90" w:rsidSect="00DA4E9F">
      <w:headerReference w:type="default" r:id="rId16"/>
      <w:footerReference w:type="default" r:id="rId17"/>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AE3DD0" w14:textId="77777777" w:rsidR="0040547F" w:rsidRDefault="0040547F" w:rsidP="00200A83">
      <w:pPr>
        <w:spacing w:after="0" w:line="240" w:lineRule="auto"/>
      </w:pPr>
      <w:r>
        <w:separator/>
      </w:r>
    </w:p>
  </w:endnote>
  <w:endnote w:type="continuationSeparator" w:id="0">
    <w:p w14:paraId="2532DA1F" w14:textId="77777777" w:rsidR="0040547F" w:rsidRDefault="0040547F"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794BBC" w14:textId="5B5ABBFE" w:rsidR="00DA4E9F" w:rsidRDefault="00DA4E9F" w:rsidP="00DA4E9F">
    <w:pPr>
      <w:pStyle w:val="Footer"/>
      <w:jc w:val="center"/>
    </w:pPr>
    <w:r w:rsidRPr="00732FB3">
      <w:rPr>
        <w:noProof/>
      </w:rPr>
      <w:drawing>
        <wp:inline distT="0" distB="0" distL="0" distR="0" wp14:anchorId="42EAD7D7" wp14:editId="46672168">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8517E8" w14:textId="77777777" w:rsidR="0040547F" w:rsidRDefault="0040547F" w:rsidP="00200A83">
      <w:pPr>
        <w:spacing w:after="0" w:line="240" w:lineRule="auto"/>
      </w:pPr>
      <w:r>
        <w:separator/>
      </w:r>
    </w:p>
  </w:footnote>
  <w:footnote w:type="continuationSeparator" w:id="0">
    <w:p w14:paraId="34C44F7C" w14:textId="77777777" w:rsidR="0040547F" w:rsidRDefault="0040547F"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96FF58" w14:textId="77777777" w:rsidR="000368FD" w:rsidRDefault="000368FD" w:rsidP="000368FD">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3D37D5EF" w:rsidR="009A78CD" w:rsidRPr="00B33B90" w:rsidRDefault="000368FD"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2272A3">
      <w:rPr>
        <w:rFonts w:ascii="Lucida Sans" w:eastAsia="Cambria" w:hAnsi="Lucida Sans" w:cs="Cambria"/>
      </w:rPr>
      <w:t xml:space="preserve">Text: </w:t>
    </w:r>
    <w:r w:rsidR="003026F4" w:rsidRPr="00CA1DFC">
      <w:rPr>
        <w:rFonts w:ascii="Lucida Sans" w:eastAsia="Cambria" w:hAnsi="Lucida Sans" w:cs="Cambria"/>
      </w:rPr>
      <w:t>Rocks in H</w:t>
    </w:r>
    <w:r w:rsidR="00053E41" w:rsidRPr="00CA1DFC">
      <w:rPr>
        <w:rFonts w:ascii="Lucida Sans" w:eastAsia="Cambria" w:hAnsi="Lucida Sans" w:cs="Cambria"/>
      </w:rPr>
      <w:t>is Head</w:t>
    </w:r>
    <w:r w:rsidR="00053E41">
      <w:rPr>
        <w:rFonts w:ascii="Lucida Sans" w:eastAsia="Cambria" w:hAnsi="Lucida Sans" w:cs="Cambria"/>
      </w:rPr>
      <w:t xml:space="preserve"> </w:t>
    </w:r>
    <w:r w:rsidR="00CA1DFC">
      <w:rPr>
        <w:rFonts w:ascii="Lucida Sans" w:eastAsia="Cambria" w:hAnsi="Lucida Sans" w:cs="Cambria"/>
      </w:rPr>
      <w:t xml:space="preserve">| </w:t>
    </w:r>
    <w:r w:rsidR="00727AC2" w:rsidRPr="00B33B90">
      <w:rPr>
        <w:rFonts w:ascii="Lucida Sans" w:eastAsia="Cambria" w:hAnsi="Lucida Sans" w:cs="Cambria"/>
      </w:rPr>
      <w:t>Grade:</w:t>
    </w:r>
    <w:r w:rsidR="002272A3">
      <w:rPr>
        <w:rFonts w:ascii="Lucida Sans" w:eastAsia="Cambria" w:hAnsi="Lucida Sans" w:cs="Cambria"/>
      </w:rPr>
      <w:t xml:space="preserve"> </w:t>
    </w:r>
    <w:r w:rsidR="00053E41">
      <w:rPr>
        <w:rFonts w:ascii="Lucida Sans" w:eastAsia="Cambria" w:hAnsi="Lucida Sans" w:cs="Cambria"/>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D4046D"/>
    <w:multiLevelType w:val="hybridMultilevel"/>
    <w:tmpl w:val="F8AC6186"/>
    <w:lvl w:ilvl="0" w:tplc="04090001">
      <w:start w:val="1"/>
      <w:numFmt w:val="bullet"/>
      <w:lvlText w:val=""/>
      <w:lvlJc w:val="left"/>
      <w:pPr>
        <w:ind w:left="720" w:hanging="360"/>
      </w:pPr>
      <w:rPr>
        <w:rFonts w:ascii="Symbol" w:hAnsi="Symbo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 w15:restartNumberingAfterBreak="0">
    <w:nsid w:val="27466A86"/>
    <w:multiLevelType w:val="hybridMultilevel"/>
    <w:tmpl w:val="07CC65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5A319B0"/>
    <w:multiLevelType w:val="hybridMultilevel"/>
    <w:tmpl w:val="3FC6FCE0"/>
    <w:lvl w:ilvl="0" w:tplc="A2E82D7C">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EE80A58"/>
    <w:multiLevelType w:val="hybridMultilevel"/>
    <w:tmpl w:val="74986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3"/>
  </w:num>
  <w:num w:numId="3">
    <w:abstractNumId w:val="1"/>
  </w:num>
  <w:num w:numId="4">
    <w:abstractNumId w:val="10"/>
  </w:num>
  <w:num w:numId="5">
    <w:abstractNumId w:val="0"/>
  </w:num>
  <w:num w:numId="6">
    <w:abstractNumId w:val="9"/>
  </w:num>
  <w:num w:numId="7">
    <w:abstractNumId w:val="6"/>
  </w:num>
  <w:num w:numId="8">
    <w:abstractNumId w:val="11"/>
  </w:num>
  <w:num w:numId="9">
    <w:abstractNumId w:val="5"/>
  </w:num>
  <w:num w:numId="10">
    <w:abstractNumId w:val="4"/>
  </w:num>
  <w:num w:numId="11">
    <w:abstractNumId w:val="14"/>
  </w:num>
  <w:num w:numId="12">
    <w:abstractNumId w:val="15"/>
  </w:num>
  <w:num w:numId="13">
    <w:abstractNumId w:val="3"/>
  </w:num>
  <w:num w:numId="14">
    <w:abstractNumId w:val="12"/>
  </w:num>
  <w:num w:numId="15">
    <w:abstractNumId w:val="16"/>
  </w:num>
  <w:num w:numId="16">
    <w:abstractNumId w:val="7"/>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368FD"/>
    <w:rsid w:val="00053E41"/>
    <w:rsid w:val="00056132"/>
    <w:rsid w:val="00066FF0"/>
    <w:rsid w:val="00096294"/>
    <w:rsid w:val="000D6B45"/>
    <w:rsid w:val="000F20CE"/>
    <w:rsid w:val="001077C7"/>
    <w:rsid w:val="00114422"/>
    <w:rsid w:val="0012629D"/>
    <w:rsid w:val="00151230"/>
    <w:rsid w:val="0015506D"/>
    <w:rsid w:val="0018753E"/>
    <w:rsid w:val="001A6D85"/>
    <w:rsid w:val="001C2576"/>
    <w:rsid w:val="001C5DCB"/>
    <w:rsid w:val="00200A83"/>
    <w:rsid w:val="00202D28"/>
    <w:rsid w:val="0021601A"/>
    <w:rsid w:val="002272A3"/>
    <w:rsid w:val="00234994"/>
    <w:rsid w:val="00264485"/>
    <w:rsid w:val="00297D58"/>
    <w:rsid w:val="002C218A"/>
    <w:rsid w:val="00301041"/>
    <w:rsid w:val="003013BA"/>
    <w:rsid w:val="003024BA"/>
    <w:rsid w:val="003026F4"/>
    <w:rsid w:val="00305AE2"/>
    <w:rsid w:val="003741AC"/>
    <w:rsid w:val="003838FE"/>
    <w:rsid w:val="00396DF6"/>
    <w:rsid w:val="003B6411"/>
    <w:rsid w:val="003E220B"/>
    <w:rsid w:val="003E7B20"/>
    <w:rsid w:val="003F16BA"/>
    <w:rsid w:val="003F7D49"/>
    <w:rsid w:val="0040547F"/>
    <w:rsid w:val="00411FA1"/>
    <w:rsid w:val="00414202"/>
    <w:rsid w:val="00490BDC"/>
    <w:rsid w:val="005053F3"/>
    <w:rsid w:val="00516534"/>
    <w:rsid w:val="0053111A"/>
    <w:rsid w:val="0056345E"/>
    <w:rsid w:val="005845DD"/>
    <w:rsid w:val="005A7100"/>
    <w:rsid w:val="00631AA3"/>
    <w:rsid w:val="006B250A"/>
    <w:rsid w:val="00727AC2"/>
    <w:rsid w:val="007334FD"/>
    <w:rsid w:val="007612F4"/>
    <w:rsid w:val="00776D5A"/>
    <w:rsid w:val="00781076"/>
    <w:rsid w:val="00790EA0"/>
    <w:rsid w:val="007A6712"/>
    <w:rsid w:val="007C7575"/>
    <w:rsid w:val="007C79E7"/>
    <w:rsid w:val="007D4F52"/>
    <w:rsid w:val="00805E7B"/>
    <w:rsid w:val="00860BC1"/>
    <w:rsid w:val="00863FA7"/>
    <w:rsid w:val="00872B1D"/>
    <w:rsid w:val="00875333"/>
    <w:rsid w:val="0087791D"/>
    <w:rsid w:val="00893496"/>
    <w:rsid w:val="0089642B"/>
    <w:rsid w:val="008B2B6F"/>
    <w:rsid w:val="008D7FD7"/>
    <w:rsid w:val="008E5118"/>
    <w:rsid w:val="008F7EAC"/>
    <w:rsid w:val="00933FBF"/>
    <w:rsid w:val="009447FC"/>
    <w:rsid w:val="00945B10"/>
    <w:rsid w:val="00954B76"/>
    <w:rsid w:val="00975122"/>
    <w:rsid w:val="0097634E"/>
    <w:rsid w:val="00982E8E"/>
    <w:rsid w:val="009A21A9"/>
    <w:rsid w:val="009A78CD"/>
    <w:rsid w:val="009E230B"/>
    <w:rsid w:val="00A11FD5"/>
    <w:rsid w:val="00A402D2"/>
    <w:rsid w:val="00A461D6"/>
    <w:rsid w:val="00A77BF5"/>
    <w:rsid w:val="00A81B5F"/>
    <w:rsid w:val="00A9764E"/>
    <w:rsid w:val="00B33B90"/>
    <w:rsid w:val="00B462F1"/>
    <w:rsid w:val="00B7734D"/>
    <w:rsid w:val="00BF42CC"/>
    <w:rsid w:val="00C1254C"/>
    <w:rsid w:val="00C174BC"/>
    <w:rsid w:val="00C67518"/>
    <w:rsid w:val="00CA1DFC"/>
    <w:rsid w:val="00CB6088"/>
    <w:rsid w:val="00CC23E2"/>
    <w:rsid w:val="00CD0FC6"/>
    <w:rsid w:val="00CD6C30"/>
    <w:rsid w:val="00CE58DE"/>
    <w:rsid w:val="00D045E3"/>
    <w:rsid w:val="00D43FDB"/>
    <w:rsid w:val="00D52E9D"/>
    <w:rsid w:val="00D9201C"/>
    <w:rsid w:val="00DA4E9F"/>
    <w:rsid w:val="00DD20A9"/>
    <w:rsid w:val="00DD3D29"/>
    <w:rsid w:val="00DE3B8A"/>
    <w:rsid w:val="00E3755B"/>
    <w:rsid w:val="00E4410F"/>
    <w:rsid w:val="00E71BB3"/>
    <w:rsid w:val="00E812B2"/>
    <w:rsid w:val="00E91894"/>
    <w:rsid w:val="00EE0829"/>
    <w:rsid w:val="00F55317"/>
    <w:rsid w:val="00F62570"/>
    <w:rsid w:val="00F638BA"/>
    <w:rsid w:val="00FB492F"/>
    <w:rsid w:val="00FC12E8"/>
    <w:rsid w:val="00FC4B00"/>
    <w:rsid w:val="00FD6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8A4E3316-3497-480A-9F6A-1C62E688D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character" w:customStyle="1" w:styleId="UnresolvedMention1">
    <w:name w:val="Unresolved Mention1"/>
    <w:basedOn w:val="DefaultParagraphFont"/>
    <w:uiPriority w:val="99"/>
    <w:semiHidden/>
    <w:unhideWhenUsed/>
    <w:rsid w:val="0015506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79348">
      <w:bodyDiv w:val="1"/>
      <w:marLeft w:val="0"/>
      <w:marRight w:val="0"/>
      <w:marTop w:val="0"/>
      <w:marBottom w:val="0"/>
      <w:divBdr>
        <w:top w:val="none" w:sz="0" w:space="0" w:color="auto"/>
        <w:left w:val="none" w:sz="0" w:space="0" w:color="auto"/>
        <w:bottom w:val="none" w:sz="0" w:space="0" w:color="auto"/>
        <w:right w:val="none" w:sz="0" w:space="0" w:color="auto"/>
      </w:divBdr>
    </w:div>
    <w:div w:id="573321858">
      <w:bodyDiv w:val="1"/>
      <w:marLeft w:val="0"/>
      <w:marRight w:val="0"/>
      <w:marTop w:val="0"/>
      <w:marBottom w:val="0"/>
      <w:divBdr>
        <w:top w:val="none" w:sz="0" w:space="0" w:color="auto"/>
        <w:left w:val="none" w:sz="0" w:space="0" w:color="auto"/>
        <w:bottom w:val="none" w:sz="0" w:space="0" w:color="auto"/>
        <w:right w:val="none" w:sz="0" w:space="0" w:color="auto"/>
      </w:divBdr>
    </w:div>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 w:id="1418138355">
      <w:bodyDiv w:val="1"/>
      <w:marLeft w:val="0"/>
      <w:marRight w:val="0"/>
      <w:marTop w:val="0"/>
      <w:marBottom w:val="0"/>
      <w:divBdr>
        <w:top w:val="none" w:sz="0" w:space="0" w:color="auto"/>
        <w:left w:val="none" w:sz="0" w:space="0" w:color="auto"/>
        <w:bottom w:val="none" w:sz="0" w:space="0" w:color="auto"/>
        <w:right w:val="none" w:sz="0" w:space="0" w:color="auto"/>
      </w:divBdr>
    </w:div>
    <w:div w:id="1456681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2570/rocks-in-his-head" TargetMode="External"/><Relationship Id="rId13" Type="http://schemas.openxmlformats.org/officeDocument/2006/relationships/hyperlink" Target="http://boyslife.org/hobbies-projects/funstuff/144171/how-to-start-a-rock-collection/"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s://www.youtube.com/watch?v=tNs1gqkYerg"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ibrarypoint.org/nothing_hard_about_rocks" TargetMode="External"/><Relationship Id="rId5" Type="http://schemas.openxmlformats.org/officeDocument/2006/relationships/footnotes" Target="footnotes.xml"/><Relationship Id="rId15" Type="http://schemas.openxmlformats.org/officeDocument/2006/relationships/hyperlink" Target="https://www.dkfindout.com/us/earth/rocks-and-minerals/" TargetMode="External"/><Relationship Id="rId10" Type="http://schemas.openxmlformats.org/officeDocument/2006/relationships/hyperlink" Target="https://www.readworks.org/article/All-About-Rocks/5a5c6aa4-4d67-459c-a1ea-17c18f725856"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readworks.org/article/Magnificent-Minerals/629a5cf8-48cc-4d32-b5ba-94fdf30c5161" TargetMode="External"/><Relationship Id="rId14" Type="http://schemas.openxmlformats.org/officeDocument/2006/relationships/hyperlink" Target="http://rhythmsofplay.com/sorting-classifying-rocks-geology-kid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1028</Words>
  <Characters>5432</Characters>
  <Application>Microsoft Office Word</Application>
  <DocSecurity>0</DocSecurity>
  <Lines>187</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2018-02-08T20:05:00Z</dcterms:created>
  <dcterms:modified xsi:type="dcterms:W3CDTF">2018-02-09T17:56:00Z</dcterms:modified>
</cp:coreProperties>
</file>