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67" w:type="dxa"/>
        <w:tblInd w:w="108" w:type="dxa"/>
        <w:tblLook w:val="04A0" w:firstRow="1" w:lastRow="0" w:firstColumn="1" w:lastColumn="0" w:noHBand="0" w:noVBand="1"/>
      </w:tblPr>
      <w:tblGrid>
        <w:gridCol w:w="14467"/>
      </w:tblGrid>
      <w:tr w:rsidR="00AF3E06" w14:paraId="2C551BDF" w14:textId="77777777" w:rsidTr="00AF3E06">
        <w:tc>
          <w:tcPr>
            <w:tcW w:w="14467" w:type="dxa"/>
          </w:tcPr>
          <w:p w14:paraId="4AA71C2A" w14:textId="77777777" w:rsidR="00AF3E06" w:rsidRPr="000B76AB" w:rsidRDefault="00AF3E06" w:rsidP="00E872DB">
            <w:pPr>
              <w:contextualSpacing/>
              <w:rPr>
                <w:rFonts w:ascii="Lucida Sans" w:hAnsi="Lucida Sans"/>
                <w:i/>
                <w:sz w:val="20"/>
                <w:szCs w:val="20"/>
              </w:rPr>
            </w:pPr>
            <w:bookmarkStart w:id="0" w:name="_Hlk499536593"/>
            <w:r>
              <w:rPr>
                <w:rFonts w:ascii="Lucida Sans" w:hAnsi="Lucida Sans"/>
                <w:sz w:val="20"/>
                <w:szCs w:val="20"/>
              </w:rPr>
              <w:t>About this Resource:</w:t>
            </w:r>
          </w:p>
          <w:p w14:paraId="07F064BB" w14:textId="1FD3C63F" w:rsidR="00AF3E06" w:rsidRPr="000C5E90" w:rsidRDefault="00425A6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4B464EF1" w14:textId="77777777" w:rsidR="00AF3E06" w:rsidRDefault="00AF3E06" w:rsidP="00AF3E06">
      <w:pPr>
        <w:spacing w:after="0" w:line="240" w:lineRule="auto"/>
        <w:contextualSpacing/>
        <w:rPr>
          <w:rFonts w:ascii="Lucida Sans" w:hAnsi="Lucida Sans"/>
          <w:i/>
          <w:sz w:val="20"/>
          <w:szCs w:val="20"/>
        </w:rPr>
      </w:pPr>
    </w:p>
    <w:p w14:paraId="43D5CEA5" w14:textId="3253EDD8" w:rsidR="004946B6" w:rsidRPr="00AF3E06" w:rsidRDefault="004946B6" w:rsidP="00AF3E06">
      <w:pPr>
        <w:spacing w:after="0" w:line="240" w:lineRule="auto"/>
        <w:contextualSpacing/>
        <w:rPr>
          <w:rFonts w:ascii="Lucida Sans" w:hAnsi="Lucida Sans"/>
          <w:i/>
          <w:sz w:val="20"/>
          <w:szCs w:val="20"/>
        </w:rPr>
      </w:pPr>
      <w:r w:rsidRPr="00AF3E06">
        <w:rPr>
          <w:rFonts w:ascii="Lucida Sans" w:hAnsi="Lucida Sans"/>
          <w:i/>
          <w:sz w:val="20"/>
          <w:szCs w:val="20"/>
        </w:rPr>
        <w:t xml:space="preserve">Teacher note: Consider combining this Text Set with the “Ms. Maple’s Seeds” Kindergarten resource to expand student learning </w:t>
      </w:r>
      <w:bookmarkEnd w:id="0"/>
      <w:r w:rsidR="005017C8" w:rsidRPr="00AF3E06">
        <w:rPr>
          <w:rFonts w:ascii="Lucida Sans" w:hAnsi="Lucida Sans"/>
          <w:i/>
          <w:sz w:val="20"/>
          <w:szCs w:val="20"/>
        </w:rPr>
        <w:t xml:space="preserve">on this topic. </w:t>
      </w:r>
    </w:p>
    <w:p w14:paraId="22A7CA5E" w14:textId="24D5ECF3" w:rsidR="00FD64EE" w:rsidRPr="00AF3E06" w:rsidRDefault="00FD64EE" w:rsidP="00AF3E06">
      <w:pPr>
        <w:spacing w:after="0" w:line="240" w:lineRule="auto"/>
        <w:contextualSpacing/>
        <w:rPr>
          <w:rFonts w:ascii="Lucida Sans" w:hAnsi="Lucida Sans"/>
          <w:i/>
          <w:sz w:val="20"/>
          <w:szCs w:val="20"/>
        </w:rPr>
      </w:pPr>
    </w:p>
    <w:tbl>
      <w:tblPr>
        <w:tblStyle w:val="TableGrid"/>
        <w:tblW w:w="14490" w:type="dxa"/>
        <w:tblInd w:w="108" w:type="dxa"/>
        <w:tblLayout w:type="fixed"/>
        <w:tblLook w:val="04A0" w:firstRow="1" w:lastRow="0" w:firstColumn="1" w:lastColumn="0" w:noHBand="0" w:noVBand="1"/>
      </w:tblPr>
      <w:tblGrid>
        <w:gridCol w:w="4320"/>
        <w:gridCol w:w="10170"/>
      </w:tblGrid>
      <w:tr w:rsidR="008E5118" w:rsidRPr="00B33B90" w14:paraId="0DD200B4" w14:textId="77777777" w:rsidTr="00670CCB">
        <w:trPr>
          <w:trHeight w:val="432"/>
        </w:trPr>
        <w:tc>
          <w:tcPr>
            <w:tcW w:w="1449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D72A1E" w:rsidRPr="00B33B90" w14:paraId="4A370559" w14:textId="77777777" w:rsidTr="00AF3E06">
        <w:trPr>
          <w:trHeight w:val="1142"/>
        </w:trPr>
        <w:tc>
          <w:tcPr>
            <w:tcW w:w="4320" w:type="dxa"/>
            <w:tcBorders>
              <w:top w:val="single" w:sz="4" w:space="0" w:color="auto"/>
            </w:tcBorders>
            <w:shd w:val="clear" w:color="auto" w:fill="F2F2F2" w:themeFill="background1" w:themeFillShade="F2"/>
          </w:tcPr>
          <w:p w14:paraId="14D97734" w14:textId="74E6858B" w:rsidR="00D72A1E" w:rsidRPr="000F0670" w:rsidRDefault="00D72A1E" w:rsidP="000D6B45">
            <w:pPr>
              <w:rPr>
                <w:rFonts w:ascii="Lucida Sans" w:hAnsi="Lucida Sans"/>
                <w:sz w:val="22"/>
                <w:szCs w:val="22"/>
              </w:rPr>
            </w:pPr>
            <w:r w:rsidRPr="000F0670">
              <w:rPr>
                <w:rFonts w:ascii="Lucida Sans" w:hAnsi="Lucida Sans"/>
                <w:sz w:val="22"/>
                <w:szCs w:val="22"/>
              </w:rPr>
              <w:t>Read Aloud</w:t>
            </w:r>
            <w:r w:rsidR="00670CCB">
              <w:rPr>
                <w:rFonts w:ascii="Lucida Sans" w:hAnsi="Lucida Sans"/>
                <w:sz w:val="22"/>
                <w:szCs w:val="22"/>
              </w:rPr>
              <w:t>:</w:t>
            </w:r>
          </w:p>
          <w:p w14:paraId="7D1354A3" w14:textId="4A9E26F9" w:rsidR="00D72A1E" w:rsidRPr="00670CCB" w:rsidRDefault="00D72A1E" w:rsidP="00727AC2">
            <w:pPr>
              <w:rPr>
                <w:rFonts w:ascii="Lucida Sans" w:hAnsi="Lucida Sans"/>
                <w:sz w:val="22"/>
                <w:szCs w:val="22"/>
              </w:rPr>
            </w:pPr>
            <w:r w:rsidRPr="00670CCB">
              <w:rPr>
                <w:rFonts w:ascii="Lucida Sans" w:hAnsi="Lucida Sans"/>
                <w:sz w:val="22"/>
                <w:szCs w:val="22"/>
              </w:rPr>
              <w:t xml:space="preserve">The Tortilla Factory </w:t>
            </w:r>
          </w:p>
          <w:p w14:paraId="69A2E294" w14:textId="77777777" w:rsidR="00BB61A0" w:rsidRPr="000F0670" w:rsidRDefault="00BB61A0" w:rsidP="00727AC2">
            <w:pPr>
              <w:rPr>
                <w:rFonts w:ascii="Lucida Sans" w:hAnsi="Lucida Sans"/>
                <w:sz w:val="22"/>
                <w:szCs w:val="22"/>
              </w:rPr>
            </w:pPr>
          </w:p>
          <w:p w14:paraId="3049F380" w14:textId="77777777" w:rsidR="00BB61A0" w:rsidRDefault="00572EA1" w:rsidP="00727AC2">
            <w:pPr>
              <w:rPr>
                <w:rStyle w:val="Hyperlink"/>
                <w:rFonts w:ascii="Lucida Sans" w:hAnsi="Lucida Sans"/>
                <w:sz w:val="20"/>
                <w:szCs w:val="20"/>
              </w:rPr>
            </w:pPr>
            <w:hyperlink r:id="rId8" w:history="1">
              <w:r w:rsidR="00BB61A0" w:rsidRPr="00670CCB">
                <w:rPr>
                  <w:rStyle w:val="Hyperlink"/>
                  <w:rFonts w:ascii="Lucida Sans" w:hAnsi="Lucida Sans"/>
                  <w:sz w:val="20"/>
                  <w:szCs w:val="20"/>
                </w:rPr>
                <w:t>http://achievethecore.org/page/2583/the-tortilla-factory</w:t>
              </w:r>
            </w:hyperlink>
          </w:p>
          <w:p w14:paraId="2539A8F1" w14:textId="77777777" w:rsidR="00670CCB" w:rsidRDefault="00670CCB" w:rsidP="00727AC2">
            <w:pPr>
              <w:rPr>
                <w:rFonts w:ascii="Lucida Sans" w:hAnsi="Lucida Sans"/>
                <w:sz w:val="20"/>
                <w:szCs w:val="20"/>
              </w:rPr>
            </w:pPr>
          </w:p>
          <w:p w14:paraId="30616241" w14:textId="76236141" w:rsidR="00DF5062" w:rsidRPr="00670CCB" w:rsidRDefault="00DF5062" w:rsidP="00727AC2">
            <w:pPr>
              <w:rPr>
                <w:rFonts w:ascii="Lucida Sans" w:hAnsi="Lucida Sans"/>
                <w:sz w:val="20"/>
                <w:szCs w:val="20"/>
              </w:rPr>
            </w:pPr>
          </w:p>
        </w:tc>
        <w:tc>
          <w:tcPr>
            <w:tcW w:w="10170" w:type="dxa"/>
            <w:shd w:val="clear" w:color="auto" w:fill="F2F2F2" w:themeFill="background1" w:themeFillShade="F2"/>
          </w:tcPr>
          <w:p w14:paraId="2B83FBE9" w14:textId="77777777" w:rsidR="00D72A1E" w:rsidRPr="00670CCB" w:rsidRDefault="00D72A1E" w:rsidP="00727AC2">
            <w:pPr>
              <w:rPr>
                <w:rFonts w:ascii="Lucida Sans" w:hAnsi="Lucida Sans"/>
                <w:b/>
                <w:sz w:val="22"/>
                <w:szCs w:val="22"/>
              </w:rPr>
            </w:pPr>
            <w:r w:rsidRPr="00670CCB">
              <w:rPr>
                <w:rFonts w:ascii="Lucida Sans" w:hAnsi="Lucida Sans"/>
                <w:b/>
                <w:sz w:val="22"/>
                <w:szCs w:val="22"/>
              </w:rPr>
              <w:t>Synopsis of Text:</w:t>
            </w:r>
          </w:p>
          <w:p w14:paraId="267DFBF1" w14:textId="49A4E28F" w:rsidR="00BB61A0" w:rsidRPr="00670CCB" w:rsidRDefault="00BB61A0" w:rsidP="00727AC2">
            <w:pPr>
              <w:rPr>
                <w:rFonts w:ascii="Lucida Sans" w:hAnsi="Lucida Sans"/>
                <w:sz w:val="20"/>
                <w:szCs w:val="20"/>
              </w:rPr>
            </w:pPr>
            <w:r w:rsidRPr="00670CCB">
              <w:rPr>
                <w:rFonts w:ascii="Lucida Sans" w:eastAsia="Times New Roman" w:hAnsi="Lucida Sans" w:cs="Times New Roman"/>
                <w:sz w:val="20"/>
                <w:szCs w:val="20"/>
              </w:rPr>
              <w:t>This informational text by Gary Paulsen describes the life cycle of a corn seed as it goes from farm to table and nourishes the hands that plant the seeds.</w:t>
            </w:r>
          </w:p>
        </w:tc>
      </w:tr>
      <w:tr w:rsidR="00D72A1E" w:rsidRPr="00B33B90" w14:paraId="61E678C1" w14:textId="77777777" w:rsidTr="00670CCB">
        <w:trPr>
          <w:trHeight w:val="1007"/>
        </w:trPr>
        <w:tc>
          <w:tcPr>
            <w:tcW w:w="4320" w:type="dxa"/>
            <w:tcBorders>
              <w:top w:val="single" w:sz="4" w:space="0" w:color="auto"/>
              <w:bottom w:val="single" w:sz="4" w:space="0" w:color="auto"/>
            </w:tcBorders>
          </w:tcPr>
          <w:p w14:paraId="77A240EE" w14:textId="040FFE7E" w:rsidR="00D72A1E" w:rsidRPr="000F0670" w:rsidRDefault="00D72A1E" w:rsidP="00F55317">
            <w:pPr>
              <w:rPr>
                <w:rFonts w:ascii="Lucida Sans" w:hAnsi="Lucida Sans"/>
                <w:sz w:val="22"/>
                <w:szCs w:val="22"/>
              </w:rPr>
            </w:pPr>
            <w:r w:rsidRPr="000F0670">
              <w:rPr>
                <w:rFonts w:ascii="Lucida Sans" w:hAnsi="Lucida Sans"/>
                <w:sz w:val="22"/>
                <w:szCs w:val="22"/>
              </w:rPr>
              <w:t>Related Text 1:</w:t>
            </w:r>
          </w:p>
          <w:p w14:paraId="15AF6059" w14:textId="77777777" w:rsidR="00D72A1E" w:rsidRPr="00670CCB" w:rsidRDefault="007B7ECA" w:rsidP="00F55317">
            <w:pPr>
              <w:rPr>
                <w:rFonts w:ascii="Lucida Sans" w:hAnsi="Lucida Sans"/>
                <w:sz w:val="22"/>
                <w:szCs w:val="22"/>
              </w:rPr>
            </w:pPr>
            <w:r w:rsidRPr="00670CCB">
              <w:rPr>
                <w:rFonts w:ascii="Lucida Sans" w:hAnsi="Lucida Sans"/>
                <w:sz w:val="22"/>
                <w:szCs w:val="22"/>
              </w:rPr>
              <w:t>The Plant</w:t>
            </w:r>
          </w:p>
          <w:p w14:paraId="74A2D82D" w14:textId="77777777" w:rsidR="007B7ECA" w:rsidRPr="000F0670" w:rsidRDefault="007B7ECA" w:rsidP="00F55317">
            <w:pPr>
              <w:rPr>
                <w:rFonts w:ascii="Lucida Sans" w:hAnsi="Lucida Sans"/>
                <w:i/>
                <w:sz w:val="22"/>
                <w:szCs w:val="22"/>
              </w:rPr>
            </w:pPr>
          </w:p>
          <w:p w14:paraId="200F558F" w14:textId="77777777" w:rsidR="007B7ECA" w:rsidRDefault="00572EA1" w:rsidP="00F55317">
            <w:pPr>
              <w:rPr>
                <w:rStyle w:val="Hyperlink"/>
                <w:rFonts w:ascii="Lucida Sans" w:eastAsia="Times New Roman" w:hAnsi="Lucida Sans" w:cs="Times New Roman"/>
                <w:sz w:val="20"/>
                <w:szCs w:val="20"/>
              </w:rPr>
            </w:pPr>
            <w:hyperlink r:id="rId9" w:history="1">
              <w:r w:rsidR="007B7ECA" w:rsidRPr="00670CCB">
                <w:rPr>
                  <w:rStyle w:val="Hyperlink"/>
                  <w:rFonts w:ascii="Lucida Sans" w:eastAsia="Times New Roman" w:hAnsi="Lucida Sans" w:cs="Times New Roman"/>
                  <w:sz w:val="20"/>
                  <w:szCs w:val="20"/>
                </w:rPr>
                <w:t>https://www.raz-plus.com/books/leveled-books/book/?id=1437&amp;lang=English</w:t>
              </w:r>
            </w:hyperlink>
          </w:p>
          <w:p w14:paraId="3012DA27" w14:textId="77777777" w:rsidR="00670CCB" w:rsidRDefault="00670CCB" w:rsidP="00F55317">
            <w:pPr>
              <w:rPr>
                <w:rFonts w:ascii="Lucida Sans" w:hAnsi="Lucida Sans"/>
                <w:i/>
                <w:sz w:val="20"/>
                <w:szCs w:val="20"/>
              </w:rPr>
            </w:pPr>
          </w:p>
          <w:p w14:paraId="0534F223" w14:textId="264C1D3A" w:rsidR="00DF5062" w:rsidRPr="00670CCB" w:rsidRDefault="00DF5062" w:rsidP="00F55317">
            <w:pPr>
              <w:rPr>
                <w:rFonts w:ascii="Lucida Sans" w:hAnsi="Lucida Sans"/>
                <w:i/>
                <w:sz w:val="20"/>
                <w:szCs w:val="20"/>
              </w:rPr>
            </w:pPr>
          </w:p>
        </w:tc>
        <w:tc>
          <w:tcPr>
            <w:tcW w:w="10170" w:type="dxa"/>
          </w:tcPr>
          <w:p w14:paraId="4603F9B6" w14:textId="752A681B" w:rsidR="00D72A1E" w:rsidRPr="00670CCB" w:rsidRDefault="00D72A1E" w:rsidP="000D6B45">
            <w:pPr>
              <w:rPr>
                <w:rFonts w:ascii="Lucida Sans" w:hAnsi="Lucida Sans"/>
                <w:b/>
                <w:sz w:val="22"/>
                <w:szCs w:val="22"/>
              </w:rPr>
            </w:pPr>
            <w:r w:rsidRPr="00670CCB">
              <w:rPr>
                <w:rFonts w:ascii="Lucida Sans" w:hAnsi="Lucida Sans"/>
                <w:b/>
                <w:sz w:val="22"/>
                <w:szCs w:val="22"/>
              </w:rPr>
              <w:t>Synopsis, highlighting related learning</w:t>
            </w:r>
            <w:r w:rsidR="00670CCB" w:rsidRPr="00670CCB">
              <w:rPr>
                <w:rFonts w:ascii="Lucida Sans" w:hAnsi="Lucida Sans"/>
                <w:b/>
                <w:sz w:val="22"/>
                <w:szCs w:val="22"/>
              </w:rPr>
              <w:t>:</w:t>
            </w:r>
          </w:p>
          <w:p w14:paraId="267B43D8" w14:textId="218F884C" w:rsidR="007B7ECA" w:rsidRPr="00670CCB" w:rsidRDefault="007B7ECA" w:rsidP="000D6B45">
            <w:pPr>
              <w:rPr>
                <w:rFonts w:ascii="Lucida Sans" w:hAnsi="Lucida Sans"/>
                <w:sz w:val="20"/>
                <w:szCs w:val="20"/>
              </w:rPr>
            </w:pPr>
            <w:r w:rsidRPr="00670CCB">
              <w:rPr>
                <w:rFonts w:ascii="Lucida Sans" w:hAnsi="Lucida Sans"/>
                <w:sz w:val="20"/>
                <w:szCs w:val="20"/>
              </w:rPr>
              <w:t>This book explains how to grow a plant, describing what is needed and the sequence of events.</w:t>
            </w:r>
          </w:p>
        </w:tc>
      </w:tr>
      <w:tr w:rsidR="00D72A1E" w:rsidRPr="00B33B90" w14:paraId="177ACD21" w14:textId="77777777" w:rsidTr="00670CCB">
        <w:trPr>
          <w:trHeight w:val="1007"/>
        </w:trPr>
        <w:tc>
          <w:tcPr>
            <w:tcW w:w="4320" w:type="dxa"/>
            <w:tcBorders>
              <w:top w:val="single" w:sz="4" w:space="0" w:color="auto"/>
              <w:bottom w:val="single" w:sz="4" w:space="0" w:color="auto"/>
            </w:tcBorders>
          </w:tcPr>
          <w:p w14:paraId="5CC8B50E" w14:textId="3CEEDC33" w:rsidR="00D72A1E" w:rsidRPr="000F0670" w:rsidRDefault="00D72A1E" w:rsidP="00727AC2">
            <w:pPr>
              <w:rPr>
                <w:rFonts w:ascii="Lucida Sans" w:hAnsi="Lucida Sans"/>
                <w:sz w:val="22"/>
                <w:szCs w:val="22"/>
              </w:rPr>
            </w:pPr>
            <w:r w:rsidRPr="000F0670">
              <w:rPr>
                <w:rFonts w:ascii="Lucida Sans" w:hAnsi="Lucida Sans"/>
                <w:sz w:val="22"/>
                <w:szCs w:val="22"/>
              </w:rPr>
              <w:t>Related Text 2:</w:t>
            </w:r>
          </w:p>
          <w:p w14:paraId="1B8634D1" w14:textId="77777777" w:rsidR="00D72A1E" w:rsidRPr="00670CCB" w:rsidRDefault="007B7ECA" w:rsidP="007B7ECA">
            <w:pPr>
              <w:rPr>
                <w:rFonts w:ascii="Lucida Sans" w:hAnsi="Lucida Sans"/>
                <w:sz w:val="22"/>
                <w:szCs w:val="22"/>
              </w:rPr>
            </w:pPr>
            <w:r w:rsidRPr="00670CCB">
              <w:rPr>
                <w:rFonts w:ascii="Lucida Sans" w:hAnsi="Lucida Sans"/>
                <w:sz w:val="22"/>
                <w:szCs w:val="22"/>
              </w:rPr>
              <w:t>A Seed Grows</w:t>
            </w:r>
          </w:p>
          <w:p w14:paraId="06A4E9EE" w14:textId="77777777" w:rsidR="007B7ECA" w:rsidRPr="000F0670" w:rsidRDefault="007B7ECA" w:rsidP="007B7ECA">
            <w:pPr>
              <w:rPr>
                <w:rFonts w:ascii="Lucida Sans" w:hAnsi="Lucida Sans"/>
                <w:sz w:val="22"/>
                <w:szCs w:val="22"/>
              </w:rPr>
            </w:pPr>
          </w:p>
          <w:p w14:paraId="5A45E96D" w14:textId="77777777" w:rsidR="007B7ECA" w:rsidRDefault="00572EA1" w:rsidP="007B7ECA">
            <w:pPr>
              <w:rPr>
                <w:rStyle w:val="Hyperlink"/>
                <w:rFonts w:ascii="Lucida Sans" w:eastAsia="Times New Roman" w:hAnsi="Lucida Sans" w:cs="Times New Roman"/>
                <w:sz w:val="20"/>
                <w:szCs w:val="20"/>
              </w:rPr>
            </w:pPr>
            <w:hyperlink r:id="rId10" w:history="1">
              <w:r w:rsidR="007B7ECA" w:rsidRPr="00670CCB">
                <w:rPr>
                  <w:rStyle w:val="Hyperlink"/>
                  <w:rFonts w:ascii="Lucida Sans" w:eastAsia="Times New Roman" w:hAnsi="Lucida Sans" w:cs="Times New Roman"/>
                  <w:sz w:val="20"/>
                  <w:szCs w:val="20"/>
                </w:rPr>
                <w:t>https://www.raz-plus.com/books/leveled-books/book/?id=82&amp;lang=English</w:t>
              </w:r>
            </w:hyperlink>
          </w:p>
          <w:p w14:paraId="5E47D146" w14:textId="77777777" w:rsidR="00670CCB" w:rsidRDefault="00670CCB" w:rsidP="007B7ECA">
            <w:pPr>
              <w:rPr>
                <w:rFonts w:ascii="Lucida Sans" w:hAnsi="Lucida Sans"/>
                <w:sz w:val="20"/>
                <w:szCs w:val="20"/>
              </w:rPr>
            </w:pPr>
          </w:p>
          <w:p w14:paraId="4F5D2D72" w14:textId="7FAF052E" w:rsidR="00DF5062" w:rsidRPr="00670CCB" w:rsidRDefault="00DF5062" w:rsidP="007B7ECA">
            <w:pPr>
              <w:rPr>
                <w:rFonts w:ascii="Lucida Sans" w:hAnsi="Lucida Sans"/>
                <w:sz w:val="20"/>
                <w:szCs w:val="20"/>
              </w:rPr>
            </w:pPr>
          </w:p>
        </w:tc>
        <w:tc>
          <w:tcPr>
            <w:tcW w:w="10170" w:type="dxa"/>
          </w:tcPr>
          <w:p w14:paraId="12D9AF66" w14:textId="76E8C120" w:rsidR="00D72A1E" w:rsidRPr="00670CCB" w:rsidRDefault="00D72A1E" w:rsidP="00727AC2">
            <w:pPr>
              <w:rPr>
                <w:rFonts w:ascii="Lucida Sans" w:hAnsi="Lucida Sans"/>
                <w:b/>
                <w:sz w:val="22"/>
                <w:szCs w:val="22"/>
              </w:rPr>
            </w:pPr>
            <w:r w:rsidRPr="00670CCB">
              <w:rPr>
                <w:rFonts w:ascii="Lucida Sans" w:hAnsi="Lucida Sans"/>
                <w:b/>
                <w:sz w:val="22"/>
                <w:szCs w:val="22"/>
              </w:rPr>
              <w:t>Synopsis, highlighting related learning</w:t>
            </w:r>
            <w:r w:rsidR="00670CCB" w:rsidRPr="00670CCB">
              <w:rPr>
                <w:rFonts w:ascii="Lucida Sans" w:hAnsi="Lucida Sans"/>
                <w:b/>
                <w:sz w:val="22"/>
                <w:szCs w:val="22"/>
              </w:rPr>
              <w:t>:</w:t>
            </w:r>
          </w:p>
          <w:p w14:paraId="44A560AE" w14:textId="0281F659" w:rsidR="007B7ECA" w:rsidRPr="00670CCB" w:rsidRDefault="007B7ECA" w:rsidP="00727AC2">
            <w:pPr>
              <w:rPr>
                <w:rFonts w:ascii="Lucida Sans" w:hAnsi="Lucida Sans"/>
                <w:sz w:val="20"/>
                <w:szCs w:val="20"/>
              </w:rPr>
            </w:pPr>
            <w:r w:rsidRPr="00670CCB">
              <w:rPr>
                <w:rFonts w:ascii="Lucida Sans" w:hAnsi="Lucida Sans"/>
                <w:sz w:val="20"/>
                <w:szCs w:val="20"/>
              </w:rPr>
              <w:t xml:space="preserve">This book describes the life cycle of a plant, from a seed </w:t>
            </w:r>
            <w:r w:rsidR="00F20928">
              <w:rPr>
                <w:rFonts w:ascii="Lucida Sans" w:hAnsi="Lucida Sans"/>
                <w:sz w:val="20"/>
                <w:szCs w:val="20"/>
              </w:rPr>
              <w:t>dropping to the ground</w:t>
            </w:r>
            <w:r w:rsidRPr="00670CCB">
              <w:rPr>
                <w:rFonts w:ascii="Lucida Sans" w:hAnsi="Lucida Sans"/>
                <w:sz w:val="20"/>
                <w:szCs w:val="20"/>
              </w:rPr>
              <w:t xml:space="preserve"> to a plant w</w:t>
            </w:r>
            <w:r w:rsidR="00F20928">
              <w:rPr>
                <w:rFonts w:ascii="Lucida Sans" w:hAnsi="Lucida Sans"/>
                <w:sz w:val="20"/>
                <w:szCs w:val="20"/>
              </w:rPr>
              <w:t xml:space="preserve">ith roots, leaves, and flowers, </w:t>
            </w:r>
            <w:r w:rsidRPr="00670CCB">
              <w:rPr>
                <w:rFonts w:ascii="Lucida Sans" w:hAnsi="Lucida Sans"/>
                <w:sz w:val="20"/>
                <w:szCs w:val="20"/>
              </w:rPr>
              <w:t>and finally to a new seed falling from one of the flowers to the ground.</w:t>
            </w:r>
          </w:p>
        </w:tc>
      </w:tr>
      <w:tr w:rsidR="00D72A1E" w:rsidRPr="00B33B90" w14:paraId="13CB8A7A" w14:textId="77777777" w:rsidTr="00670CCB">
        <w:trPr>
          <w:trHeight w:val="1007"/>
        </w:trPr>
        <w:tc>
          <w:tcPr>
            <w:tcW w:w="4320" w:type="dxa"/>
            <w:tcBorders>
              <w:top w:val="single" w:sz="4" w:space="0" w:color="auto"/>
            </w:tcBorders>
          </w:tcPr>
          <w:p w14:paraId="7FDB2FE2" w14:textId="4F1516E2" w:rsidR="00D72A1E" w:rsidRPr="000F0670" w:rsidRDefault="00D72A1E" w:rsidP="00727AC2">
            <w:pPr>
              <w:rPr>
                <w:rFonts w:ascii="Lucida Sans" w:hAnsi="Lucida Sans"/>
                <w:sz w:val="22"/>
                <w:szCs w:val="22"/>
              </w:rPr>
            </w:pPr>
            <w:r w:rsidRPr="000F0670">
              <w:rPr>
                <w:rFonts w:ascii="Lucida Sans" w:hAnsi="Lucida Sans"/>
                <w:sz w:val="22"/>
                <w:szCs w:val="22"/>
              </w:rPr>
              <w:t>Related Text 3:</w:t>
            </w:r>
          </w:p>
          <w:p w14:paraId="2602FD5B" w14:textId="75EF5546" w:rsidR="00D72A1E" w:rsidRPr="00670CCB" w:rsidRDefault="00F20928" w:rsidP="00727AC2">
            <w:pPr>
              <w:rPr>
                <w:rFonts w:ascii="Lucida Sans" w:hAnsi="Lucida Sans"/>
                <w:sz w:val="22"/>
                <w:szCs w:val="22"/>
              </w:rPr>
            </w:pPr>
            <w:r>
              <w:rPr>
                <w:rFonts w:ascii="Lucida Sans" w:hAnsi="Lucida Sans"/>
                <w:sz w:val="22"/>
                <w:szCs w:val="22"/>
              </w:rPr>
              <w:t>What A</w:t>
            </w:r>
            <w:r w:rsidR="00B80FAA" w:rsidRPr="00670CCB">
              <w:rPr>
                <w:rFonts w:ascii="Lucida Sans" w:hAnsi="Lucida Sans"/>
                <w:sz w:val="22"/>
                <w:szCs w:val="22"/>
              </w:rPr>
              <w:t>re Seeds</w:t>
            </w:r>
            <w:r>
              <w:rPr>
                <w:rFonts w:ascii="Lucida Sans" w:hAnsi="Lucida Sans"/>
                <w:sz w:val="22"/>
                <w:szCs w:val="22"/>
              </w:rPr>
              <w:t>?</w:t>
            </w:r>
          </w:p>
          <w:p w14:paraId="5BBE5809" w14:textId="77777777" w:rsidR="00B80FAA" w:rsidRPr="000F0670" w:rsidRDefault="00B80FAA" w:rsidP="00727AC2">
            <w:pPr>
              <w:rPr>
                <w:rFonts w:ascii="Lucida Sans" w:hAnsi="Lucida Sans"/>
                <w:sz w:val="22"/>
                <w:szCs w:val="22"/>
              </w:rPr>
            </w:pPr>
          </w:p>
          <w:p w14:paraId="1FFF0E53" w14:textId="77777777" w:rsidR="00B80FAA" w:rsidRDefault="00572EA1" w:rsidP="00727AC2">
            <w:pPr>
              <w:rPr>
                <w:rStyle w:val="Hyperlink"/>
                <w:rFonts w:ascii="Lucida Sans" w:hAnsi="Lucida Sans"/>
                <w:sz w:val="20"/>
                <w:szCs w:val="20"/>
              </w:rPr>
            </w:pPr>
            <w:hyperlink r:id="rId11" w:history="1">
              <w:r w:rsidR="00B80FAA" w:rsidRPr="00670CCB">
                <w:rPr>
                  <w:rStyle w:val="Hyperlink"/>
                  <w:rFonts w:ascii="Lucida Sans" w:hAnsi="Lucida Sans"/>
                  <w:sz w:val="20"/>
                  <w:szCs w:val="20"/>
                </w:rPr>
                <w:t>https://www.getepic.com/app/read/7808</w:t>
              </w:r>
            </w:hyperlink>
          </w:p>
          <w:p w14:paraId="043452BC" w14:textId="77777777" w:rsidR="00670CCB" w:rsidRDefault="00670CCB" w:rsidP="00727AC2">
            <w:pPr>
              <w:rPr>
                <w:rFonts w:ascii="Lucida Sans" w:hAnsi="Lucida Sans"/>
                <w:sz w:val="20"/>
                <w:szCs w:val="20"/>
              </w:rPr>
            </w:pPr>
          </w:p>
          <w:p w14:paraId="4090152D" w14:textId="45DC3264" w:rsidR="00DF5062" w:rsidRPr="00670CCB" w:rsidRDefault="00DF5062" w:rsidP="00727AC2">
            <w:pPr>
              <w:rPr>
                <w:rFonts w:ascii="Lucida Sans" w:hAnsi="Lucida Sans"/>
                <w:sz w:val="20"/>
                <w:szCs w:val="20"/>
              </w:rPr>
            </w:pPr>
          </w:p>
        </w:tc>
        <w:tc>
          <w:tcPr>
            <w:tcW w:w="10170" w:type="dxa"/>
          </w:tcPr>
          <w:p w14:paraId="34FDD92C" w14:textId="4718DDBA" w:rsidR="00D72A1E" w:rsidRPr="00670CCB" w:rsidRDefault="00D72A1E" w:rsidP="00727AC2">
            <w:pPr>
              <w:rPr>
                <w:rFonts w:ascii="Lucida Sans" w:hAnsi="Lucida Sans"/>
                <w:b/>
                <w:sz w:val="22"/>
                <w:szCs w:val="22"/>
              </w:rPr>
            </w:pPr>
            <w:r w:rsidRPr="00670CCB">
              <w:rPr>
                <w:rFonts w:ascii="Lucida Sans" w:hAnsi="Lucida Sans"/>
                <w:b/>
                <w:sz w:val="22"/>
                <w:szCs w:val="22"/>
              </w:rPr>
              <w:t>Synopsis, highlighting related learning</w:t>
            </w:r>
            <w:r w:rsidR="00670CCB" w:rsidRPr="00670CCB">
              <w:rPr>
                <w:rFonts w:ascii="Lucida Sans" w:hAnsi="Lucida Sans"/>
                <w:b/>
                <w:sz w:val="22"/>
                <w:szCs w:val="22"/>
              </w:rPr>
              <w:t>:</w:t>
            </w:r>
          </w:p>
          <w:p w14:paraId="72892E8B" w14:textId="18021701" w:rsidR="00B80FAA" w:rsidRPr="00670CCB" w:rsidRDefault="00B80FAA" w:rsidP="000F0670">
            <w:pPr>
              <w:rPr>
                <w:rFonts w:ascii="Lucida Sans" w:hAnsi="Lucida Sans"/>
                <w:sz w:val="20"/>
                <w:szCs w:val="20"/>
              </w:rPr>
            </w:pPr>
            <w:r w:rsidRPr="00670CCB">
              <w:rPr>
                <w:rFonts w:ascii="Lucida Sans" w:hAnsi="Lucida Sans"/>
                <w:sz w:val="20"/>
                <w:szCs w:val="20"/>
              </w:rPr>
              <w:t>This book continues to build students’ knowledge about seeds and the life cycle of a plant. It explains how plants make seeds, the parts of plants and seeds, what seeds are, and how they grow.</w:t>
            </w:r>
          </w:p>
        </w:tc>
      </w:tr>
      <w:tr w:rsidR="00727AC2" w:rsidRPr="00B33B90" w14:paraId="0FEB2597" w14:textId="77777777" w:rsidTr="00670CCB">
        <w:trPr>
          <w:trHeight w:val="432"/>
        </w:trPr>
        <w:tc>
          <w:tcPr>
            <w:tcW w:w="14490" w:type="dxa"/>
            <w:gridSpan w:val="2"/>
            <w:shd w:val="clear" w:color="auto" w:fill="22A469"/>
            <w:vAlign w:val="center"/>
          </w:tcPr>
          <w:p w14:paraId="2C3532D0" w14:textId="23943E9E" w:rsidR="00727AC2" w:rsidRPr="00B33B90" w:rsidRDefault="00727AC2" w:rsidP="00670CCB">
            <w:pPr>
              <w:jc w:val="center"/>
              <w:rPr>
                <w:rFonts w:ascii="Lucida Sans" w:hAnsi="Lucida Sans"/>
                <w:b/>
              </w:rPr>
            </w:pPr>
            <w:r w:rsidRPr="00B33B90">
              <w:rPr>
                <w:rFonts w:ascii="Lucida Sans" w:hAnsi="Lucida Sans"/>
                <w:b/>
              </w:rPr>
              <w:lastRenderedPageBreak/>
              <w:t>Optional Supporting Resources</w:t>
            </w:r>
          </w:p>
        </w:tc>
      </w:tr>
      <w:tr w:rsidR="007B7ECA" w:rsidRPr="00B33B90" w14:paraId="6A4CA011" w14:textId="77777777" w:rsidTr="00670CCB">
        <w:tc>
          <w:tcPr>
            <w:tcW w:w="4320" w:type="dxa"/>
          </w:tcPr>
          <w:p w14:paraId="5836EDB8" w14:textId="593A3660" w:rsidR="00BB61A0" w:rsidRPr="00DF61A0" w:rsidRDefault="00670CCB">
            <w:pPr>
              <w:rPr>
                <w:rFonts w:ascii="Lucida Sans" w:hAnsi="Lucida Sans"/>
                <w:sz w:val="22"/>
                <w:szCs w:val="22"/>
              </w:rPr>
            </w:pPr>
            <w:r>
              <w:rPr>
                <w:rFonts w:ascii="Lucida Sans" w:hAnsi="Lucida Sans"/>
                <w:sz w:val="22"/>
                <w:szCs w:val="22"/>
              </w:rPr>
              <w:t>Experimenting with Seeds</w:t>
            </w:r>
          </w:p>
          <w:p w14:paraId="6F70B031" w14:textId="77777777" w:rsidR="00BB61A0" w:rsidRPr="00DF61A0" w:rsidRDefault="00BB61A0">
            <w:pPr>
              <w:rPr>
                <w:rFonts w:ascii="Lucida Sans" w:hAnsi="Lucida Sans"/>
                <w:sz w:val="22"/>
                <w:szCs w:val="22"/>
              </w:rPr>
            </w:pPr>
          </w:p>
          <w:p w14:paraId="553085FE" w14:textId="77777777" w:rsidR="007B7ECA" w:rsidRDefault="00572EA1">
            <w:pPr>
              <w:rPr>
                <w:rStyle w:val="Hyperlink"/>
                <w:rFonts w:ascii="Lucida Sans" w:hAnsi="Lucida Sans"/>
                <w:sz w:val="20"/>
                <w:szCs w:val="20"/>
              </w:rPr>
            </w:pPr>
            <w:hyperlink r:id="rId12" w:anchor=".WO_W7461snV" w:history="1">
              <w:r w:rsidR="007B7ECA" w:rsidRPr="00670CCB">
                <w:rPr>
                  <w:rStyle w:val="Hyperlink"/>
                  <w:rFonts w:ascii="Lucida Sans" w:hAnsi="Lucida Sans"/>
                  <w:sz w:val="20"/>
                  <w:szCs w:val="20"/>
                </w:rPr>
                <w:t>https://ny.pbslearningmedia.org/resource/rtttec13.ela.fdn.pexpseed-1/experimenting-with-seeds/#.WO_W7461snV</w:t>
              </w:r>
            </w:hyperlink>
          </w:p>
          <w:p w14:paraId="084385AE" w14:textId="17DB9088" w:rsidR="00670CCB" w:rsidRPr="00670CCB" w:rsidRDefault="00670CCB">
            <w:pPr>
              <w:rPr>
                <w:rFonts w:ascii="Lucida Sans" w:hAnsi="Lucida Sans"/>
                <w:sz w:val="20"/>
                <w:szCs w:val="20"/>
              </w:rPr>
            </w:pPr>
          </w:p>
        </w:tc>
        <w:tc>
          <w:tcPr>
            <w:tcW w:w="10170" w:type="dxa"/>
          </w:tcPr>
          <w:p w14:paraId="755E0C47" w14:textId="2944F324" w:rsidR="00727AC2" w:rsidRPr="00670CCB" w:rsidRDefault="00727AC2">
            <w:pPr>
              <w:rPr>
                <w:rFonts w:ascii="Lucida Sans" w:hAnsi="Lucida Sans"/>
                <w:b/>
                <w:sz w:val="22"/>
                <w:szCs w:val="22"/>
              </w:rPr>
            </w:pPr>
            <w:r w:rsidRPr="00670CCB">
              <w:rPr>
                <w:rFonts w:ascii="Lucida Sans" w:hAnsi="Lucida Sans"/>
                <w:b/>
                <w:sz w:val="22"/>
                <w:szCs w:val="22"/>
              </w:rPr>
              <w:t>Description/rationale for inclusion</w:t>
            </w:r>
            <w:r w:rsidR="00670CCB" w:rsidRPr="00670CCB">
              <w:rPr>
                <w:rFonts w:ascii="Lucida Sans" w:hAnsi="Lucida Sans"/>
                <w:b/>
                <w:sz w:val="22"/>
                <w:szCs w:val="22"/>
              </w:rPr>
              <w:t>:</w:t>
            </w:r>
          </w:p>
          <w:p w14:paraId="4B0DC508" w14:textId="4E9F879C" w:rsidR="00BB61A0" w:rsidRPr="00670CCB" w:rsidRDefault="00BB61A0" w:rsidP="007B7ECA">
            <w:pPr>
              <w:rPr>
                <w:rFonts w:ascii="Lucida Sans" w:hAnsi="Lucida Sans"/>
                <w:sz w:val="20"/>
                <w:szCs w:val="20"/>
              </w:rPr>
            </w:pPr>
            <w:r w:rsidRPr="00670CCB">
              <w:rPr>
                <w:rFonts w:ascii="Lucida Sans" w:hAnsi="Lucida Sans"/>
                <w:sz w:val="20"/>
                <w:szCs w:val="20"/>
              </w:rPr>
              <w:t xml:space="preserve">This video features two children who experiment with growing tangerine, bean, and pea seeds. It </w:t>
            </w:r>
            <w:r w:rsidR="007B7ECA" w:rsidRPr="00670CCB">
              <w:rPr>
                <w:rFonts w:ascii="Lucida Sans" w:hAnsi="Lucida Sans"/>
                <w:sz w:val="20"/>
                <w:szCs w:val="20"/>
              </w:rPr>
              <w:t>allows students to see</w:t>
            </w:r>
            <w:r w:rsidRPr="00670CCB">
              <w:rPr>
                <w:rFonts w:ascii="Lucida Sans" w:hAnsi="Lucida Sans"/>
                <w:sz w:val="20"/>
                <w:szCs w:val="20"/>
              </w:rPr>
              <w:t xml:space="preserve"> what seeds look like before and after they are planted.</w:t>
            </w:r>
          </w:p>
        </w:tc>
      </w:tr>
      <w:tr w:rsidR="007B7ECA" w:rsidRPr="00B33B90" w14:paraId="171901A7" w14:textId="77777777" w:rsidTr="00670CCB">
        <w:tc>
          <w:tcPr>
            <w:tcW w:w="4320" w:type="dxa"/>
          </w:tcPr>
          <w:p w14:paraId="7C25E090" w14:textId="50BCC164" w:rsidR="00727AC2" w:rsidRPr="00DF61A0" w:rsidRDefault="00670CCB">
            <w:pPr>
              <w:rPr>
                <w:rFonts w:ascii="Lucida Sans" w:hAnsi="Lucida Sans"/>
                <w:sz w:val="22"/>
                <w:szCs w:val="22"/>
              </w:rPr>
            </w:pPr>
            <w:r>
              <w:rPr>
                <w:rFonts w:ascii="Lucida Sans" w:hAnsi="Lucida Sans"/>
                <w:sz w:val="22"/>
                <w:szCs w:val="22"/>
              </w:rPr>
              <w:t>The Carrot Seed</w:t>
            </w:r>
          </w:p>
          <w:p w14:paraId="5424DC2A" w14:textId="77777777" w:rsidR="007B7ECA" w:rsidRPr="00DF61A0" w:rsidRDefault="007B7ECA">
            <w:pPr>
              <w:rPr>
                <w:rFonts w:ascii="Lucida Sans" w:hAnsi="Lucida Sans"/>
                <w:sz w:val="22"/>
                <w:szCs w:val="22"/>
              </w:rPr>
            </w:pPr>
          </w:p>
          <w:p w14:paraId="56C3A657" w14:textId="77777777" w:rsidR="007B7ECA" w:rsidRDefault="00572EA1">
            <w:pPr>
              <w:rPr>
                <w:rStyle w:val="Hyperlink"/>
                <w:rFonts w:ascii="Lucida Sans" w:hAnsi="Lucida Sans"/>
                <w:sz w:val="20"/>
                <w:szCs w:val="20"/>
              </w:rPr>
            </w:pPr>
            <w:hyperlink r:id="rId13" w:anchor=".WRS5Y8m1snU" w:history="1">
              <w:r w:rsidR="007B7ECA" w:rsidRPr="00670CCB">
                <w:rPr>
                  <w:rStyle w:val="Hyperlink"/>
                  <w:rFonts w:ascii="Lucida Sans" w:hAnsi="Lucida Sans"/>
                  <w:sz w:val="20"/>
                  <w:szCs w:val="20"/>
                </w:rPr>
                <w:t>https://ny.pbslearningmedia.org/resource/rtttec13.ela.fdn.theseed/the-carrot-seed/#.WRS5Y8m1snU</w:t>
              </w:r>
            </w:hyperlink>
          </w:p>
          <w:p w14:paraId="47E49DC3" w14:textId="251F07CF" w:rsidR="00670CCB" w:rsidRPr="00670CCB" w:rsidRDefault="00670CCB">
            <w:pPr>
              <w:rPr>
                <w:rFonts w:ascii="Lucida Sans" w:hAnsi="Lucida Sans"/>
                <w:sz w:val="20"/>
                <w:szCs w:val="20"/>
              </w:rPr>
            </w:pPr>
          </w:p>
        </w:tc>
        <w:tc>
          <w:tcPr>
            <w:tcW w:w="10170" w:type="dxa"/>
          </w:tcPr>
          <w:p w14:paraId="2C055E29" w14:textId="745407FF" w:rsidR="00727AC2" w:rsidRPr="00670CCB" w:rsidRDefault="00727AC2">
            <w:pPr>
              <w:rPr>
                <w:rFonts w:ascii="Lucida Sans" w:hAnsi="Lucida Sans"/>
                <w:b/>
                <w:sz w:val="22"/>
                <w:szCs w:val="22"/>
              </w:rPr>
            </w:pPr>
            <w:r w:rsidRPr="00670CCB">
              <w:rPr>
                <w:rFonts w:ascii="Lucida Sans" w:hAnsi="Lucida Sans"/>
                <w:b/>
                <w:sz w:val="22"/>
                <w:szCs w:val="22"/>
              </w:rPr>
              <w:t>Description/rationale for inclusion</w:t>
            </w:r>
            <w:r w:rsidR="00670CCB" w:rsidRPr="00670CCB">
              <w:rPr>
                <w:rFonts w:ascii="Lucida Sans" w:hAnsi="Lucida Sans"/>
                <w:b/>
                <w:sz w:val="22"/>
                <w:szCs w:val="22"/>
              </w:rPr>
              <w:t>:</w:t>
            </w:r>
          </w:p>
          <w:p w14:paraId="2885263F" w14:textId="60114B71" w:rsidR="007B7ECA" w:rsidRPr="00670CCB" w:rsidRDefault="00F20928">
            <w:pPr>
              <w:rPr>
                <w:rFonts w:ascii="Lucida Sans" w:hAnsi="Lucida Sans"/>
                <w:sz w:val="20"/>
                <w:szCs w:val="20"/>
              </w:rPr>
            </w:pPr>
            <w:r>
              <w:rPr>
                <w:rFonts w:ascii="Lucida Sans" w:hAnsi="Lucida Sans"/>
                <w:sz w:val="20"/>
                <w:szCs w:val="20"/>
              </w:rPr>
              <w:t>This video is a read-aloud of the book,</w:t>
            </w:r>
            <w:r w:rsidR="007B7ECA" w:rsidRPr="00670CCB">
              <w:rPr>
                <w:rFonts w:ascii="Lucida Sans" w:hAnsi="Lucida Sans"/>
                <w:sz w:val="20"/>
                <w:szCs w:val="20"/>
              </w:rPr>
              <w:t xml:space="preserve"> </w:t>
            </w:r>
            <w:r w:rsidR="007B7ECA" w:rsidRPr="00670CCB">
              <w:rPr>
                <w:rFonts w:ascii="Lucida Sans" w:hAnsi="Lucida Sans"/>
                <w:i/>
                <w:sz w:val="20"/>
                <w:szCs w:val="20"/>
              </w:rPr>
              <w:t xml:space="preserve">The Carrot Seed </w:t>
            </w:r>
            <w:r w:rsidR="007B7ECA" w:rsidRPr="00670CCB">
              <w:rPr>
                <w:rFonts w:ascii="Lucida Sans" w:hAnsi="Lucida Sans"/>
                <w:sz w:val="20"/>
                <w:szCs w:val="20"/>
              </w:rPr>
              <w:t>by Ruth Krauss. In the book, a little boy plants a carrot seed. His fa</w:t>
            </w:r>
            <w:r>
              <w:rPr>
                <w:rFonts w:ascii="Lucida Sans" w:hAnsi="Lucida Sans"/>
                <w:sz w:val="20"/>
                <w:szCs w:val="20"/>
              </w:rPr>
              <w:t>mily tells him it won’t come up</w:t>
            </w:r>
            <w:r w:rsidR="007B7ECA" w:rsidRPr="00670CCB">
              <w:rPr>
                <w:rFonts w:ascii="Lucida Sans" w:hAnsi="Lucida Sans"/>
                <w:sz w:val="20"/>
                <w:szCs w:val="20"/>
              </w:rPr>
              <w:t xml:space="preserve"> but he takes care of it every day. He waters the seed and pulls weeds and waits until one day, a carrot has grown.</w:t>
            </w:r>
          </w:p>
        </w:tc>
      </w:tr>
      <w:tr w:rsidR="00727AC2" w:rsidRPr="00B33B90" w14:paraId="36E0CED4" w14:textId="77777777" w:rsidTr="00670CCB">
        <w:trPr>
          <w:trHeight w:val="432"/>
        </w:trPr>
        <w:tc>
          <w:tcPr>
            <w:tcW w:w="14490" w:type="dxa"/>
            <w:gridSpan w:val="2"/>
            <w:shd w:val="clear" w:color="auto" w:fill="22A469"/>
            <w:vAlign w:val="center"/>
          </w:tcPr>
          <w:p w14:paraId="605EFB70" w14:textId="371AABCF" w:rsidR="00727AC2" w:rsidRPr="00B33B90" w:rsidRDefault="00670CCB" w:rsidP="00670CCB">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670CCB">
        <w:tc>
          <w:tcPr>
            <w:tcW w:w="4320" w:type="dxa"/>
          </w:tcPr>
          <w:p w14:paraId="696B7E5E" w14:textId="233931C5" w:rsidR="00727AC2" w:rsidRPr="00B133ED" w:rsidRDefault="00727AC2" w:rsidP="00D72A1E">
            <w:pPr>
              <w:rPr>
                <w:rFonts w:ascii="Lucida Sans" w:hAnsi="Lucida Sans"/>
                <w:sz w:val="22"/>
                <w:szCs w:val="22"/>
              </w:rPr>
            </w:pPr>
            <w:r w:rsidRPr="00B133ED">
              <w:rPr>
                <w:rFonts w:ascii="Lucida Sans" w:hAnsi="Lucida Sans"/>
                <w:sz w:val="22"/>
                <w:szCs w:val="22"/>
              </w:rPr>
              <w:t>Text Type 1:</w:t>
            </w:r>
            <w:r w:rsidR="000F0670" w:rsidRPr="00B133ED">
              <w:rPr>
                <w:rFonts w:ascii="Lucida Sans" w:hAnsi="Lucida Sans"/>
                <w:sz w:val="22"/>
                <w:szCs w:val="22"/>
              </w:rPr>
              <w:t xml:space="preserve"> Narrative</w:t>
            </w:r>
          </w:p>
        </w:tc>
        <w:tc>
          <w:tcPr>
            <w:tcW w:w="10170" w:type="dxa"/>
          </w:tcPr>
          <w:p w14:paraId="64371314" w14:textId="153E0263" w:rsidR="00727AC2" w:rsidRPr="00670CCB" w:rsidRDefault="00727AC2" w:rsidP="00D72A1E">
            <w:pPr>
              <w:rPr>
                <w:rFonts w:ascii="Lucida Sans" w:hAnsi="Lucida Sans"/>
                <w:b/>
                <w:sz w:val="22"/>
                <w:szCs w:val="22"/>
              </w:rPr>
            </w:pPr>
            <w:r w:rsidRPr="00670CCB">
              <w:rPr>
                <w:rFonts w:ascii="Lucida Sans" w:hAnsi="Lucida Sans"/>
                <w:b/>
                <w:sz w:val="22"/>
                <w:szCs w:val="22"/>
              </w:rPr>
              <w:t>Description of task</w:t>
            </w:r>
            <w:r w:rsidR="00670CCB" w:rsidRPr="00670CCB">
              <w:rPr>
                <w:rFonts w:ascii="Lucida Sans" w:hAnsi="Lucida Sans"/>
                <w:b/>
                <w:sz w:val="22"/>
                <w:szCs w:val="22"/>
              </w:rPr>
              <w:t>:</w:t>
            </w:r>
          </w:p>
          <w:p w14:paraId="06EE4FCF" w14:textId="6E964FCD" w:rsidR="000F0670" w:rsidRDefault="000F0670" w:rsidP="00E864E0">
            <w:pPr>
              <w:rPr>
                <w:rFonts w:ascii="Lucida Sans" w:hAnsi="Lucida Sans"/>
                <w:sz w:val="20"/>
                <w:szCs w:val="20"/>
              </w:rPr>
            </w:pPr>
            <w:r w:rsidRPr="00670CCB">
              <w:rPr>
                <w:rFonts w:ascii="Lucida Sans" w:hAnsi="Lucida Sans"/>
                <w:sz w:val="20"/>
                <w:szCs w:val="20"/>
              </w:rPr>
              <w:t>Imagine you are a seed</w:t>
            </w:r>
            <w:r w:rsidR="00E864E0" w:rsidRPr="00670CCB">
              <w:rPr>
                <w:rFonts w:ascii="Lucida Sans" w:hAnsi="Lucida Sans"/>
                <w:sz w:val="20"/>
                <w:szCs w:val="20"/>
              </w:rPr>
              <w:t xml:space="preserve"> </w:t>
            </w:r>
            <w:r w:rsidR="00D63B08">
              <w:rPr>
                <w:rFonts w:ascii="Lucida Sans" w:hAnsi="Lucida Sans"/>
                <w:sz w:val="20"/>
                <w:szCs w:val="20"/>
              </w:rPr>
              <w:t>going through the</w:t>
            </w:r>
            <w:r w:rsidR="00E864E0" w:rsidRPr="00670CCB">
              <w:rPr>
                <w:rFonts w:ascii="Lucida Sans" w:hAnsi="Lucida Sans"/>
                <w:sz w:val="20"/>
                <w:szCs w:val="20"/>
              </w:rPr>
              <w:t xml:space="preserve"> life cycle.</w:t>
            </w:r>
            <w:r w:rsidRPr="00670CCB">
              <w:rPr>
                <w:rFonts w:ascii="Lucida Sans" w:hAnsi="Lucida Sans"/>
                <w:sz w:val="20"/>
                <w:szCs w:val="20"/>
              </w:rPr>
              <w:t xml:space="preserve"> </w:t>
            </w:r>
            <w:r w:rsidR="00E864E0" w:rsidRPr="00670CCB">
              <w:rPr>
                <w:rFonts w:ascii="Lucida Sans" w:hAnsi="Lucida Sans"/>
                <w:sz w:val="20"/>
                <w:szCs w:val="20"/>
              </w:rPr>
              <w:t>Draw or write a story about what happens to you. Include a sequence of events, and be sure to describe what your character sees and does.</w:t>
            </w:r>
          </w:p>
          <w:p w14:paraId="5BDBD6CE" w14:textId="522B2230" w:rsidR="00670CCB" w:rsidRPr="00670CCB" w:rsidRDefault="00670CCB" w:rsidP="00E864E0">
            <w:pPr>
              <w:rPr>
                <w:rFonts w:ascii="Lucida Sans" w:hAnsi="Lucida Sans"/>
                <w:sz w:val="20"/>
                <w:szCs w:val="20"/>
              </w:rPr>
            </w:pPr>
          </w:p>
        </w:tc>
      </w:tr>
      <w:tr w:rsidR="00727AC2" w:rsidRPr="00B33B90" w14:paraId="523D28DE" w14:textId="77777777" w:rsidTr="00EF48A7">
        <w:tc>
          <w:tcPr>
            <w:tcW w:w="4320" w:type="dxa"/>
            <w:tcBorders>
              <w:bottom w:val="single" w:sz="4" w:space="0" w:color="auto"/>
            </w:tcBorders>
          </w:tcPr>
          <w:p w14:paraId="0FEE65A2" w14:textId="2A6152B1" w:rsidR="00727AC2" w:rsidRPr="00B133ED" w:rsidRDefault="00727AC2" w:rsidP="00D72A1E">
            <w:pPr>
              <w:rPr>
                <w:rFonts w:ascii="Lucida Sans" w:hAnsi="Lucida Sans"/>
                <w:sz w:val="22"/>
                <w:szCs w:val="22"/>
              </w:rPr>
            </w:pPr>
            <w:r w:rsidRPr="00B133ED">
              <w:rPr>
                <w:rFonts w:ascii="Lucida Sans" w:hAnsi="Lucida Sans"/>
                <w:sz w:val="22"/>
                <w:szCs w:val="22"/>
              </w:rPr>
              <w:t>Text Type 2:</w:t>
            </w:r>
            <w:r w:rsidR="00E864E0" w:rsidRPr="00B133ED">
              <w:rPr>
                <w:rFonts w:ascii="Lucida Sans" w:hAnsi="Lucida Sans"/>
                <w:sz w:val="22"/>
                <w:szCs w:val="22"/>
              </w:rPr>
              <w:t xml:space="preserve"> Informative</w:t>
            </w:r>
          </w:p>
        </w:tc>
        <w:tc>
          <w:tcPr>
            <w:tcW w:w="10170" w:type="dxa"/>
            <w:tcBorders>
              <w:bottom w:val="single" w:sz="4" w:space="0" w:color="auto"/>
            </w:tcBorders>
          </w:tcPr>
          <w:p w14:paraId="72AE0F3D" w14:textId="7F786261" w:rsidR="00727AC2" w:rsidRPr="00670CCB" w:rsidRDefault="00727AC2" w:rsidP="00D72A1E">
            <w:pPr>
              <w:rPr>
                <w:rFonts w:ascii="Lucida Sans" w:hAnsi="Lucida Sans"/>
                <w:b/>
                <w:sz w:val="22"/>
                <w:szCs w:val="22"/>
              </w:rPr>
            </w:pPr>
            <w:r w:rsidRPr="00670CCB">
              <w:rPr>
                <w:rFonts w:ascii="Lucida Sans" w:hAnsi="Lucida Sans"/>
                <w:b/>
                <w:sz w:val="22"/>
                <w:szCs w:val="22"/>
              </w:rPr>
              <w:t>Description of task</w:t>
            </w:r>
            <w:r w:rsidR="00670CCB" w:rsidRPr="00670CCB">
              <w:rPr>
                <w:rFonts w:ascii="Lucida Sans" w:hAnsi="Lucida Sans"/>
                <w:b/>
                <w:sz w:val="22"/>
                <w:szCs w:val="22"/>
              </w:rPr>
              <w:t>:</w:t>
            </w:r>
          </w:p>
          <w:p w14:paraId="25944CEF" w14:textId="267485DF" w:rsidR="00F20928" w:rsidRDefault="00E864E0" w:rsidP="00B133ED">
            <w:pPr>
              <w:rPr>
                <w:rFonts w:ascii="Lucida Sans" w:hAnsi="Lucida Sans"/>
                <w:sz w:val="20"/>
                <w:szCs w:val="20"/>
              </w:rPr>
            </w:pPr>
            <w:r w:rsidRPr="00670CCB">
              <w:rPr>
                <w:rFonts w:ascii="Lucida Sans" w:hAnsi="Lucida Sans"/>
                <w:sz w:val="20"/>
                <w:szCs w:val="20"/>
              </w:rPr>
              <w:t xml:space="preserve">Think about </w:t>
            </w:r>
            <w:r w:rsidR="009C4069">
              <w:rPr>
                <w:rFonts w:ascii="Lucida Sans" w:hAnsi="Lucida Sans"/>
                <w:sz w:val="20"/>
                <w:szCs w:val="20"/>
              </w:rPr>
              <w:t>all you have learned about seeds</w:t>
            </w:r>
            <w:r w:rsidRPr="00670CCB">
              <w:rPr>
                <w:rFonts w:ascii="Lucida Sans" w:hAnsi="Lucida Sans"/>
                <w:sz w:val="20"/>
                <w:szCs w:val="20"/>
              </w:rPr>
              <w:t xml:space="preserve">. Create a one-page article about </w:t>
            </w:r>
            <w:r w:rsidR="00B133ED" w:rsidRPr="00670CCB">
              <w:rPr>
                <w:rFonts w:ascii="Lucida Sans" w:hAnsi="Lucida Sans"/>
                <w:sz w:val="20"/>
                <w:szCs w:val="20"/>
              </w:rPr>
              <w:t>seeds</w:t>
            </w:r>
            <w:r w:rsidRPr="00670CCB">
              <w:rPr>
                <w:rFonts w:ascii="Lucida Sans" w:hAnsi="Lucida Sans"/>
                <w:sz w:val="20"/>
                <w:szCs w:val="20"/>
              </w:rPr>
              <w:t>. Make sure that you</w:t>
            </w:r>
            <w:r w:rsidR="00F20928">
              <w:rPr>
                <w:rFonts w:ascii="Lucida Sans" w:hAnsi="Lucida Sans"/>
                <w:sz w:val="20"/>
                <w:szCs w:val="20"/>
              </w:rPr>
              <w:t xml:space="preserve">: </w:t>
            </w:r>
          </w:p>
          <w:p w14:paraId="2816BEFE" w14:textId="77777777" w:rsidR="00F20928" w:rsidRDefault="00F20928" w:rsidP="00F20928">
            <w:pPr>
              <w:pStyle w:val="ListParagraph"/>
              <w:numPr>
                <w:ilvl w:val="0"/>
                <w:numId w:val="14"/>
              </w:numPr>
              <w:rPr>
                <w:rFonts w:ascii="Lucida Sans" w:hAnsi="Lucida Sans"/>
                <w:sz w:val="20"/>
                <w:szCs w:val="20"/>
              </w:rPr>
            </w:pPr>
            <w:r>
              <w:rPr>
                <w:rFonts w:ascii="Lucida Sans" w:hAnsi="Lucida Sans"/>
                <w:sz w:val="20"/>
                <w:szCs w:val="20"/>
              </w:rPr>
              <w:t>Provide a title</w:t>
            </w:r>
          </w:p>
          <w:p w14:paraId="687B9DB5" w14:textId="77777777" w:rsidR="00F20928" w:rsidRDefault="00F20928" w:rsidP="00F20928">
            <w:pPr>
              <w:pStyle w:val="ListParagraph"/>
              <w:numPr>
                <w:ilvl w:val="0"/>
                <w:numId w:val="14"/>
              </w:numPr>
              <w:rPr>
                <w:rFonts w:ascii="Lucida Sans" w:hAnsi="Lucida Sans"/>
                <w:sz w:val="20"/>
                <w:szCs w:val="20"/>
              </w:rPr>
            </w:pPr>
            <w:r>
              <w:rPr>
                <w:rFonts w:ascii="Lucida Sans" w:hAnsi="Lucida Sans"/>
                <w:sz w:val="20"/>
                <w:szCs w:val="20"/>
              </w:rPr>
              <w:t>Introduce your topic</w:t>
            </w:r>
          </w:p>
          <w:p w14:paraId="5AF03877" w14:textId="04F833F2" w:rsidR="00F20928" w:rsidRDefault="009C4069" w:rsidP="00F20928">
            <w:pPr>
              <w:pStyle w:val="ListParagraph"/>
              <w:numPr>
                <w:ilvl w:val="0"/>
                <w:numId w:val="14"/>
              </w:numPr>
              <w:rPr>
                <w:rFonts w:ascii="Lucida Sans" w:hAnsi="Lucida Sans"/>
                <w:sz w:val="20"/>
                <w:szCs w:val="20"/>
              </w:rPr>
            </w:pPr>
            <w:r>
              <w:rPr>
                <w:rFonts w:ascii="Lucida Sans" w:hAnsi="Lucida Sans"/>
                <w:sz w:val="20"/>
                <w:szCs w:val="20"/>
              </w:rPr>
              <w:t xml:space="preserve">Teach your reader about the topic </w:t>
            </w:r>
          </w:p>
          <w:p w14:paraId="0F34277F" w14:textId="77777777" w:rsidR="00F20928" w:rsidRDefault="00F20928" w:rsidP="00F20928">
            <w:pPr>
              <w:rPr>
                <w:rFonts w:ascii="Lucida Sans" w:hAnsi="Lucida Sans"/>
                <w:sz w:val="20"/>
                <w:szCs w:val="20"/>
              </w:rPr>
            </w:pPr>
          </w:p>
          <w:p w14:paraId="47BDAA5A" w14:textId="05D81E56" w:rsidR="00670CCB" w:rsidRPr="00670CCB" w:rsidRDefault="00E864E0" w:rsidP="00EF48A7">
            <w:pPr>
              <w:rPr>
                <w:rFonts w:ascii="Lucida Sans" w:hAnsi="Lucida Sans"/>
                <w:sz w:val="20"/>
                <w:szCs w:val="20"/>
              </w:rPr>
            </w:pPr>
            <w:r w:rsidRPr="00F20928">
              <w:rPr>
                <w:rFonts w:ascii="Lucida Sans" w:hAnsi="Lucida Sans"/>
                <w:sz w:val="20"/>
                <w:szCs w:val="20"/>
              </w:rPr>
              <w:t xml:space="preserve">Within your article, explain </w:t>
            </w:r>
            <w:r w:rsidR="00B133ED" w:rsidRPr="00F20928">
              <w:rPr>
                <w:rFonts w:ascii="Lucida Sans" w:hAnsi="Lucida Sans"/>
                <w:sz w:val="20"/>
                <w:szCs w:val="20"/>
              </w:rPr>
              <w:t>what seeds are and</w:t>
            </w:r>
            <w:r w:rsidR="009C4069">
              <w:rPr>
                <w:rFonts w:ascii="Lucida Sans" w:hAnsi="Lucida Sans"/>
                <w:sz w:val="20"/>
                <w:szCs w:val="20"/>
              </w:rPr>
              <w:t xml:space="preserve"> how they grow</w:t>
            </w:r>
            <w:r w:rsidR="00B133ED" w:rsidRPr="00F20928">
              <w:rPr>
                <w:rFonts w:ascii="Lucida Sans" w:hAnsi="Lucida Sans"/>
                <w:sz w:val="20"/>
                <w:szCs w:val="20"/>
              </w:rPr>
              <w:t>. Include</w:t>
            </w:r>
            <w:r w:rsidRPr="00F20928">
              <w:rPr>
                <w:rFonts w:ascii="Lucida Sans" w:hAnsi="Lucida Sans"/>
                <w:sz w:val="20"/>
                <w:szCs w:val="20"/>
              </w:rPr>
              <w:t xml:space="preserve"> 1-2 images that provide or support information, and captions for each image you provide.</w:t>
            </w:r>
          </w:p>
        </w:tc>
      </w:tr>
      <w:tr w:rsidR="00EF48A7" w:rsidRPr="00B33B90" w14:paraId="382D510E" w14:textId="77777777" w:rsidTr="00EF48A7">
        <w:tc>
          <w:tcPr>
            <w:tcW w:w="14490" w:type="dxa"/>
            <w:gridSpan w:val="2"/>
            <w:tcBorders>
              <w:top w:val="single" w:sz="4" w:space="0" w:color="auto"/>
              <w:left w:val="nil"/>
              <w:bottom w:val="nil"/>
              <w:right w:val="nil"/>
            </w:tcBorders>
          </w:tcPr>
          <w:p w14:paraId="0BBBA172" w14:textId="138FF287" w:rsidR="00EF48A7" w:rsidRPr="00670CCB" w:rsidRDefault="00EF48A7" w:rsidP="00D72A1E">
            <w:pPr>
              <w:rPr>
                <w:rFonts w:ascii="Lucida Sans" w:hAnsi="Lucida Sans"/>
                <w:b/>
              </w:rPr>
            </w:pPr>
            <w:bookmarkStart w:id="1"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1"/>
    </w:tbl>
    <w:p w14:paraId="3D81120F" w14:textId="77777777" w:rsidR="009E4B6A" w:rsidRPr="00B33B90" w:rsidRDefault="009E4B6A" w:rsidP="009E4B6A">
      <w:pPr>
        <w:rPr>
          <w:rFonts w:ascii="Lucida Sans" w:hAnsi="Lucida Sans"/>
          <w:sz w:val="2"/>
          <w:szCs w:val="2"/>
        </w:rPr>
      </w:pPr>
    </w:p>
    <w:sectPr w:rsidR="009E4B6A" w:rsidRPr="00B33B90" w:rsidSect="00AF3E06">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69236" w14:textId="77777777" w:rsidR="00572EA1" w:rsidRDefault="00572EA1" w:rsidP="00200A83">
      <w:pPr>
        <w:spacing w:after="0" w:line="240" w:lineRule="auto"/>
      </w:pPr>
      <w:r>
        <w:separator/>
      </w:r>
    </w:p>
  </w:endnote>
  <w:endnote w:type="continuationSeparator" w:id="0">
    <w:p w14:paraId="57DBCCB9" w14:textId="77777777" w:rsidR="00572EA1" w:rsidRDefault="00572EA1"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62F2F" w14:textId="15C7C000" w:rsidR="00AF3E06" w:rsidRDefault="00AF3E06" w:rsidP="00AF3E06">
    <w:pPr>
      <w:pStyle w:val="Footer"/>
      <w:jc w:val="center"/>
    </w:pPr>
    <w:r w:rsidRPr="00732FB3">
      <w:rPr>
        <w:noProof/>
      </w:rPr>
      <w:drawing>
        <wp:inline distT="0" distB="0" distL="0" distR="0" wp14:anchorId="2B1D87B5" wp14:editId="26EBFE13">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0F108" w14:textId="77777777" w:rsidR="00572EA1" w:rsidRDefault="00572EA1" w:rsidP="00200A83">
      <w:pPr>
        <w:spacing w:after="0" w:line="240" w:lineRule="auto"/>
      </w:pPr>
      <w:r>
        <w:separator/>
      </w:r>
    </w:p>
  </w:footnote>
  <w:footnote w:type="continuationSeparator" w:id="0">
    <w:p w14:paraId="3059DA70" w14:textId="77777777" w:rsidR="00572EA1" w:rsidRDefault="00572EA1"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B3E01" w14:textId="77777777" w:rsidR="00425A6C" w:rsidRDefault="00425A6C" w:rsidP="00425A6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05CE8AA" w:rsidR="00E864E0" w:rsidRPr="00B33B90" w:rsidRDefault="00425A6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E864E0" w:rsidRPr="00B33B90">
      <w:rPr>
        <w:rFonts w:ascii="Lucida Sans" w:eastAsia="Cambria" w:hAnsi="Lucida Sans" w:cs="Cambria"/>
      </w:rPr>
      <w:t xml:space="preserve">Text: </w:t>
    </w:r>
    <w:r w:rsidR="00E864E0" w:rsidRPr="00670CCB">
      <w:rPr>
        <w:rFonts w:ascii="Lucida Sans" w:eastAsia="Cambria" w:hAnsi="Lucida Sans" w:cs="Cambria"/>
      </w:rPr>
      <w:t>From Seed to Plant</w:t>
    </w:r>
    <w:r w:rsidR="00670CCB">
      <w:rPr>
        <w:rFonts w:ascii="Lucida Sans" w:eastAsia="Cambria" w:hAnsi="Lucida Sans" w:cs="Cambria"/>
      </w:rPr>
      <w:t>/</w:t>
    </w:r>
    <w:r w:rsidR="00E864E0" w:rsidRPr="00670CCB">
      <w:rPr>
        <w:rFonts w:ascii="Lucida Sans" w:eastAsia="Cambria" w:hAnsi="Lucida Sans" w:cs="Cambria"/>
      </w:rPr>
      <w:t>The Tortilla Factory</w:t>
    </w:r>
    <w:r w:rsidR="00E864E0" w:rsidRPr="00B33B90">
      <w:rPr>
        <w:rFonts w:ascii="Lucida Sans" w:eastAsia="Cambria" w:hAnsi="Lucida Sans" w:cs="Cambria"/>
      </w:rPr>
      <w:t xml:space="preserve"> </w:t>
    </w:r>
    <w:r w:rsidR="00670CCB">
      <w:rPr>
        <w:rFonts w:ascii="Lucida Sans" w:eastAsia="Cambria" w:hAnsi="Lucida Sans" w:cs="Cambria"/>
      </w:rPr>
      <w:t xml:space="preserve">| </w:t>
    </w:r>
    <w:r w:rsidR="00E864E0" w:rsidRPr="00B33B90">
      <w:rPr>
        <w:rFonts w:ascii="Lucida Sans" w:eastAsia="Cambria" w:hAnsi="Lucida Sans" w:cs="Cambria"/>
      </w:rPr>
      <w:t>Grade:</w:t>
    </w:r>
    <w:r w:rsidR="00E864E0">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576179"/>
    <w:multiLevelType w:val="hybridMultilevel"/>
    <w:tmpl w:val="46E4F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9"/>
  </w:num>
  <w:num w:numId="5">
    <w:abstractNumId w:val="0"/>
  </w:num>
  <w:num w:numId="6">
    <w:abstractNumId w:val="7"/>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D6B45"/>
    <w:rsid w:val="000F0670"/>
    <w:rsid w:val="000F20CE"/>
    <w:rsid w:val="0012629D"/>
    <w:rsid w:val="00151230"/>
    <w:rsid w:val="001A6D85"/>
    <w:rsid w:val="001C2576"/>
    <w:rsid w:val="001C5DCB"/>
    <w:rsid w:val="00200A83"/>
    <w:rsid w:val="00202D28"/>
    <w:rsid w:val="0021601A"/>
    <w:rsid w:val="00234994"/>
    <w:rsid w:val="0024477E"/>
    <w:rsid w:val="00264485"/>
    <w:rsid w:val="002738BF"/>
    <w:rsid w:val="00297D58"/>
    <w:rsid w:val="002C218A"/>
    <w:rsid w:val="00301041"/>
    <w:rsid w:val="003024BA"/>
    <w:rsid w:val="003741AC"/>
    <w:rsid w:val="003838FE"/>
    <w:rsid w:val="003B6411"/>
    <w:rsid w:val="003E220B"/>
    <w:rsid w:val="003E7B20"/>
    <w:rsid w:val="00425A6C"/>
    <w:rsid w:val="00490BDC"/>
    <w:rsid w:val="004946B6"/>
    <w:rsid w:val="005017C8"/>
    <w:rsid w:val="00516534"/>
    <w:rsid w:val="0053111A"/>
    <w:rsid w:val="0056345E"/>
    <w:rsid w:val="00572EA1"/>
    <w:rsid w:val="005845DD"/>
    <w:rsid w:val="005A7100"/>
    <w:rsid w:val="00631AA3"/>
    <w:rsid w:val="00670CCB"/>
    <w:rsid w:val="006B250A"/>
    <w:rsid w:val="007244FC"/>
    <w:rsid w:val="00727AC2"/>
    <w:rsid w:val="00781076"/>
    <w:rsid w:val="00790EA0"/>
    <w:rsid w:val="007A6712"/>
    <w:rsid w:val="007B7ECA"/>
    <w:rsid w:val="007C7575"/>
    <w:rsid w:val="00860BC1"/>
    <w:rsid w:val="00863FA7"/>
    <w:rsid w:val="00872B1D"/>
    <w:rsid w:val="00893496"/>
    <w:rsid w:val="00894C98"/>
    <w:rsid w:val="008B2B6F"/>
    <w:rsid w:val="008D1313"/>
    <w:rsid w:val="008D7FD7"/>
    <w:rsid w:val="008E5118"/>
    <w:rsid w:val="008F3400"/>
    <w:rsid w:val="00954B76"/>
    <w:rsid w:val="009713C5"/>
    <w:rsid w:val="0097634E"/>
    <w:rsid w:val="009A78CD"/>
    <w:rsid w:val="009C4069"/>
    <w:rsid w:val="009E230B"/>
    <w:rsid w:val="009E4B6A"/>
    <w:rsid w:val="00A11FD5"/>
    <w:rsid w:val="00A77BF5"/>
    <w:rsid w:val="00A81B5F"/>
    <w:rsid w:val="00A9764E"/>
    <w:rsid w:val="00AA0D90"/>
    <w:rsid w:val="00AF3E06"/>
    <w:rsid w:val="00B133ED"/>
    <w:rsid w:val="00B33B90"/>
    <w:rsid w:val="00B462F1"/>
    <w:rsid w:val="00B80FAA"/>
    <w:rsid w:val="00BB61A0"/>
    <w:rsid w:val="00BF1414"/>
    <w:rsid w:val="00CD0FC6"/>
    <w:rsid w:val="00CD6C30"/>
    <w:rsid w:val="00CE58DE"/>
    <w:rsid w:val="00D222D9"/>
    <w:rsid w:val="00D43FDB"/>
    <w:rsid w:val="00D52E9D"/>
    <w:rsid w:val="00D63B08"/>
    <w:rsid w:val="00D72A1E"/>
    <w:rsid w:val="00D9201C"/>
    <w:rsid w:val="00DD3D29"/>
    <w:rsid w:val="00DE3B8A"/>
    <w:rsid w:val="00DF5062"/>
    <w:rsid w:val="00DF61A0"/>
    <w:rsid w:val="00E3755B"/>
    <w:rsid w:val="00E4410F"/>
    <w:rsid w:val="00E45E5C"/>
    <w:rsid w:val="00E71BB3"/>
    <w:rsid w:val="00E812B2"/>
    <w:rsid w:val="00E864E0"/>
    <w:rsid w:val="00EE0829"/>
    <w:rsid w:val="00EF48A7"/>
    <w:rsid w:val="00F20928"/>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873E1FF0-5A53-451B-A032-527C824F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83738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83/the-tortilla-factory" TargetMode="External"/><Relationship Id="rId13" Type="http://schemas.openxmlformats.org/officeDocument/2006/relationships/hyperlink" Target="https://ny.pbslearningmedia.org/resource/rtttec13.ela.fdn.theseed/the-carrot-seed/"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ny.pbslearningmedia.org/resource/rtttec13.ela.fdn.pexpseed-1/experimenting-with-seed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etepic.com/app/read/780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az-plus.com/books/leveled-books/book/?id=82&amp;lang=English" TargetMode="External"/><Relationship Id="rId4" Type="http://schemas.openxmlformats.org/officeDocument/2006/relationships/webSettings" Target="webSettings.xml"/><Relationship Id="rId9" Type="http://schemas.openxmlformats.org/officeDocument/2006/relationships/hyperlink" Target="https://www.raz-plus.com/books/leveled-books/book/?id=1437&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4034</Characters>
  <Application>Microsoft Office Word</Application>
  <DocSecurity>0</DocSecurity>
  <Lines>139</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2018-02-09T02:08:00Z</dcterms:created>
  <dcterms:modified xsi:type="dcterms:W3CDTF">2018-02-09T18:07:00Z</dcterms:modified>
</cp:coreProperties>
</file>