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AF1EC0" w14:paraId="44EB19C5" w14:textId="77777777" w:rsidTr="00AF1EC0">
        <w:tc>
          <w:tcPr>
            <w:tcW w:w="14400" w:type="dxa"/>
          </w:tcPr>
          <w:p w14:paraId="1794DCDA" w14:textId="77777777" w:rsidR="00AF1EC0" w:rsidRPr="000B76AB" w:rsidRDefault="00AF1EC0" w:rsidP="00E872DB">
            <w:pPr>
              <w:contextualSpacing/>
              <w:rPr>
                <w:rFonts w:ascii="Lucida Sans" w:hAnsi="Lucida Sans"/>
                <w:i/>
                <w:sz w:val="20"/>
                <w:szCs w:val="20"/>
              </w:rPr>
            </w:pPr>
            <w:r>
              <w:rPr>
                <w:rFonts w:ascii="Lucida Sans" w:hAnsi="Lucida Sans"/>
                <w:sz w:val="20"/>
                <w:szCs w:val="20"/>
              </w:rPr>
              <w:t>About this Resource:</w:t>
            </w:r>
          </w:p>
          <w:p w14:paraId="44E94AE5" w14:textId="1903C741" w:rsidR="00AF1EC0" w:rsidRPr="000C5E90" w:rsidRDefault="00DF053A"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05DC5560" w14:textId="77777777" w:rsidR="00AF1EC0" w:rsidRPr="00B33B90" w:rsidRDefault="00AF1EC0" w:rsidP="00AF1EC0">
      <w:pPr>
        <w:spacing w:after="0" w:line="240" w:lineRule="auto"/>
        <w:contextualSpacing/>
        <w:rPr>
          <w:rFonts w:ascii="Lucida Sans" w:hAnsi="Lucida Sans"/>
          <w:sz w:val="20"/>
          <w:szCs w:val="20"/>
          <w:u w:val="single"/>
        </w:rPr>
      </w:pPr>
    </w:p>
    <w:tbl>
      <w:tblPr>
        <w:tblStyle w:val="TableGrid"/>
        <w:tblW w:w="14580" w:type="dxa"/>
        <w:tblInd w:w="108" w:type="dxa"/>
        <w:tblLayout w:type="fixed"/>
        <w:tblLook w:val="04A0" w:firstRow="1" w:lastRow="0" w:firstColumn="1" w:lastColumn="0" w:noHBand="0" w:noVBand="1"/>
      </w:tblPr>
      <w:tblGrid>
        <w:gridCol w:w="4410"/>
        <w:gridCol w:w="10170"/>
      </w:tblGrid>
      <w:tr w:rsidR="008E5118" w:rsidRPr="00B33B90" w14:paraId="0DD200B4" w14:textId="77777777" w:rsidTr="00AF1EC0">
        <w:trPr>
          <w:trHeight w:val="432"/>
        </w:trPr>
        <w:tc>
          <w:tcPr>
            <w:tcW w:w="1458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AF1EC0">
        <w:trPr>
          <w:trHeight w:val="1142"/>
        </w:trPr>
        <w:tc>
          <w:tcPr>
            <w:tcW w:w="4410" w:type="dxa"/>
            <w:tcBorders>
              <w:top w:val="single" w:sz="4" w:space="0" w:color="auto"/>
            </w:tcBorders>
            <w:shd w:val="clear" w:color="auto" w:fill="F2F2F2" w:themeFill="background1" w:themeFillShade="F2"/>
          </w:tcPr>
          <w:p w14:paraId="14D97734" w14:textId="72CCF76F" w:rsidR="003024BA" w:rsidRDefault="003024BA" w:rsidP="000D6B45">
            <w:pPr>
              <w:rPr>
                <w:rFonts w:ascii="Lucida Sans" w:hAnsi="Lucida Sans"/>
                <w:sz w:val="22"/>
                <w:szCs w:val="22"/>
              </w:rPr>
            </w:pPr>
            <w:r w:rsidRPr="00005C07">
              <w:rPr>
                <w:rFonts w:ascii="Lucida Sans" w:hAnsi="Lucida Sans"/>
                <w:sz w:val="22"/>
                <w:szCs w:val="22"/>
              </w:rPr>
              <w:t>Read Aloud</w:t>
            </w:r>
            <w:r w:rsidR="002658ED">
              <w:rPr>
                <w:rFonts w:ascii="Lucida Sans" w:hAnsi="Lucida Sans"/>
                <w:sz w:val="22"/>
                <w:szCs w:val="22"/>
              </w:rPr>
              <w:t>:</w:t>
            </w:r>
          </w:p>
          <w:p w14:paraId="3546A86D" w14:textId="6E643BAE" w:rsidR="002658ED" w:rsidRDefault="002658ED" w:rsidP="000D6B45">
            <w:pPr>
              <w:rPr>
                <w:rFonts w:ascii="Lucida Sans" w:hAnsi="Lucida Sans"/>
                <w:sz w:val="22"/>
                <w:szCs w:val="22"/>
              </w:rPr>
            </w:pPr>
            <w:r>
              <w:rPr>
                <w:rFonts w:ascii="Lucida Sans" w:hAnsi="Lucida Sans"/>
                <w:sz w:val="22"/>
                <w:szCs w:val="22"/>
              </w:rPr>
              <w:t>Cloudy With a Chance of Meatballs</w:t>
            </w:r>
          </w:p>
          <w:p w14:paraId="16526A84" w14:textId="77777777" w:rsidR="002658ED" w:rsidRPr="00005C07" w:rsidRDefault="002658ED" w:rsidP="000D6B45">
            <w:pPr>
              <w:rPr>
                <w:rFonts w:ascii="Lucida Sans" w:hAnsi="Lucida Sans"/>
                <w:sz w:val="22"/>
                <w:szCs w:val="22"/>
              </w:rPr>
            </w:pPr>
          </w:p>
          <w:p w14:paraId="4F036ECE" w14:textId="77777777" w:rsidR="00006E31" w:rsidRDefault="00101FEB" w:rsidP="00727AC2">
            <w:pPr>
              <w:rPr>
                <w:rFonts w:ascii="Lucida Sans" w:hAnsi="Lucida Sans"/>
                <w:sz w:val="20"/>
                <w:szCs w:val="20"/>
              </w:rPr>
            </w:pPr>
            <w:hyperlink r:id="rId8" w:history="1">
              <w:r w:rsidR="00006E31" w:rsidRPr="002658ED">
                <w:rPr>
                  <w:rStyle w:val="Hyperlink"/>
                  <w:rFonts w:ascii="Lucida Sans" w:hAnsi="Lucida Sans"/>
                  <w:sz w:val="20"/>
                  <w:szCs w:val="20"/>
                </w:rPr>
                <w:t>http://achievethecore.org/page/2594/cloudy-with-a-chance-of-meatballs-grade-2-version</w:t>
              </w:r>
            </w:hyperlink>
          </w:p>
          <w:p w14:paraId="30616241" w14:textId="2DA93282" w:rsidR="008002CC" w:rsidRPr="008002CC" w:rsidRDefault="008002CC" w:rsidP="00727AC2">
            <w:pPr>
              <w:rPr>
                <w:rFonts w:ascii="Lucida Sans" w:hAnsi="Lucida Sans"/>
                <w:sz w:val="20"/>
                <w:szCs w:val="20"/>
              </w:rPr>
            </w:pPr>
          </w:p>
        </w:tc>
        <w:tc>
          <w:tcPr>
            <w:tcW w:w="10170" w:type="dxa"/>
            <w:shd w:val="clear" w:color="auto" w:fill="F2F2F2" w:themeFill="background1" w:themeFillShade="F2"/>
          </w:tcPr>
          <w:p w14:paraId="7A6B116B" w14:textId="77777777" w:rsidR="00A11FD5" w:rsidRPr="002E39E9" w:rsidRDefault="00727AC2" w:rsidP="00727AC2">
            <w:pPr>
              <w:rPr>
                <w:rFonts w:ascii="Lucida Sans" w:hAnsi="Lucida Sans"/>
                <w:b/>
                <w:sz w:val="22"/>
                <w:szCs w:val="22"/>
              </w:rPr>
            </w:pPr>
            <w:r w:rsidRPr="002E39E9">
              <w:rPr>
                <w:rFonts w:ascii="Lucida Sans" w:hAnsi="Lucida Sans"/>
                <w:b/>
                <w:sz w:val="22"/>
                <w:szCs w:val="22"/>
              </w:rPr>
              <w:t>Synopsis of Text:</w:t>
            </w:r>
          </w:p>
          <w:p w14:paraId="267DFBF1" w14:textId="0AF49EAD" w:rsidR="00006E31" w:rsidRPr="002E39E9" w:rsidRDefault="00006E31" w:rsidP="00727AC2">
            <w:pPr>
              <w:contextualSpacing/>
              <w:rPr>
                <w:rFonts w:ascii="Lucida Sans" w:hAnsi="Lucida Sans" w:cstheme="minorHAnsi"/>
                <w:sz w:val="20"/>
                <w:szCs w:val="20"/>
                <w:highlight w:val="lightGray"/>
              </w:rPr>
            </w:pPr>
            <w:r w:rsidRPr="002E39E9">
              <w:rPr>
                <w:rFonts w:ascii="Lucida Sans" w:hAnsi="Lucida Sans" w:cstheme="minorHAnsi"/>
                <w:sz w:val="20"/>
                <w:szCs w:val="20"/>
              </w:rPr>
              <w:t>The story begins with Gran</w:t>
            </w:r>
            <w:r w:rsidR="002E39E9" w:rsidRPr="002E39E9">
              <w:rPr>
                <w:rFonts w:ascii="Lucida Sans" w:hAnsi="Lucida Sans" w:cstheme="minorHAnsi"/>
                <w:sz w:val="20"/>
                <w:szCs w:val="20"/>
              </w:rPr>
              <w:t xml:space="preserve">dpa reliving an old tall-tale. </w:t>
            </w:r>
            <w:proofErr w:type="spellStart"/>
            <w:r w:rsidRPr="002E39E9">
              <w:rPr>
                <w:rFonts w:ascii="Lucida Sans" w:hAnsi="Lucida Sans" w:cstheme="minorHAnsi"/>
                <w:sz w:val="20"/>
                <w:szCs w:val="20"/>
              </w:rPr>
              <w:t>Chewandswallow</w:t>
            </w:r>
            <w:proofErr w:type="spellEnd"/>
            <w:r w:rsidRPr="002E39E9">
              <w:rPr>
                <w:rFonts w:ascii="Lucida Sans" w:hAnsi="Lucida Sans" w:cstheme="minorHAnsi"/>
                <w:sz w:val="20"/>
                <w:szCs w:val="20"/>
              </w:rPr>
              <w:t xml:space="preserve"> was a town like no other…where the townspeople’s food supply fell from the sky!  As the weather becomes unmanageable, the people abandon the town and adapt to a new way of life.</w:t>
            </w:r>
          </w:p>
        </w:tc>
      </w:tr>
      <w:tr w:rsidR="003024BA" w:rsidRPr="00B33B90" w14:paraId="61E678C1" w14:textId="77777777" w:rsidTr="00AF1EC0">
        <w:trPr>
          <w:trHeight w:val="1007"/>
        </w:trPr>
        <w:tc>
          <w:tcPr>
            <w:tcW w:w="4410" w:type="dxa"/>
            <w:tcBorders>
              <w:top w:val="single" w:sz="4" w:space="0" w:color="auto"/>
              <w:bottom w:val="single" w:sz="4" w:space="0" w:color="auto"/>
            </w:tcBorders>
          </w:tcPr>
          <w:p w14:paraId="77A240EE" w14:textId="0317EEEB" w:rsidR="003024BA" w:rsidRPr="00005C07" w:rsidRDefault="00727AC2" w:rsidP="00F55317">
            <w:pPr>
              <w:rPr>
                <w:rFonts w:ascii="Lucida Sans" w:hAnsi="Lucida Sans"/>
                <w:sz w:val="22"/>
                <w:szCs w:val="22"/>
              </w:rPr>
            </w:pPr>
            <w:r w:rsidRPr="00005C07">
              <w:rPr>
                <w:rFonts w:ascii="Lucida Sans" w:hAnsi="Lucida Sans"/>
                <w:sz w:val="22"/>
                <w:szCs w:val="22"/>
              </w:rPr>
              <w:t>Related Text 1:</w:t>
            </w:r>
          </w:p>
          <w:p w14:paraId="4835559B" w14:textId="08D4CD5D" w:rsidR="00376DC7" w:rsidRDefault="002658ED" w:rsidP="00F55317">
            <w:pPr>
              <w:rPr>
                <w:rFonts w:ascii="Lucida Sans" w:hAnsi="Lucida Sans"/>
                <w:sz w:val="22"/>
                <w:szCs w:val="22"/>
              </w:rPr>
            </w:pPr>
            <w:r>
              <w:rPr>
                <w:rFonts w:ascii="Lucida Sans" w:hAnsi="Lucida Sans"/>
                <w:sz w:val="22"/>
                <w:szCs w:val="22"/>
              </w:rPr>
              <w:t>Wild Weather</w:t>
            </w:r>
          </w:p>
          <w:p w14:paraId="66D7167D" w14:textId="77777777" w:rsidR="002658ED" w:rsidRPr="00005C07" w:rsidRDefault="002658ED" w:rsidP="00F55317">
            <w:pPr>
              <w:rPr>
                <w:rFonts w:ascii="Lucida Sans" w:hAnsi="Lucida Sans"/>
                <w:sz w:val="22"/>
                <w:szCs w:val="22"/>
              </w:rPr>
            </w:pPr>
          </w:p>
          <w:p w14:paraId="3905947F" w14:textId="30C7FBE9" w:rsidR="00727AC2" w:rsidRPr="002658ED" w:rsidRDefault="00101FEB" w:rsidP="00F55317">
            <w:pPr>
              <w:rPr>
                <w:rFonts w:ascii="Lucida Sans" w:hAnsi="Lucida Sans"/>
                <w:sz w:val="20"/>
                <w:szCs w:val="20"/>
              </w:rPr>
            </w:pPr>
            <w:hyperlink r:id="rId9" w:anchor="!articleTab:content/" w:history="1">
              <w:r w:rsidR="00376DC7" w:rsidRPr="002658ED">
                <w:rPr>
                  <w:rStyle w:val="Hyperlink"/>
                  <w:rFonts w:ascii="Lucida Sans" w:hAnsi="Lucida Sans"/>
                  <w:sz w:val="20"/>
                  <w:szCs w:val="20"/>
                </w:rPr>
                <w:t>https://www.readworks.org/article/Wild-Weather/f90fa2ff-bea7-4865-9b54-7849a7c0933a#!articleTab:content/</w:t>
              </w:r>
            </w:hyperlink>
          </w:p>
          <w:p w14:paraId="0534F223" w14:textId="67F4E517" w:rsidR="00376DC7" w:rsidRPr="00005C07" w:rsidRDefault="00376DC7" w:rsidP="00F55317">
            <w:pPr>
              <w:rPr>
                <w:rFonts w:ascii="Lucida Sans" w:hAnsi="Lucida Sans"/>
                <w:sz w:val="22"/>
                <w:szCs w:val="22"/>
              </w:rPr>
            </w:pPr>
          </w:p>
        </w:tc>
        <w:tc>
          <w:tcPr>
            <w:tcW w:w="10170" w:type="dxa"/>
          </w:tcPr>
          <w:p w14:paraId="6501661B" w14:textId="6486B1F8" w:rsidR="001A6D85" w:rsidRPr="002658ED" w:rsidRDefault="00727AC2" w:rsidP="00727AC2">
            <w:pPr>
              <w:rPr>
                <w:rFonts w:ascii="Lucida Sans" w:hAnsi="Lucida Sans"/>
                <w:b/>
                <w:sz w:val="22"/>
                <w:szCs w:val="22"/>
              </w:rPr>
            </w:pPr>
            <w:r w:rsidRPr="002658ED">
              <w:rPr>
                <w:rFonts w:ascii="Lucida Sans" w:hAnsi="Lucida Sans"/>
                <w:b/>
                <w:sz w:val="22"/>
                <w:szCs w:val="22"/>
              </w:rPr>
              <w:t>Synopsis, highlighting related learning</w:t>
            </w:r>
            <w:r w:rsidR="002658ED" w:rsidRPr="002658ED">
              <w:rPr>
                <w:rFonts w:ascii="Lucida Sans" w:hAnsi="Lucida Sans"/>
                <w:b/>
                <w:sz w:val="22"/>
                <w:szCs w:val="22"/>
              </w:rPr>
              <w:t>:</w:t>
            </w:r>
          </w:p>
          <w:p w14:paraId="267B43D8" w14:textId="200C2B57" w:rsidR="00790EA0" w:rsidRPr="002658ED" w:rsidRDefault="00376DC7" w:rsidP="00005C07">
            <w:pPr>
              <w:rPr>
                <w:rFonts w:ascii="Lucida Sans" w:hAnsi="Lucida Sans"/>
                <w:sz w:val="20"/>
                <w:szCs w:val="20"/>
              </w:rPr>
            </w:pPr>
            <w:r w:rsidRPr="002658ED">
              <w:rPr>
                <w:rFonts w:ascii="Lucida Sans" w:hAnsi="Lucida Sans"/>
                <w:sz w:val="20"/>
                <w:szCs w:val="20"/>
              </w:rPr>
              <w:t xml:space="preserve">This first resource </w:t>
            </w:r>
            <w:r w:rsidR="00292732" w:rsidRPr="002658ED">
              <w:rPr>
                <w:rFonts w:ascii="Lucida Sans" w:hAnsi="Lucida Sans"/>
                <w:sz w:val="20"/>
                <w:szCs w:val="20"/>
              </w:rPr>
              <w:t xml:space="preserve">reinforces students’ knowledge about weather by giving </w:t>
            </w:r>
            <w:r w:rsidRPr="002658ED">
              <w:rPr>
                <w:rFonts w:ascii="Lucida Sans" w:hAnsi="Lucida Sans"/>
                <w:sz w:val="20"/>
                <w:szCs w:val="20"/>
              </w:rPr>
              <w:t xml:space="preserve">a description </w:t>
            </w:r>
            <w:r w:rsidR="00292732" w:rsidRPr="002658ED">
              <w:rPr>
                <w:rFonts w:ascii="Lucida Sans" w:hAnsi="Lucida Sans"/>
                <w:sz w:val="20"/>
                <w:szCs w:val="20"/>
              </w:rPr>
              <w:t>and</w:t>
            </w:r>
            <w:r w:rsidRPr="002658ED">
              <w:rPr>
                <w:rFonts w:ascii="Lucida Sans" w:hAnsi="Lucida Sans"/>
                <w:sz w:val="20"/>
                <w:szCs w:val="20"/>
              </w:rPr>
              <w:t xml:space="preserve"> characteristics of different types of storms and weather. </w:t>
            </w:r>
            <w:r w:rsidR="004E228C" w:rsidRPr="002658ED">
              <w:rPr>
                <w:rFonts w:ascii="Lucida Sans" w:hAnsi="Lucida Sans"/>
                <w:sz w:val="20"/>
                <w:szCs w:val="20"/>
              </w:rPr>
              <w:t>The article ends by introducing students to the concept that the movement of cool and war</w:t>
            </w:r>
            <w:r w:rsidR="00292732" w:rsidRPr="002658ED">
              <w:rPr>
                <w:rFonts w:ascii="Lucida Sans" w:hAnsi="Lucida Sans"/>
                <w:sz w:val="20"/>
                <w:szCs w:val="20"/>
              </w:rPr>
              <w:t>m air cause</w:t>
            </w:r>
            <w:r w:rsidR="00005C07" w:rsidRPr="002658ED">
              <w:rPr>
                <w:rFonts w:ascii="Lucida Sans" w:hAnsi="Lucida Sans"/>
                <w:sz w:val="20"/>
                <w:szCs w:val="20"/>
              </w:rPr>
              <w:t>s a change in weather</w:t>
            </w:r>
            <w:r w:rsidR="00292732" w:rsidRPr="002658ED">
              <w:rPr>
                <w:rFonts w:ascii="Lucida Sans" w:hAnsi="Lucida Sans"/>
                <w:sz w:val="20"/>
                <w:szCs w:val="20"/>
              </w:rPr>
              <w:t>.</w:t>
            </w:r>
          </w:p>
        </w:tc>
      </w:tr>
      <w:tr w:rsidR="00727AC2" w:rsidRPr="00B33B90" w14:paraId="177ACD21" w14:textId="77777777" w:rsidTr="00AF1EC0">
        <w:trPr>
          <w:trHeight w:val="1007"/>
        </w:trPr>
        <w:tc>
          <w:tcPr>
            <w:tcW w:w="4410" w:type="dxa"/>
            <w:tcBorders>
              <w:top w:val="single" w:sz="4" w:space="0" w:color="auto"/>
              <w:bottom w:val="single" w:sz="4" w:space="0" w:color="auto"/>
            </w:tcBorders>
          </w:tcPr>
          <w:p w14:paraId="5CC8B50E" w14:textId="3CEEDC33" w:rsidR="00727AC2" w:rsidRPr="00005C07" w:rsidRDefault="00727AC2" w:rsidP="00727AC2">
            <w:pPr>
              <w:rPr>
                <w:rFonts w:ascii="Lucida Sans" w:hAnsi="Lucida Sans"/>
                <w:sz w:val="22"/>
                <w:szCs w:val="22"/>
              </w:rPr>
            </w:pPr>
            <w:r w:rsidRPr="00005C07">
              <w:rPr>
                <w:rFonts w:ascii="Lucida Sans" w:hAnsi="Lucida Sans"/>
                <w:sz w:val="22"/>
                <w:szCs w:val="22"/>
              </w:rPr>
              <w:t>Related Text 2:</w:t>
            </w:r>
          </w:p>
          <w:p w14:paraId="5A7668FD" w14:textId="0B5C6EE6" w:rsidR="00727AC2" w:rsidRDefault="004E228C" w:rsidP="00727AC2">
            <w:pPr>
              <w:rPr>
                <w:rFonts w:ascii="Lucida Sans" w:hAnsi="Lucida Sans"/>
                <w:sz w:val="22"/>
                <w:szCs w:val="22"/>
              </w:rPr>
            </w:pPr>
            <w:r w:rsidRPr="00005C07">
              <w:rPr>
                <w:rFonts w:ascii="Lucida Sans" w:hAnsi="Lucida Sans"/>
                <w:sz w:val="22"/>
                <w:szCs w:val="22"/>
              </w:rPr>
              <w:t>Understanding the Weather For</w:t>
            </w:r>
            <w:r w:rsidR="002658ED">
              <w:rPr>
                <w:rFonts w:ascii="Lucida Sans" w:hAnsi="Lucida Sans"/>
                <w:sz w:val="22"/>
                <w:szCs w:val="22"/>
              </w:rPr>
              <w:t>ecast</w:t>
            </w:r>
          </w:p>
          <w:p w14:paraId="741728D2" w14:textId="77777777" w:rsidR="002658ED" w:rsidRPr="00005C07" w:rsidRDefault="002658ED" w:rsidP="00727AC2">
            <w:pPr>
              <w:rPr>
                <w:rFonts w:ascii="Lucida Sans" w:hAnsi="Lucida Sans"/>
                <w:sz w:val="22"/>
                <w:szCs w:val="22"/>
              </w:rPr>
            </w:pPr>
          </w:p>
          <w:p w14:paraId="42C0AAEE" w14:textId="53A2B4C4" w:rsidR="004E228C" w:rsidRPr="002658ED" w:rsidRDefault="00101FEB" w:rsidP="00727AC2">
            <w:pPr>
              <w:rPr>
                <w:rFonts w:ascii="Lucida Sans" w:hAnsi="Lucida Sans"/>
                <w:sz w:val="20"/>
                <w:szCs w:val="20"/>
              </w:rPr>
            </w:pPr>
            <w:hyperlink r:id="rId10" w:history="1">
              <w:r w:rsidR="004E228C" w:rsidRPr="002658ED">
                <w:rPr>
                  <w:rStyle w:val="Hyperlink"/>
                  <w:rFonts w:ascii="Lucida Sans" w:hAnsi="Lucida Sans"/>
                  <w:sz w:val="20"/>
                  <w:szCs w:val="20"/>
                </w:rPr>
                <w:t>http://easyscienceforkids.com/understanding-the-weather-forecast/</w:t>
              </w:r>
            </w:hyperlink>
          </w:p>
          <w:p w14:paraId="4F5D2D72" w14:textId="3DC17C0C" w:rsidR="004E228C" w:rsidRPr="00005C07" w:rsidRDefault="004E228C" w:rsidP="00727AC2">
            <w:pPr>
              <w:rPr>
                <w:rFonts w:ascii="Lucida Sans" w:hAnsi="Lucida Sans"/>
                <w:sz w:val="22"/>
                <w:szCs w:val="22"/>
              </w:rPr>
            </w:pPr>
          </w:p>
        </w:tc>
        <w:tc>
          <w:tcPr>
            <w:tcW w:w="10170" w:type="dxa"/>
          </w:tcPr>
          <w:p w14:paraId="12D9AF66" w14:textId="1E665AE7" w:rsidR="00727AC2" w:rsidRPr="002658ED" w:rsidRDefault="00727AC2" w:rsidP="00727AC2">
            <w:pPr>
              <w:rPr>
                <w:rFonts w:ascii="Lucida Sans" w:hAnsi="Lucida Sans"/>
                <w:b/>
                <w:sz w:val="22"/>
                <w:szCs w:val="22"/>
              </w:rPr>
            </w:pPr>
            <w:r w:rsidRPr="002658ED">
              <w:rPr>
                <w:rFonts w:ascii="Lucida Sans" w:hAnsi="Lucida Sans"/>
                <w:b/>
                <w:sz w:val="22"/>
                <w:szCs w:val="22"/>
              </w:rPr>
              <w:t>Synopsis, highlighting related learning</w:t>
            </w:r>
            <w:r w:rsidR="002658ED" w:rsidRPr="002658ED">
              <w:rPr>
                <w:rFonts w:ascii="Lucida Sans" w:hAnsi="Lucida Sans"/>
                <w:b/>
                <w:sz w:val="22"/>
                <w:szCs w:val="22"/>
              </w:rPr>
              <w:t>:</w:t>
            </w:r>
          </w:p>
          <w:p w14:paraId="44A560AE" w14:textId="304E6814" w:rsidR="00727AC2" w:rsidRPr="002658ED" w:rsidRDefault="004E228C" w:rsidP="00005C07">
            <w:pPr>
              <w:rPr>
                <w:rFonts w:ascii="Lucida Sans" w:hAnsi="Lucida Sans"/>
                <w:sz w:val="20"/>
                <w:szCs w:val="20"/>
              </w:rPr>
            </w:pPr>
            <w:r w:rsidRPr="002658ED">
              <w:rPr>
                <w:rFonts w:ascii="Lucida Sans" w:hAnsi="Lucida Sans"/>
                <w:sz w:val="20"/>
                <w:szCs w:val="20"/>
              </w:rPr>
              <w:t>This article goes deeper as to how air temperature</w:t>
            </w:r>
            <w:r w:rsidR="00292732" w:rsidRPr="002658ED">
              <w:rPr>
                <w:rFonts w:ascii="Lucida Sans" w:hAnsi="Lucida Sans"/>
                <w:sz w:val="20"/>
                <w:szCs w:val="20"/>
              </w:rPr>
              <w:t>, pressure,</w:t>
            </w:r>
            <w:r w:rsidRPr="002658ED">
              <w:rPr>
                <w:rFonts w:ascii="Lucida Sans" w:hAnsi="Lucida Sans"/>
                <w:sz w:val="20"/>
                <w:szCs w:val="20"/>
              </w:rPr>
              <w:t xml:space="preserve"> and movement cause weather changes and how this helps to predict the weather. Students are introduced to terms such as </w:t>
            </w:r>
            <w:r w:rsidR="008002CC">
              <w:rPr>
                <w:rFonts w:ascii="Lucida Sans" w:hAnsi="Lucida Sans"/>
                <w:sz w:val="20"/>
                <w:szCs w:val="20"/>
              </w:rPr>
              <w:t>“</w:t>
            </w:r>
            <w:r w:rsidRPr="002658ED">
              <w:rPr>
                <w:rFonts w:ascii="Lucida Sans" w:hAnsi="Lucida Sans"/>
                <w:sz w:val="20"/>
                <w:szCs w:val="20"/>
              </w:rPr>
              <w:t>weather fronts,</w:t>
            </w:r>
            <w:r w:rsidR="008002CC">
              <w:rPr>
                <w:rFonts w:ascii="Lucida Sans" w:hAnsi="Lucida Sans"/>
                <w:sz w:val="20"/>
                <w:szCs w:val="20"/>
              </w:rPr>
              <w:t>”</w:t>
            </w:r>
            <w:r w:rsidRPr="002658ED">
              <w:rPr>
                <w:rFonts w:ascii="Lucida Sans" w:hAnsi="Lucida Sans"/>
                <w:sz w:val="20"/>
                <w:szCs w:val="20"/>
              </w:rPr>
              <w:t xml:space="preserve"> </w:t>
            </w:r>
            <w:r w:rsidR="008002CC">
              <w:rPr>
                <w:rFonts w:ascii="Lucida Sans" w:hAnsi="Lucida Sans"/>
                <w:sz w:val="20"/>
                <w:szCs w:val="20"/>
              </w:rPr>
              <w:t>“</w:t>
            </w:r>
            <w:r w:rsidRPr="002658ED">
              <w:rPr>
                <w:rFonts w:ascii="Lucida Sans" w:hAnsi="Lucida Sans"/>
                <w:sz w:val="20"/>
                <w:szCs w:val="20"/>
              </w:rPr>
              <w:t>high pressure,</w:t>
            </w:r>
            <w:r w:rsidR="008002CC">
              <w:rPr>
                <w:rFonts w:ascii="Lucida Sans" w:hAnsi="Lucida Sans"/>
                <w:sz w:val="20"/>
                <w:szCs w:val="20"/>
              </w:rPr>
              <w:t>”</w:t>
            </w:r>
            <w:r w:rsidRPr="002658ED">
              <w:rPr>
                <w:rFonts w:ascii="Lucida Sans" w:hAnsi="Lucida Sans"/>
                <w:sz w:val="20"/>
                <w:szCs w:val="20"/>
              </w:rPr>
              <w:t xml:space="preserve"> and </w:t>
            </w:r>
            <w:r w:rsidR="008002CC">
              <w:rPr>
                <w:rFonts w:ascii="Lucida Sans" w:hAnsi="Lucida Sans"/>
                <w:sz w:val="20"/>
                <w:szCs w:val="20"/>
              </w:rPr>
              <w:t>“</w:t>
            </w:r>
            <w:r w:rsidRPr="002658ED">
              <w:rPr>
                <w:rFonts w:ascii="Lucida Sans" w:hAnsi="Lucida Sans"/>
                <w:sz w:val="20"/>
                <w:szCs w:val="20"/>
              </w:rPr>
              <w:t>low pressure</w:t>
            </w:r>
            <w:r w:rsidR="008002CC">
              <w:rPr>
                <w:rFonts w:ascii="Lucida Sans" w:hAnsi="Lucida Sans"/>
                <w:sz w:val="20"/>
                <w:szCs w:val="20"/>
              </w:rPr>
              <w:t>,”</w:t>
            </w:r>
            <w:r w:rsidRPr="002658ED">
              <w:rPr>
                <w:rFonts w:ascii="Lucida Sans" w:hAnsi="Lucida Sans"/>
                <w:sz w:val="20"/>
                <w:szCs w:val="20"/>
              </w:rPr>
              <w:t xml:space="preserve"> furthering their knowledge on the causes of weather.</w:t>
            </w:r>
            <w:r w:rsidR="00E30852" w:rsidRPr="002658ED">
              <w:rPr>
                <w:rFonts w:ascii="Lucida Sans" w:hAnsi="Lucida Sans"/>
                <w:sz w:val="20"/>
                <w:szCs w:val="20"/>
              </w:rPr>
              <w:t xml:space="preserve"> This website also includes a short video clip explaining the concepts in the text.</w:t>
            </w:r>
          </w:p>
        </w:tc>
      </w:tr>
      <w:tr w:rsidR="00727AC2" w:rsidRPr="00B33B90" w14:paraId="13CB8A7A" w14:textId="77777777" w:rsidTr="00AF1EC0">
        <w:trPr>
          <w:trHeight w:val="1007"/>
        </w:trPr>
        <w:tc>
          <w:tcPr>
            <w:tcW w:w="4410" w:type="dxa"/>
            <w:tcBorders>
              <w:top w:val="single" w:sz="4" w:space="0" w:color="auto"/>
            </w:tcBorders>
          </w:tcPr>
          <w:p w14:paraId="7FDB2FE2" w14:textId="4F1516E2" w:rsidR="00727AC2" w:rsidRPr="00005C07" w:rsidRDefault="00727AC2" w:rsidP="00727AC2">
            <w:pPr>
              <w:rPr>
                <w:rFonts w:ascii="Lucida Sans" w:hAnsi="Lucida Sans"/>
                <w:sz w:val="22"/>
                <w:szCs w:val="22"/>
              </w:rPr>
            </w:pPr>
            <w:r w:rsidRPr="00005C07">
              <w:rPr>
                <w:rFonts w:ascii="Lucida Sans" w:hAnsi="Lucida Sans"/>
                <w:sz w:val="22"/>
                <w:szCs w:val="22"/>
              </w:rPr>
              <w:t>Related Text 3:</w:t>
            </w:r>
          </w:p>
          <w:p w14:paraId="2F75314B" w14:textId="6094B927" w:rsidR="00727AC2" w:rsidRDefault="002658ED" w:rsidP="00727AC2">
            <w:pPr>
              <w:rPr>
                <w:rFonts w:ascii="Lucida Sans" w:hAnsi="Lucida Sans"/>
                <w:sz w:val="22"/>
                <w:szCs w:val="22"/>
              </w:rPr>
            </w:pPr>
            <w:r>
              <w:rPr>
                <w:rFonts w:ascii="Lucida Sans" w:hAnsi="Lucida Sans"/>
                <w:sz w:val="22"/>
                <w:szCs w:val="22"/>
              </w:rPr>
              <w:t>Air Pressure</w:t>
            </w:r>
            <w:r w:rsidR="008002CC">
              <w:rPr>
                <w:rFonts w:ascii="Lucida Sans" w:hAnsi="Lucida Sans"/>
                <w:sz w:val="22"/>
                <w:szCs w:val="22"/>
              </w:rPr>
              <w:t xml:space="preserve"> (p</w:t>
            </w:r>
            <w:r w:rsidR="00005C07">
              <w:rPr>
                <w:rFonts w:ascii="Lucida Sans" w:hAnsi="Lucida Sans"/>
                <w:sz w:val="22"/>
                <w:szCs w:val="22"/>
              </w:rPr>
              <w:t xml:space="preserve">. 9 from </w:t>
            </w:r>
            <w:r w:rsidR="00005C07">
              <w:rPr>
                <w:rFonts w:ascii="Lucida Sans" w:hAnsi="Lucida Sans"/>
                <w:i/>
                <w:sz w:val="22"/>
                <w:szCs w:val="22"/>
              </w:rPr>
              <w:t>Severe Weather</w:t>
            </w:r>
            <w:r w:rsidR="00005C07">
              <w:rPr>
                <w:rFonts w:ascii="Lucida Sans" w:hAnsi="Lucida Sans"/>
                <w:sz w:val="22"/>
                <w:szCs w:val="22"/>
              </w:rPr>
              <w:t>)</w:t>
            </w:r>
          </w:p>
          <w:p w14:paraId="28F368F0" w14:textId="77777777" w:rsidR="002658ED" w:rsidRPr="00005C07" w:rsidRDefault="002658ED" w:rsidP="00727AC2">
            <w:pPr>
              <w:rPr>
                <w:rFonts w:ascii="Lucida Sans" w:hAnsi="Lucida Sans"/>
                <w:sz w:val="22"/>
                <w:szCs w:val="22"/>
              </w:rPr>
            </w:pPr>
          </w:p>
          <w:p w14:paraId="4090152D" w14:textId="1D621BF3" w:rsidR="004E228C" w:rsidRPr="008002CC" w:rsidRDefault="00101FEB" w:rsidP="00727AC2">
            <w:pPr>
              <w:rPr>
                <w:rFonts w:ascii="Lucida Sans" w:hAnsi="Lucida Sans"/>
                <w:sz w:val="20"/>
                <w:szCs w:val="20"/>
              </w:rPr>
            </w:pPr>
            <w:hyperlink r:id="rId11" w:history="1">
              <w:r w:rsidR="004E228C" w:rsidRPr="002658ED">
                <w:rPr>
                  <w:rStyle w:val="Hyperlink"/>
                  <w:rFonts w:ascii="Lucida Sans" w:hAnsi="Lucida Sans"/>
                  <w:sz w:val="20"/>
                  <w:szCs w:val="20"/>
                </w:rPr>
                <w:t>https://www.readinga-z.com/books/leveled-books/book/?id=131&amp;lang=English</w:t>
              </w:r>
            </w:hyperlink>
          </w:p>
        </w:tc>
        <w:tc>
          <w:tcPr>
            <w:tcW w:w="10170" w:type="dxa"/>
          </w:tcPr>
          <w:p w14:paraId="34FDD92C" w14:textId="63C380D4" w:rsidR="00727AC2" w:rsidRPr="002658ED" w:rsidRDefault="00727AC2" w:rsidP="00727AC2">
            <w:pPr>
              <w:rPr>
                <w:rFonts w:ascii="Lucida Sans" w:hAnsi="Lucida Sans"/>
                <w:b/>
                <w:sz w:val="22"/>
                <w:szCs w:val="22"/>
              </w:rPr>
            </w:pPr>
            <w:r w:rsidRPr="002658ED">
              <w:rPr>
                <w:rFonts w:ascii="Lucida Sans" w:hAnsi="Lucida Sans"/>
                <w:b/>
                <w:sz w:val="22"/>
                <w:szCs w:val="22"/>
              </w:rPr>
              <w:t>Synopsis, highlighting related learning</w:t>
            </w:r>
            <w:r w:rsidR="002658ED" w:rsidRPr="002658ED">
              <w:rPr>
                <w:rFonts w:ascii="Lucida Sans" w:hAnsi="Lucida Sans"/>
                <w:b/>
                <w:sz w:val="22"/>
                <w:szCs w:val="22"/>
              </w:rPr>
              <w:t>:</w:t>
            </w:r>
          </w:p>
          <w:p w14:paraId="2832A3E0" w14:textId="2DB8FCC6" w:rsidR="00600117" w:rsidRPr="002658ED" w:rsidRDefault="004E228C" w:rsidP="00727AC2">
            <w:pPr>
              <w:rPr>
                <w:rFonts w:ascii="Lucida Sans" w:hAnsi="Lucida Sans"/>
                <w:sz w:val="20"/>
                <w:szCs w:val="20"/>
              </w:rPr>
            </w:pPr>
            <w:r w:rsidRPr="002658ED">
              <w:rPr>
                <w:rFonts w:ascii="Lucida Sans" w:hAnsi="Lucida Sans"/>
                <w:sz w:val="20"/>
                <w:szCs w:val="20"/>
              </w:rPr>
              <w:t xml:space="preserve">This book focuses </w:t>
            </w:r>
            <w:r w:rsidR="00600117" w:rsidRPr="002658ED">
              <w:rPr>
                <w:rFonts w:ascii="Lucida Sans" w:hAnsi="Lucida Sans"/>
                <w:sz w:val="20"/>
                <w:szCs w:val="20"/>
              </w:rPr>
              <w:t xml:space="preserve">both </w:t>
            </w:r>
            <w:r w:rsidR="00005C07" w:rsidRPr="002658ED">
              <w:rPr>
                <w:rFonts w:ascii="Lucida Sans" w:hAnsi="Lucida Sans"/>
                <w:sz w:val="20"/>
                <w:szCs w:val="20"/>
              </w:rPr>
              <w:t>on how weather occurs</w:t>
            </w:r>
            <w:r w:rsidR="00600117" w:rsidRPr="002658ED">
              <w:rPr>
                <w:rFonts w:ascii="Lucida Sans" w:hAnsi="Lucida Sans"/>
                <w:sz w:val="20"/>
                <w:szCs w:val="20"/>
              </w:rPr>
              <w:t xml:space="preserve"> as well as </w:t>
            </w:r>
            <w:r w:rsidR="00005C07" w:rsidRPr="002658ED">
              <w:rPr>
                <w:rFonts w:ascii="Lucida Sans" w:hAnsi="Lucida Sans"/>
                <w:sz w:val="20"/>
                <w:szCs w:val="20"/>
              </w:rPr>
              <w:t xml:space="preserve">on </w:t>
            </w:r>
            <w:r w:rsidR="00600117" w:rsidRPr="002658ED">
              <w:rPr>
                <w:rFonts w:ascii="Lucida Sans" w:hAnsi="Lucida Sans"/>
                <w:sz w:val="20"/>
                <w:szCs w:val="20"/>
              </w:rPr>
              <w:t>different types of severe weather. For the purposes of this set, page 9 is recommended to further build student knowledge on air pressure, air temperature, and the r</w:t>
            </w:r>
            <w:r w:rsidR="00005C07" w:rsidRPr="002658ED">
              <w:rPr>
                <w:rFonts w:ascii="Lucida Sans" w:hAnsi="Lucida Sans"/>
                <w:sz w:val="20"/>
                <w:szCs w:val="20"/>
              </w:rPr>
              <w:t>ole that this plays on weather.</w:t>
            </w:r>
          </w:p>
          <w:p w14:paraId="76F5FC15" w14:textId="77777777" w:rsidR="00005C07" w:rsidRPr="002658ED" w:rsidRDefault="00005C07" w:rsidP="00727AC2">
            <w:pPr>
              <w:rPr>
                <w:rFonts w:ascii="Lucida Sans" w:hAnsi="Lucida Sans"/>
                <w:sz w:val="20"/>
                <w:szCs w:val="20"/>
              </w:rPr>
            </w:pPr>
          </w:p>
          <w:p w14:paraId="3E9B3816" w14:textId="77777777" w:rsidR="004E228C" w:rsidRDefault="00600117" w:rsidP="00005C07">
            <w:pPr>
              <w:rPr>
                <w:rFonts w:ascii="Lucida Sans" w:hAnsi="Lucida Sans"/>
                <w:i/>
                <w:sz w:val="20"/>
                <w:szCs w:val="20"/>
              </w:rPr>
            </w:pPr>
            <w:r w:rsidRPr="002658ED">
              <w:rPr>
                <w:rFonts w:ascii="Lucida Sans" w:hAnsi="Lucida Sans"/>
                <w:i/>
                <w:sz w:val="20"/>
                <w:szCs w:val="20"/>
              </w:rPr>
              <w:t xml:space="preserve">Note: This text is recommended </w:t>
            </w:r>
            <w:r w:rsidR="00CC7903" w:rsidRPr="002658ED">
              <w:rPr>
                <w:rFonts w:ascii="Lucida Sans" w:hAnsi="Lucida Sans"/>
                <w:i/>
                <w:sz w:val="20"/>
                <w:szCs w:val="20"/>
              </w:rPr>
              <w:t>for 3</w:t>
            </w:r>
            <w:r w:rsidR="00CC7903" w:rsidRPr="002658ED">
              <w:rPr>
                <w:rFonts w:ascii="Lucida Sans" w:hAnsi="Lucida Sans"/>
                <w:i/>
                <w:sz w:val="20"/>
                <w:szCs w:val="20"/>
                <w:vertAlign w:val="superscript"/>
              </w:rPr>
              <w:t>rd</w:t>
            </w:r>
            <w:r w:rsidR="00CC7903" w:rsidRPr="002658ED">
              <w:rPr>
                <w:rFonts w:ascii="Lucida Sans" w:hAnsi="Lucida Sans"/>
                <w:i/>
                <w:sz w:val="20"/>
                <w:szCs w:val="20"/>
              </w:rPr>
              <w:t xml:space="preserve"> grade students.</w:t>
            </w:r>
            <w:r w:rsidRPr="002658ED">
              <w:rPr>
                <w:rFonts w:ascii="Lucida Sans" w:hAnsi="Lucida Sans"/>
                <w:i/>
                <w:sz w:val="20"/>
                <w:szCs w:val="20"/>
              </w:rPr>
              <w:t xml:space="preserve"> </w:t>
            </w:r>
            <w:r w:rsidR="00CC7903" w:rsidRPr="002658ED">
              <w:rPr>
                <w:rFonts w:ascii="Lucida Sans" w:hAnsi="Lucida Sans"/>
                <w:i/>
                <w:sz w:val="20"/>
                <w:szCs w:val="20"/>
              </w:rPr>
              <w:t>With</w:t>
            </w:r>
            <w:r w:rsidRPr="002658ED">
              <w:rPr>
                <w:rFonts w:ascii="Lucida Sans" w:hAnsi="Lucida Sans"/>
                <w:i/>
                <w:sz w:val="20"/>
                <w:szCs w:val="20"/>
              </w:rPr>
              <w:t xml:space="preserve"> teacher support, pages 5-12 </w:t>
            </w:r>
            <w:r w:rsidR="00292732" w:rsidRPr="002658ED">
              <w:rPr>
                <w:rFonts w:ascii="Lucida Sans" w:hAnsi="Lucida Sans"/>
                <w:i/>
                <w:sz w:val="20"/>
                <w:szCs w:val="20"/>
              </w:rPr>
              <w:t>could also</w:t>
            </w:r>
            <w:r w:rsidRPr="002658ED">
              <w:rPr>
                <w:rFonts w:ascii="Lucida Sans" w:hAnsi="Lucida Sans"/>
                <w:i/>
                <w:sz w:val="20"/>
                <w:szCs w:val="20"/>
              </w:rPr>
              <w:t xml:space="preserve"> serv</w:t>
            </w:r>
            <w:r w:rsidR="00005C07" w:rsidRPr="002658ED">
              <w:rPr>
                <w:rFonts w:ascii="Lucida Sans" w:hAnsi="Lucida Sans"/>
                <w:i/>
                <w:sz w:val="20"/>
                <w:szCs w:val="20"/>
              </w:rPr>
              <w:t xml:space="preserve">e to build student knowledge about </w:t>
            </w:r>
            <w:r w:rsidRPr="002658ED">
              <w:rPr>
                <w:rFonts w:ascii="Lucida Sans" w:hAnsi="Lucida Sans"/>
                <w:i/>
                <w:sz w:val="20"/>
                <w:szCs w:val="20"/>
              </w:rPr>
              <w:t xml:space="preserve">temperature, wind, and moisture and how </w:t>
            </w:r>
            <w:r w:rsidR="00005C07" w:rsidRPr="002658ED">
              <w:rPr>
                <w:rFonts w:ascii="Lucida Sans" w:hAnsi="Lucida Sans"/>
                <w:i/>
                <w:sz w:val="20"/>
                <w:szCs w:val="20"/>
              </w:rPr>
              <w:t>each</w:t>
            </w:r>
            <w:r w:rsidRPr="002658ED">
              <w:rPr>
                <w:rFonts w:ascii="Lucida Sans" w:hAnsi="Lucida Sans"/>
                <w:i/>
                <w:sz w:val="20"/>
                <w:szCs w:val="20"/>
              </w:rPr>
              <w:t xml:space="preserve"> affect</w:t>
            </w:r>
            <w:r w:rsidR="00005C07" w:rsidRPr="002658ED">
              <w:rPr>
                <w:rFonts w:ascii="Lucida Sans" w:hAnsi="Lucida Sans"/>
                <w:i/>
                <w:sz w:val="20"/>
                <w:szCs w:val="20"/>
              </w:rPr>
              <w:t>s</w:t>
            </w:r>
            <w:r w:rsidRPr="002658ED">
              <w:rPr>
                <w:rFonts w:ascii="Lucida Sans" w:hAnsi="Lucida Sans"/>
                <w:i/>
                <w:sz w:val="20"/>
                <w:szCs w:val="20"/>
              </w:rPr>
              <w:t xml:space="preserve"> weather.</w:t>
            </w:r>
          </w:p>
          <w:p w14:paraId="72892E8B" w14:textId="52186336" w:rsidR="002658ED" w:rsidRPr="00CC7903" w:rsidRDefault="002658ED" w:rsidP="00005C07">
            <w:pPr>
              <w:rPr>
                <w:rFonts w:ascii="Lucida Sans" w:hAnsi="Lucida Sans"/>
                <w:i/>
                <w:sz w:val="22"/>
                <w:szCs w:val="22"/>
              </w:rPr>
            </w:pPr>
          </w:p>
        </w:tc>
      </w:tr>
    </w:tbl>
    <w:p w14:paraId="3680C672" w14:textId="55D4A5D7" w:rsidR="00FD64EE" w:rsidRDefault="00FD64EE">
      <w:pPr>
        <w:rPr>
          <w:rFonts w:ascii="Lucida Sans" w:hAnsi="Lucida Sans"/>
        </w:rPr>
      </w:pPr>
    </w:p>
    <w:tbl>
      <w:tblPr>
        <w:tblStyle w:val="TableGrid"/>
        <w:tblW w:w="14580" w:type="dxa"/>
        <w:tblInd w:w="108" w:type="dxa"/>
        <w:tblLayout w:type="fixed"/>
        <w:tblLook w:val="04A0" w:firstRow="1" w:lastRow="0" w:firstColumn="1" w:lastColumn="0" w:noHBand="0" w:noVBand="1"/>
      </w:tblPr>
      <w:tblGrid>
        <w:gridCol w:w="4410"/>
        <w:gridCol w:w="10170"/>
      </w:tblGrid>
      <w:tr w:rsidR="00727AC2" w:rsidRPr="00B33B90" w14:paraId="0FEB2597" w14:textId="77777777" w:rsidTr="00AF1EC0">
        <w:trPr>
          <w:trHeight w:val="360"/>
        </w:trPr>
        <w:tc>
          <w:tcPr>
            <w:tcW w:w="14580" w:type="dxa"/>
            <w:gridSpan w:val="2"/>
            <w:shd w:val="clear" w:color="auto" w:fill="22A469"/>
            <w:vAlign w:val="center"/>
          </w:tcPr>
          <w:p w14:paraId="2C3532D0" w14:textId="23943E9E" w:rsidR="00727AC2" w:rsidRPr="00B33B90" w:rsidRDefault="00727AC2" w:rsidP="002658ED">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AF1EC0">
        <w:trPr>
          <w:trHeight w:val="962"/>
        </w:trPr>
        <w:tc>
          <w:tcPr>
            <w:tcW w:w="4410" w:type="dxa"/>
          </w:tcPr>
          <w:p w14:paraId="17DAD18A" w14:textId="6B90D50F" w:rsidR="00600117" w:rsidRDefault="002658ED">
            <w:pPr>
              <w:rPr>
                <w:rFonts w:ascii="Lucida Sans" w:hAnsi="Lucida Sans"/>
                <w:sz w:val="22"/>
                <w:szCs w:val="22"/>
              </w:rPr>
            </w:pPr>
            <w:r>
              <w:rPr>
                <w:rFonts w:ascii="Lucida Sans" w:hAnsi="Lucida Sans"/>
                <w:sz w:val="22"/>
                <w:szCs w:val="22"/>
              </w:rPr>
              <w:t>Our World: What is Weather?</w:t>
            </w:r>
          </w:p>
          <w:p w14:paraId="2E4A8860" w14:textId="7C5EA250" w:rsidR="002658ED" w:rsidRPr="00005C07" w:rsidRDefault="002658ED">
            <w:pPr>
              <w:rPr>
                <w:rFonts w:ascii="Lucida Sans" w:hAnsi="Lucida Sans"/>
                <w:sz w:val="22"/>
                <w:szCs w:val="22"/>
              </w:rPr>
            </w:pPr>
          </w:p>
          <w:p w14:paraId="084385AE" w14:textId="7B3FD36D" w:rsidR="00005C07" w:rsidRPr="002658ED" w:rsidRDefault="00101FEB">
            <w:pPr>
              <w:rPr>
                <w:rFonts w:ascii="Lucida Sans" w:hAnsi="Lucida Sans"/>
                <w:color w:val="0563C1" w:themeColor="hyperlink"/>
                <w:sz w:val="20"/>
                <w:szCs w:val="20"/>
                <w:u w:val="single"/>
              </w:rPr>
            </w:pPr>
            <w:hyperlink r:id="rId12" w:history="1">
              <w:r w:rsidR="00600117" w:rsidRPr="002658ED">
                <w:rPr>
                  <w:rStyle w:val="Hyperlink"/>
                  <w:rFonts w:ascii="Lucida Sans" w:hAnsi="Lucida Sans"/>
                  <w:sz w:val="20"/>
                  <w:szCs w:val="20"/>
                </w:rPr>
                <w:t>https://www.youtube.com/watch?v=UtgFHHhm‌1xU</w:t>
              </w:r>
            </w:hyperlink>
          </w:p>
        </w:tc>
        <w:tc>
          <w:tcPr>
            <w:tcW w:w="10170" w:type="dxa"/>
          </w:tcPr>
          <w:p w14:paraId="17E06A4A" w14:textId="1DC53A4C" w:rsidR="00727AC2" w:rsidRPr="002658ED" w:rsidRDefault="00727AC2">
            <w:pPr>
              <w:rPr>
                <w:rFonts w:ascii="Lucida Sans" w:hAnsi="Lucida Sans"/>
                <w:b/>
                <w:sz w:val="22"/>
                <w:szCs w:val="22"/>
              </w:rPr>
            </w:pPr>
            <w:r w:rsidRPr="002658ED">
              <w:rPr>
                <w:rFonts w:ascii="Lucida Sans" w:hAnsi="Lucida Sans"/>
                <w:b/>
                <w:sz w:val="22"/>
                <w:szCs w:val="22"/>
              </w:rPr>
              <w:t>Description/rationale for inclusion</w:t>
            </w:r>
            <w:r w:rsidR="002658ED">
              <w:rPr>
                <w:rFonts w:ascii="Lucida Sans" w:hAnsi="Lucida Sans"/>
                <w:b/>
                <w:sz w:val="22"/>
                <w:szCs w:val="22"/>
              </w:rPr>
              <w:t>:</w:t>
            </w:r>
          </w:p>
          <w:p w14:paraId="4B0DC508" w14:textId="323DDC09" w:rsidR="00CC7903" w:rsidRPr="002658ED" w:rsidRDefault="00CC7903">
            <w:pPr>
              <w:rPr>
                <w:rFonts w:ascii="Lucida Sans" w:hAnsi="Lucida Sans"/>
                <w:sz w:val="20"/>
                <w:szCs w:val="20"/>
              </w:rPr>
            </w:pPr>
            <w:r w:rsidRPr="002658ED">
              <w:rPr>
                <w:rFonts w:ascii="Lucida Sans" w:hAnsi="Lucida Sans"/>
                <w:sz w:val="20"/>
                <w:szCs w:val="20"/>
              </w:rPr>
              <w:t>This</w:t>
            </w:r>
            <w:r w:rsidR="005918F2" w:rsidRPr="002658ED">
              <w:rPr>
                <w:rFonts w:ascii="Lucida Sans" w:hAnsi="Lucida Sans"/>
                <w:sz w:val="20"/>
                <w:szCs w:val="20"/>
              </w:rPr>
              <w:t xml:space="preserve"> 3-</w:t>
            </w:r>
            <w:r w:rsidR="00292732" w:rsidRPr="002658ED">
              <w:rPr>
                <w:rFonts w:ascii="Lucida Sans" w:hAnsi="Lucida Sans"/>
                <w:sz w:val="20"/>
                <w:szCs w:val="20"/>
              </w:rPr>
              <w:t>minute</w:t>
            </w:r>
            <w:r w:rsidRPr="002658ED">
              <w:rPr>
                <w:rFonts w:ascii="Lucida Sans" w:hAnsi="Lucida Sans"/>
                <w:sz w:val="20"/>
                <w:szCs w:val="20"/>
              </w:rPr>
              <w:t xml:space="preserve"> video resource </w:t>
            </w:r>
            <w:r w:rsidR="00E30852" w:rsidRPr="002658ED">
              <w:rPr>
                <w:rFonts w:ascii="Lucida Sans" w:hAnsi="Lucida Sans"/>
                <w:sz w:val="20"/>
                <w:szCs w:val="20"/>
              </w:rPr>
              <w:t xml:space="preserve">contains information that will </w:t>
            </w:r>
            <w:r w:rsidRPr="002658ED">
              <w:rPr>
                <w:rFonts w:ascii="Lucida Sans" w:hAnsi="Lucida Sans"/>
                <w:sz w:val="20"/>
                <w:szCs w:val="20"/>
              </w:rPr>
              <w:t>reinforce information about how air pressure, heat, wind</w:t>
            </w:r>
            <w:r w:rsidR="008002CC">
              <w:rPr>
                <w:rFonts w:ascii="Lucida Sans" w:hAnsi="Lucida Sans"/>
                <w:sz w:val="20"/>
                <w:szCs w:val="20"/>
              </w:rPr>
              <w:t>,</w:t>
            </w:r>
            <w:r w:rsidRPr="002658ED">
              <w:rPr>
                <w:rFonts w:ascii="Lucida Sans" w:hAnsi="Lucida Sans"/>
                <w:sz w:val="20"/>
                <w:szCs w:val="20"/>
              </w:rPr>
              <w:t xml:space="preserve"> and moisture in Earth’s atmosphere are the driving forces behind weather. </w:t>
            </w:r>
            <w:r w:rsidR="00292732" w:rsidRPr="002658ED">
              <w:rPr>
                <w:rFonts w:ascii="Lucida Sans" w:hAnsi="Lucida Sans"/>
                <w:sz w:val="20"/>
                <w:szCs w:val="20"/>
              </w:rPr>
              <w:t>It provides visuals to reinforce the concepts</w:t>
            </w:r>
            <w:r w:rsidR="008002CC">
              <w:rPr>
                <w:rFonts w:ascii="Lucida Sans" w:hAnsi="Lucida Sans"/>
                <w:sz w:val="20"/>
                <w:szCs w:val="20"/>
              </w:rPr>
              <w:t>,</w:t>
            </w:r>
            <w:r w:rsidR="00292732" w:rsidRPr="002658ED">
              <w:rPr>
                <w:rFonts w:ascii="Lucida Sans" w:hAnsi="Lucida Sans"/>
                <w:sz w:val="20"/>
                <w:szCs w:val="20"/>
              </w:rPr>
              <w:t xml:space="preserve"> as well.</w:t>
            </w:r>
          </w:p>
        </w:tc>
      </w:tr>
      <w:tr w:rsidR="00727AC2" w:rsidRPr="00B33B90" w14:paraId="171901A7" w14:textId="77777777" w:rsidTr="00AF1EC0">
        <w:tc>
          <w:tcPr>
            <w:tcW w:w="4410" w:type="dxa"/>
          </w:tcPr>
          <w:p w14:paraId="36E9FE6B" w14:textId="60B05112" w:rsidR="00CC7903" w:rsidRDefault="00CC7903">
            <w:pPr>
              <w:rPr>
                <w:rFonts w:ascii="Lucida Sans" w:hAnsi="Lucida Sans"/>
                <w:sz w:val="22"/>
                <w:szCs w:val="22"/>
              </w:rPr>
            </w:pPr>
            <w:r w:rsidRPr="00005C07">
              <w:rPr>
                <w:rFonts w:ascii="Lucida Sans" w:hAnsi="Lucida Sans"/>
                <w:sz w:val="22"/>
                <w:szCs w:val="22"/>
              </w:rPr>
              <w:t>Interactive Sites for Educ</w:t>
            </w:r>
            <w:r w:rsidR="002658ED">
              <w:rPr>
                <w:rFonts w:ascii="Lucida Sans" w:hAnsi="Lucida Sans"/>
                <w:sz w:val="22"/>
                <w:szCs w:val="22"/>
              </w:rPr>
              <w:t>ation</w:t>
            </w:r>
          </w:p>
          <w:p w14:paraId="0A7ABF36" w14:textId="77777777" w:rsidR="002658ED" w:rsidRPr="00005C07" w:rsidRDefault="002658ED">
            <w:pPr>
              <w:rPr>
                <w:rFonts w:ascii="Lucida Sans" w:hAnsi="Lucida Sans"/>
                <w:sz w:val="22"/>
                <w:szCs w:val="22"/>
              </w:rPr>
            </w:pPr>
          </w:p>
          <w:p w14:paraId="76A7FDDE" w14:textId="5F6FB88A" w:rsidR="00CC7903" w:rsidRPr="002658ED" w:rsidRDefault="00101FEB">
            <w:pPr>
              <w:rPr>
                <w:rFonts w:ascii="Lucida Sans" w:hAnsi="Lucida Sans"/>
                <w:sz w:val="20"/>
                <w:szCs w:val="20"/>
              </w:rPr>
            </w:pPr>
            <w:hyperlink r:id="rId13" w:history="1">
              <w:r w:rsidR="00CC7903" w:rsidRPr="002658ED">
                <w:rPr>
                  <w:rStyle w:val="Hyperlink"/>
                  <w:rFonts w:ascii="Lucida Sans" w:hAnsi="Lucida Sans"/>
                  <w:sz w:val="20"/>
                  <w:szCs w:val="20"/>
                </w:rPr>
                <w:t>http://interactivesites.weebly.com/seasons--weather.html</w:t>
              </w:r>
            </w:hyperlink>
          </w:p>
          <w:p w14:paraId="47E49DC3" w14:textId="0F24178C" w:rsidR="00CC7903" w:rsidRPr="00005C07" w:rsidRDefault="00CC7903">
            <w:pPr>
              <w:rPr>
                <w:rFonts w:ascii="Lucida Sans" w:hAnsi="Lucida Sans"/>
                <w:sz w:val="22"/>
                <w:szCs w:val="22"/>
              </w:rPr>
            </w:pPr>
          </w:p>
        </w:tc>
        <w:tc>
          <w:tcPr>
            <w:tcW w:w="10170" w:type="dxa"/>
          </w:tcPr>
          <w:p w14:paraId="21E58609" w14:textId="10E434AB" w:rsidR="00727AC2" w:rsidRPr="002658ED" w:rsidRDefault="00727AC2">
            <w:pPr>
              <w:rPr>
                <w:rFonts w:ascii="Lucida Sans" w:hAnsi="Lucida Sans"/>
                <w:b/>
                <w:sz w:val="22"/>
                <w:szCs w:val="22"/>
              </w:rPr>
            </w:pPr>
            <w:r w:rsidRPr="002658ED">
              <w:rPr>
                <w:rFonts w:ascii="Lucida Sans" w:hAnsi="Lucida Sans"/>
                <w:b/>
                <w:sz w:val="22"/>
                <w:szCs w:val="22"/>
              </w:rPr>
              <w:t>Description/rationale for inclusion</w:t>
            </w:r>
            <w:r w:rsidR="002658ED" w:rsidRPr="002658ED">
              <w:rPr>
                <w:rFonts w:ascii="Lucida Sans" w:hAnsi="Lucida Sans"/>
                <w:b/>
                <w:sz w:val="22"/>
                <w:szCs w:val="22"/>
              </w:rPr>
              <w:t>:</w:t>
            </w:r>
          </w:p>
          <w:p w14:paraId="2885263F" w14:textId="56F8FDC6" w:rsidR="008002CC" w:rsidRPr="008002CC" w:rsidRDefault="000D7385" w:rsidP="000D7385">
            <w:pPr>
              <w:rPr>
                <w:rFonts w:ascii="Lucida Sans" w:hAnsi="Lucida Sans"/>
                <w:sz w:val="20"/>
                <w:szCs w:val="20"/>
              </w:rPr>
            </w:pPr>
            <w:r w:rsidRPr="002658ED">
              <w:rPr>
                <w:rFonts w:ascii="Lucida Sans" w:hAnsi="Lucida Sans"/>
                <w:sz w:val="20"/>
                <w:szCs w:val="20"/>
              </w:rPr>
              <w:t>This website</w:t>
            </w:r>
            <w:r w:rsidR="00CC7903" w:rsidRPr="002658ED">
              <w:rPr>
                <w:rFonts w:ascii="Lucida Sans" w:hAnsi="Lucida Sans"/>
                <w:sz w:val="20"/>
                <w:szCs w:val="20"/>
              </w:rPr>
              <w:t xml:space="preserve"> hosts 16 different interactive websites that students may enjoy to either reinforce weather knowledge they have gained, or see how some of their knowledge can be put to use. Students can learn additional </w:t>
            </w:r>
            <w:r w:rsidRPr="002658ED">
              <w:rPr>
                <w:rFonts w:ascii="Lucida Sans" w:hAnsi="Lucida Sans"/>
                <w:sz w:val="20"/>
                <w:szCs w:val="20"/>
              </w:rPr>
              <w:t xml:space="preserve">information about weather, participate in dressing for weather, create weather maps, etc. Particularly recommended is the </w:t>
            </w:r>
            <w:r w:rsidR="00CC7903" w:rsidRPr="002658ED">
              <w:rPr>
                <w:rFonts w:ascii="Lucida Sans" w:hAnsi="Lucida Sans"/>
                <w:sz w:val="20"/>
                <w:szCs w:val="20"/>
              </w:rPr>
              <w:t>12</w:t>
            </w:r>
            <w:r w:rsidR="00CC7903" w:rsidRPr="002658ED">
              <w:rPr>
                <w:rFonts w:ascii="Lucida Sans" w:hAnsi="Lucida Sans"/>
                <w:sz w:val="20"/>
                <w:szCs w:val="20"/>
                <w:vertAlign w:val="superscript"/>
              </w:rPr>
              <w:t>th</w:t>
            </w:r>
            <w:r w:rsidR="00CC7903" w:rsidRPr="002658ED">
              <w:rPr>
                <w:rFonts w:ascii="Lucida Sans" w:hAnsi="Lucida Sans"/>
                <w:sz w:val="20"/>
                <w:szCs w:val="20"/>
              </w:rPr>
              <w:t xml:space="preserve"> </w:t>
            </w:r>
            <w:r w:rsidRPr="002658ED">
              <w:rPr>
                <w:rFonts w:ascii="Lucida Sans" w:hAnsi="Lucida Sans"/>
                <w:sz w:val="20"/>
                <w:szCs w:val="20"/>
              </w:rPr>
              <w:t>website on the list</w:t>
            </w:r>
            <w:r w:rsidR="00292732" w:rsidRPr="002658ED">
              <w:rPr>
                <w:rFonts w:ascii="Lucida Sans" w:hAnsi="Lucida Sans"/>
                <w:sz w:val="20"/>
                <w:szCs w:val="20"/>
              </w:rPr>
              <w:t xml:space="preserve"> titled “Air Masses</w:t>
            </w:r>
            <w:r w:rsidR="008002CC">
              <w:rPr>
                <w:rFonts w:ascii="Lucida Sans" w:hAnsi="Lucida Sans"/>
                <w:sz w:val="20"/>
                <w:szCs w:val="20"/>
              </w:rPr>
              <w:t>,</w:t>
            </w:r>
            <w:r w:rsidR="00292732" w:rsidRPr="002658ED">
              <w:rPr>
                <w:rFonts w:ascii="Lucida Sans" w:hAnsi="Lucida Sans"/>
                <w:sz w:val="20"/>
                <w:szCs w:val="20"/>
              </w:rPr>
              <w:t>”</w:t>
            </w:r>
            <w:r w:rsidRPr="002658ED">
              <w:rPr>
                <w:rFonts w:ascii="Lucida Sans" w:hAnsi="Lucida Sans"/>
                <w:sz w:val="20"/>
                <w:szCs w:val="20"/>
              </w:rPr>
              <w:t xml:space="preserve"> which provides a visual and quick description of air pressure and how it works.</w:t>
            </w:r>
          </w:p>
        </w:tc>
      </w:tr>
      <w:tr w:rsidR="00727AC2" w:rsidRPr="00B33B90" w14:paraId="36E0CED4" w14:textId="77777777" w:rsidTr="00AF1EC0">
        <w:trPr>
          <w:trHeight w:val="360"/>
        </w:trPr>
        <w:tc>
          <w:tcPr>
            <w:tcW w:w="14580" w:type="dxa"/>
            <w:gridSpan w:val="2"/>
            <w:shd w:val="clear" w:color="auto" w:fill="22A469"/>
            <w:vAlign w:val="center"/>
          </w:tcPr>
          <w:p w14:paraId="605EFB70" w14:textId="4DF38AE4" w:rsidR="00727AC2" w:rsidRPr="00B33B90" w:rsidRDefault="002658ED" w:rsidP="002658ED">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AF1EC0">
        <w:tc>
          <w:tcPr>
            <w:tcW w:w="4410" w:type="dxa"/>
          </w:tcPr>
          <w:p w14:paraId="696B7E5E" w14:textId="13D0A603" w:rsidR="00E30852" w:rsidRPr="00B33B90" w:rsidRDefault="00727AC2" w:rsidP="005C3615">
            <w:pPr>
              <w:rPr>
                <w:rFonts w:ascii="Lucida Sans" w:hAnsi="Lucida Sans"/>
                <w:sz w:val="22"/>
                <w:szCs w:val="22"/>
              </w:rPr>
            </w:pPr>
            <w:r w:rsidRPr="00B33B90">
              <w:rPr>
                <w:rFonts w:ascii="Lucida Sans" w:hAnsi="Lucida Sans"/>
                <w:sz w:val="22"/>
                <w:szCs w:val="22"/>
              </w:rPr>
              <w:t>Text Type 1:</w:t>
            </w:r>
            <w:r w:rsidR="002658ED">
              <w:rPr>
                <w:rFonts w:ascii="Lucida Sans" w:hAnsi="Lucida Sans"/>
                <w:sz w:val="22"/>
                <w:szCs w:val="22"/>
              </w:rPr>
              <w:t xml:space="preserve"> N</w:t>
            </w:r>
            <w:r w:rsidR="00292732">
              <w:rPr>
                <w:rFonts w:ascii="Lucida Sans" w:hAnsi="Lucida Sans"/>
                <w:sz w:val="22"/>
                <w:szCs w:val="22"/>
              </w:rPr>
              <w:t>arrative</w:t>
            </w:r>
          </w:p>
        </w:tc>
        <w:tc>
          <w:tcPr>
            <w:tcW w:w="10170" w:type="dxa"/>
          </w:tcPr>
          <w:p w14:paraId="5961B950" w14:textId="49C70D11" w:rsidR="00005C07" w:rsidRPr="002658ED" w:rsidRDefault="00727AC2" w:rsidP="005C3615">
            <w:pPr>
              <w:rPr>
                <w:rFonts w:ascii="Lucida Sans" w:hAnsi="Lucida Sans"/>
                <w:b/>
                <w:sz w:val="22"/>
                <w:szCs w:val="22"/>
              </w:rPr>
            </w:pPr>
            <w:r w:rsidRPr="002658ED">
              <w:rPr>
                <w:rFonts w:ascii="Lucida Sans" w:hAnsi="Lucida Sans"/>
                <w:b/>
                <w:sz w:val="22"/>
                <w:szCs w:val="22"/>
              </w:rPr>
              <w:t>Description of task</w:t>
            </w:r>
            <w:r w:rsidR="002658ED" w:rsidRPr="002658ED">
              <w:rPr>
                <w:rFonts w:ascii="Lucida Sans" w:hAnsi="Lucida Sans"/>
                <w:b/>
                <w:sz w:val="22"/>
                <w:szCs w:val="22"/>
              </w:rPr>
              <w:t>:</w:t>
            </w:r>
          </w:p>
          <w:p w14:paraId="2C5E6589" w14:textId="77777777" w:rsidR="008002CC" w:rsidRDefault="00292732" w:rsidP="00005C07">
            <w:pPr>
              <w:rPr>
                <w:rFonts w:ascii="Lucida Sans" w:hAnsi="Lucida Sans"/>
                <w:sz w:val="20"/>
                <w:szCs w:val="20"/>
              </w:rPr>
            </w:pPr>
            <w:r w:rsidRPr="002658ED">
              <w:rPr>
                <w:rFonts w:ascii="Lucida Sans" w:hAnsi="Lucida Sans"/>
                <w:sz w:val="20"/>
                <w:szCs w:val="20"/>
              </w:rPr>
              <w:t>Think about what you have learned about how high pressure and low pressure in the air affect weather. Apply that knowledge to the following task:</w:t>
            </w:r>
            <w:r w:rsidR="00005C07" w:rsidRPr="002658ED">
              <w:rPr>
                <w:rFonts w:ascii="Lucida Sans" w:hAnsi="Lucida Sans"/>
                <w:sz w:val="20"/>
                <w:szCs w:val="20"/>
              </w:rPr>
              <w:t xml:space="preserve"> </w:t>
            </w:r>
            <w:r w:rsidRPr="002658ED">
              <w:rPr>
                <w:rFonts w:ascii="Lucida Sans" w:hAnsi="Lucida Sans"/>
                <w:sz w:val="20"/>
                <w:szCs w:val="20"/>
              </w:rPr>
              <w:t>You have planned a day out with your friends. Before you leave, you watch the weather. You learn there is a front of low pressure moving into the area. Tell a story about your day, and include the weather you would likely encounter into your details. Be sure to</w:t>
            </w:r>
            <w:r w:rsidR="008002CC">
              <w:rPr>
                <w:rFonts w:ascii="Lucida Sans" w:hAnsi="Lucida Sans"/>
                <w:sz w:val="20"/>
                <w:szCs w:val="20"/>
              </w:rPr>
              <w:t>:</w:t>
            </w:r>
          </w:p>
          <w:p w14:paraId="4C767554" w14:textId="77777777" w:rsidR="008002CC" w:rsidRDefault="008002CC" w:rsidP="008002CC">
            <w:pPr>
              <w:pStyle w:val="ListParagraph"/>
              <w:numPr>
                <w:ilvl w:val="0"/>
                <w:numId w:val="15"/>
              </w:numPr>
              <w:rPr>
                <w:rFonts w:ascii="Lucida Sans" w:hAnsi="Lucida Sans"/>
                <w:sz w:val="20"/>
                <w:szCs w:val="20"/>
              </w:rPr>
            </w:pPr>
            <w:r>
              <w:rPr>
                <w:rFonts w:ascii="Lucida Sans" w:hAnsi="Lucida Sans"/>
                <w:sz w:val="20"/>
                <w:szCs w:val="20"/>
              </w:rPr>
              <w:t>S</w:t>
            </w:r>
            <w:r w:rsidR="00292732" w:rsidRPr="008002CC">
              <w:rPr>
                <w:rFonts w:ascii="Lucida Sans" w:hAnsi="Lucida Sans"/>
                <w:sz w:val="20"/>
                <w:szCs w:val="20"/>
              </w:rPr>
              <w:t>hare the sequence of e</w:t>
            </w:r>
            <w:r>
              <w:rPr>
                <w:rFonts w:ascii="Lucida Sans" w:hAnsi="Lucida Sans"/>
                <w:sz w:val="20"/>
                <w:szCs w:val="20"/>
              </w:rPr>
              <w:t>vents throughout your day</w:t>
            </w:r>
          </w:p>
          <w:p w14:paraId="5BDBD6CE" w14:textId="120AC645" w:rsidR="008002CC" w:rsidRPr="00AF1EC0" w:rsidRDefault="008002CC" w:rsidP="00AF1EC0">
            <w:pPr>
              <w:pStyle w:val="ListParagraph"/>
              <w:numPr>
                <w:ilvl w:val="0"/>
                <w:numId w:val="15"/>
              </w:numPr>
              <w:rPr>
                <w:rFonts w:ascii="Lucida Sans" w:hAnsi="Lucida Sans"/>
                <w:sz w:val="20"/>
                <w:szCs w:val="20"/>
              </w:rPr>
            </w:pPr>
            <w:r>
              <w:rPr>
                <w:rFonts w:ascii="Lucida Sans" w:hAnsi="Lucida Sans"/>
                <w:sz w:val="20"/>
                <w:szCs w:val="20"/>
              </w:rPr>
              <w:t>P</w:t>
            </w:r>
            <w:r w:rsidR="00292732" w:rsidRPr="008002CC">
              <w:rPr>
                <w:rFonts w:ascii="Lucida Sans" w:hAnsi="Lucida Sans"/>
                <w:sz w:val="20"/>
                <w:szCs w:val="20"/>
              </w:rPr>
              <w:t xml:space="preserve">rovide a conclusion to your </w:t>
            </w:r>
            <w:r>
              <w:rPr>
                <w:rFonts w:ascii="Lucida Sans" w:hAnsi="Lucida Sans"/>
                <w:sz w:val="20"/>
                <w:szCs w:val="20"/>
              </w:rPr>
              <w:t>story</w:t>
            </w:r>
          </w:p>
        </w:tc>
      </w:tr>
      <w:tr w:rsidR="00727AC2" w:rsidRPr="00B33B90" w14:paraId="523D28DE" w14:textId="77777777" w:rsidTr="00AF1EC0">
        <w:tc>
          <w:tcPr>
            <w:tcW w:w="4410" w:type="dxa"/>
          </w:tcPr>
          <w:p w14:paraId="0FEE65A2" w14:textId="57BF5B65" w:rsidR="008662B2" w:rsidRPr="00B33B90" w:rsidRDefault="00727AC2" w:rsidP="005C3615">
            <w:pPr>
              <w:rPr>
                <w:rFonts w:ascii="Lucida Sans" w:hAnsi="Lucida Sans"/>
                <w:sz w:val="22"/>
                <w:szCs w:val="22"/>
              </w:rPr>
            </w:pPr>
            <w:r w:rsidRPr="00B33B90">
              <w:rPr>
                <w:rFonts w:ascii="Lucida Sans" w:hAnsi="Lucida Sans"/>
                <w:sz w:val="22"/>
                <w:szCs w:val="22"/>
              </w:rPr>
              <w:t>Text Type 2:</w:t>
            </w:r>
            <w:r w:rsidR="002658ED">
              <w:rPr>
                <w:rFonts w:ascii="Lucida Sans" w:hAnsi="Lucida Sans"/>
                <w:sz w:val="22"/>
                <w:szCs w:val="22"/>
              </w:rPr>
              <w:t xml:space="preserve"> </w:t>
            </w:r>
            <w:r w:rsidR="00292732">
              <w:rPr>
                <w:rFonts w:ascii="Lucida Sans" w:hAnsi="Lucida Sans"/>
                <w:sz w:val="22"/>
                <w:szCs w:val="22"/>
              </w:rPr>
              <w:t>Informative</w:t>
            </w:r>
          </w:p>
        </w:tc>
        <w:tc>
          <w:tcPr>
            <w:tcW w:w="10170" w:type="dxa"/>
          </w:tcPr>
          <w:p w14:paraId="22C850CA" w14:textId="63222202" w:rsidR="00727AC2" w:rsidRPr="002658ED" w:rsidRDefault="00727AC2" w:rsidP="005C3615">
            <w:pPr>
              <w:rPr>
                <w:rFonts w:ascii="Lucida Sans" w:hAnsi="Lucida Sans"/>
                <w:b/>
                <w:sz w:val="22"/>
                <w:szCs w:val="22"/>
              </w:rPr>
            </w:pPr>
            <w:r w:rsidRPr="002658ED">
              <w:rPr>
                <w:rFonts w:ascii="Lucida Sans" w:hAnsi="Lucida Sans"/>
                <w:b/>
                <w:sz w:val="22"/>
                <w:szCs w:val="22"/>
              </w:rPr>
              <w:t>Description of task</w:t>
            </w:r>
            <w:r w:rsidR="002658ED" w:rsidRPr="002658ED">
              <w:rPr>
                <w:rFonts w:ascii="Lucida Sans" w:hAnsi="Lucida Sans"/>
                <w:b/>
                <w:sz w:val="22"/>
                <w:szCs w:val="22"/>
              </w:rPr>
              <w:t>:</w:t>
            </w:r>
          </w:p>
          <w:p w14:paraId="7992FFDC" w14:textId="784F76FE" w:rsidR="00292732" w:rsidRPr="002658ED" w:rsidRDefault="00292732" w:rsidP="00292732">
            <w:pPr>
              <w:rPr>
                <w:rFonts w:ascii="Lucida Sans" w:hAnsi="Lucida Sans"/>
                <w:sz w:val="20"/>
                <w:szCs w:val="20"/>
              </w:rPr>
            </w:pPr>
            <w:r w:rsidRPr="002658ED">
              <w:rPr>
                <w:rFonts w:ascii="Lucida Sans" w:hAnsi="Lucida Sans"/>
                <w:sz w:val="20"/>
                <w:szCs w:val="20"/>
              </w:rPr>
              <w:t xml:space="preserve">Think about what you have learned about how air pressure and fronts affect weather. Create a weather map that shows at least two areas of high and low air pressure. Label the map with the different types of weather that would be found in these areas. Write an informative paragraph to accompany your map. </w:t>
            </w:r>
            <w:r w:rsidR="002658ED">
              <w:rPr>
                <w:rFonts w:ascii="Lucida Sans" w:hAnsi="Lucida Sans"/>
                <w:sz w:val="20"/>
                <w:szCs w:val="20"/>
              </w:rPr>
              <w:t>I</w:t>
            </w:r>
            <w:r w:rsidRPr="002658ED">
              <w:rPr>
                <w:rFonts w:ascii="Lucida Sans" w:hAnsi="Lucida Sans"/>
                <w:sz w:val="20"/>
                <w:szCs w:val="20"/>
              </w:rPr>
              <w:t>ntroduce your topic and use facts and information you have learned to explain your weather map, pressure systems, and weather you have placed on it. Be sure to provide a conclusion.</w:t>
            </w:r>
          </w:p>
          <w:p w14:paraId="2E0DA491" w14:textId="77777777" w:rsidR="00005C07" w:rsidRPr="00AF1EC0" w:rsidRDefault="00005C07" w:rsidP="00292732">
            <w:pPr>
              <w:rPr>
                <w:rFonts w:ascii="Lucida Sans" w:hAnsi="Lucida Sans"/>
                <w:sz w:val="14"/>
                <w:szCs w:val="14"/>
              </w:rPr>
            </w:pPr>
          </w:p>
          <w:p w14:paraId="176EA2C5" w14:textId="77777777" w:rsidR="00292732" w:rsidRPr="002658ED" w:rsidRDefault="00292732" w:rsidP="00292732">
            <w:pPr>
              <w:rPr>
                <w:rFonts w:ascii="Lucida Sans" w:hAnsi="Lucida Sans"/>
                <w:i/>
                <w:sz w:val="20"/>
                <w:szCs w:val="20"/>
              </w:rPr>
            </w:pPr>
            <w:r w:rsidRPr="002658ED">
              <w:rPr>
                <w:rFonts w:ascii="Lucida Sans" w:hAnsi="Lucida Sans"/>
                <w:i/>
                <w:sz w:val="20"/>
                <w:szCs w:val="20"/>
              </w:rPr>
              <w:t>Note: The following resource may be helpful for students in creating their weather maps:</w:t>
            </w:r>
          </w:p>
          <w:p w14:paraId="47BDAA5A" w14:textId="4264EF53" w:rsidR="008002CC" w:rsidRPr="00AF1EC0" w:rsidRDefault="00101FEB" w:rsidP="005C3615">
            <w:pPr>
              <w:rPr>
                <w:rFonts w:ascii="Lucida Sans" w:hAnsi="Lucida Sans"/>
                <w:i/>
                <w:color w:val="0563C1" w:themeColor="hyperlink"/>
                <w:sz w:val="20"/>
                <w:szCs w:val="20"/>
                <w:u w:val="single"/>
              </w:rPr>
            </w:pPr>
            <w:hyperlink r:id="rId14" w:history="1">
              <w:r w:rsidR="00292732" w:rsidRPr="002658ED">
                <w:rPr>
                  <w:rStyle w:val="Hyperlink"/>
                  <w:rFonts w:ascii="Lucida Sans" w:hAnsi="Lucida Sans"/>
                  <w:i/>
                  <w:sz w:val="20"/>
                  <w:szCs w:val="20"/>
                </w:rPr>
                <w:t>http://www.waterproofpaper.com/printable-maps/united-states-maps/printable-map-of-the-united-states.pdf</w:t>
              </w:r>
            </w:hyperlink>
          </w:p>
        </w:tc>
      </w:tr>
      <w:tr w:rsidR="00727AC2" w:rsidRPr="00B33B90" w14:paraId="69410B37" w14:textId="77777777" w:rsidTr="00F34C5B">
        <w:trPr>
          <w:trHeight w:val="70"/>
        </w:trPr>
        <w:tc>
          <w:tcPr>
            <w:tcW w:w="4410" w:type="dxa"/>
            <w:tcBorders>
              <w:bottom w:val="single" w:sz="4" w:space="0" w:color="auto"/>
            </w:tcBorders>
          </w:tcPr>
          <w:p w14:paraId="152E2726" w14:textId="4B0F19DB" w:rsidR="008662B2" w:rsidRDefault="00727AC2" w:rsidP="00727AC2">
            <w:pPr>
              <w:rPr>
                <w:rFonts w:ascii="Lucida Sans" w:hAnsi="Lucida Sans"/>
                <w:sz w:val="22"/>
                <w:szCs w:val="22"/>
              </w:rPr>
            </w:pPr>
            <w:r w:rsidRPr="00B33B90">
              <w:rPr>
                <w:rFonts w:ascii="Lucida Sans" w:hAnsi="Lucida Sans"/>
                <w:sz w:val="22"/>
                <w:szCs w:val="22"/>
              </w:rPr>
              <w:t>Task Type 3:</w:t>
            </w:r>
            <w:r w:rsidR="002658ED">
              <w:rPr>
                <w:rFonts w:ascii="Lucida Sans" w:hAnsi="Lucida Sans"/>
                <w:sz w:val="22"/>
                <w:szCs w:val="22"/>
              </w:rPr>
              <w:t xml:space="preserve"> </w:t>
            </w:r>
            <w:r w:rsidR="00005C07">
              <w:rPr>
                <w:rFonts w:ascii="Lucida Sans" w:hAnsi="Lucida Sans"/>
                <w:sz w:val="22"/>
                <w:szCs w:val="22"/>
              </w:rPr>
              <w:t>Research</w:t>
            </w:r>
          </w:p>
          <w:p w14:paraId="2705FF4E" w14:textId="341E9B07" w:rsidR="00172788" w:rsidRPr="00B33B90" w:rsidRDefault="00172788" w:rsidP="00727AC2">
            <w:pPr>
              <w:rPr>
                <w:rFonts w:ascii="Lucida Sans" w:hAnsi="Lucida Sans"/>
                <w:sz w:val="22"/>
                <w:szCs w:val="22"/>
              </w:rPr>
            </w:pPr>
            <w:r>
              <w:rPr>
                <w:rFonts w:ascii="Lucida Sans" w:hAnsi="Lucida Sans"/>
                <w:sz w:val="22"/>
                <w:szCs w:val="22"/>
              </w:rPr>
              <w:t>Science Journaling</w:t>
            </w:r>
          </w:p>
        </w:tc>
        <w:tc>
          <w:tcPr>
            <w:tcW w:w="10170" w:type="dxa"/>
            <w:tcBorders>
              <w:bottom w:val="single" w:sz="4" w:space="0" w:color="auto"/>
            </w:tcBorders>
          </w:tcPr>
          <w:p w14:paraId="795F0989" w14:textId="1D5FB217" w:rsidR="00727AC2" w:rsidRPr="002658ED" w:rsidRDefault="00727AC2" w:rsidP="00727AC2">
            <w:pPr>
              <w:rPr>
                <w:rFonts w:ascii="Lucida Sans" w:hAnsi="Lucida Sans"/>
                <w:b/>
                <w:sz w:val="22"/>
                <w:szCs w:val="22"/>
              </w:rPr>
            </w:pPr>
            <w:r w:rsidRPr="002658ED">
              <w:rPr>
                <w:rFonts w:ascii="Lucida Sans" w:hAnsi="Lucida Sans"/>
                <w:b/>
                <w:sz w:val="22"/>
                <w:szCs w:val="22"/>
              </w:rPr>
              <w:t>Description of task</w:t>
            </w:r>
            <w:r w:rsidR="002658ED" w:rsidRPr="002658ED">
              <w:rPr>
                <w:rFonts w:ascii="Lucida Sans" w:hAnsi="Lucida Sans"/>
                <w:b/>
                <w:sz w:val="22"/>
                <w:szCs w:val="22"/>
              </w:rPr>
              <w:t>:</w:t>
            </w:r>
          </w:p>
          <w:p w14:paraId="1DD020ED" w14:textId="4EE71DA2" w:rsidR="00005C07" w:rsidRPr="002658ED" w:rsidRDefault="001E19C2" w:rsidP="00727AC2">
            <w:pPr>
              <w:rPr>
                <w:rFonts w:ascii="Lucida Sans" w:hAnsi="Lucida Sans"/>
                <w:sz w:val="20"/>
                <w:szCs w:val="20"/>
              </w:rPr>
            </w:pPr>
            <w:r w:rsidRPr="002658ED">
              <w:rPr>
                <w:rFonts w:ascii="Lucida Sans" w:hAnsi="Lucida Sans"/>
                <w:sz w:val="20"/>
                <w:szCs w:val="20"/>
              </w:rPr>
              <w:t>As a class, p</w:t>
            </w:r>
            <w:r w:rsidR="00172788" w:rsidRPr="002658ED">
              <w:rPr>
                <w:rFonts w:ascii="Lucida Sans" w:hAnsi="Lucida Sans"/>
                <w:sz w:val="20"/>
                <w:szCs w:val="20"/>
              </w:rPr>
              <w:t xml:space="preserve">articipate in </w:t>
            </w:r>
            <w:r w:rsidR="00292732" w:rsidRPr="002658ED">
              <w:rPr>
                <w:rFonts w:ascii="Lucida Sans" w:hAnsi="Lucida Sans"/>
                <w:sz w:val="20"/>
                <w:szCs w:val="20"/>
              </w:rPr>
              <w:t>2-4</w:t>
            </w:r>
            <w:r w:rsidR="008662B2" w:rsidRPr="002658ED">
              <w:rPr>
                <w:rFonts w:ascii="Lucida Sans" w:hAnsi="Lucida Sans"/>
                <w:sz w:val="20"/>
                <w:szCs w:val="20"/>
              </w:rPr>
              <w:t xml:space="preserve"> different </w:t>
            </w:r>
            <w:r w:rsidRPr="002658ED">
              <w:rPr>
                <w:rFonts w:ascii="Lucida Sans" w:hAnsi="Lucida Sans"/>
                <w:sz w:val="20"/>
                <w:szCs w:val="20"/>
              </w:rPr>
              <w:t xml:space="preserve">weather </w:t>
            </w:r>
            <w:r w:rsidR="008662B2" w:rsidRPr="002658ED">
              <w:rPr>
                <w:rFonts w:ascii="Lucida Sans" w:hAnsi="Lucida Sans"/>
                <w:sz w:val="20"/>
                <w:szCs w:val="20"/>
              </w:rPr>
              <w:t xml:space="preserve">experiments </w:t>
            </w:r>
            <w:r w:rsidR="00292732" w:rsidRPr="002658ED">
              <w:rPr>
                <w:rFonts w:ascii="Lucida Sans" w:hAnsi="Lucida Sans"/>
                <w:sz w:val="20"/>
                <w:szCs w:val="20"/>
              </w:rPr>
              <w:t xml:space="preserve">you select </w:t>
            </w:r>
            <w:r w:rsidR="008662B2" w:rsidRPr="002658ED">
              <w:rPr>
                <w:rFonts w:ascii="Lucida Sans" w:hAnsi="Lucida Sans"/>
                <w:sz w:val="20"/>
                <w:szCs w:val="20"/>
              </w:rPr>
              <w:t>fr</w:t>
            </w:r>
            <w:r w:rsidR="00292732" w:rsidRPr="002658ED">
              <w:rPr>
                <w:rFonts w:ascii="Lucida Sans" w:hAnsi="Lucida Sans"/>
                <w:sz w:val="20"/>
                <w:szCs w:val="20"/>
              </w:rPr>
              <w:t xml:space="preserve">om the </w:t>
            </w:r>
            <w:r w:rsidR="00005C07" w:rsidRPr="002658ED">
              <w:rPr>
                <w:rFonts w:ascii="Lucida Sans" w:hAnsi="Lucida Sans"/>
                <w:sz w:val="20"/>
                <w:szCs w:val="20"/>
              </w:rPr>
              <w:t xml:space="preserve">following website: </w:t>
            </w:r>
            <w:hyperlink r:id="rId15" w:history="1">
              <w:r w:rsidR="00005C07" w:rsidRPr="002658ED">
                <w:rPr>
                  <w:rStyle w:val="Hyperlink"/>
                  <w:rFonts w:ascii="Lucida Sans" w:hAnsi="Lucida Sans"/>
                  <w:sz w:val="20"/>
                  <w:szCs w:val="20"/>
                </w:rPr>
                <w:t>http://www.weatherwizkids.com/weather-experiments.htm</w:t>
              </w:r>
            </w:hyperlink>
            <w:r w:rsidR="00005C07" w:rsidRPr="002658ED">
              <w:rPr>
                <w:rFonts w:ascii="Lucida Sans" w:hAnsi="Lucida Sans"/>
                <w:sz w:val="20"/>
                <w:szCs w:val="20"/>
              </w:rPr>
              <w:t>.</w:t>
            </w:r>
          </w:p>
          <w:p w14:paraId="1368BBC0" w14:textId="77777777" w:rsidR="00005C07" w:rsidRPr="00AF1EC0" w:rsidRDefault="00005C07" w:rsidP="00727AC2">
            <w:pPr>
              <w:rPr>
                <w:rFonts w:ascii="Lucida Sans" w:hAnsi="Lucida Sans"/>
                <w:sz w:val="14"/>
                <w:szCs w:val="14"/>
              </w:rPr>
            </w:pPr>
          </w:p>
          <w:p w14:paraId="0AA9245C" w14:textId="77777777" w:rsidR="008002CC" w:rsidRDefault="008662B2" w:rsidP="00005C07">
            <w:pPr>
              <w:rPr>
                <w:rFonts w:ascii="Lucida Sans" w:hAnsi="Lucida Sans"/>
                <w:sz w:val="20"/>
                <w:szCs w:val="20"/>
              </w:rPr>
            </w:pPr>
            <w:r w:rsidRPr="002658ED">
              <w:rPr>
                <w:rFonts w:ascii="Lucida Sans" w:hAnsi="Lucida Sans"/>
                <w:sz w:val="20"/>
                <w:szCs w:val="20"/>
              </w:rPr>
              <w:t>As you complete each experiment, write your observations and record your learning</w:t>
            </w:r>
            <w:r w:rsidR="00292732" w:rsidRPr="002658ED">
              <w:rPr>
                <w:rFonts w:ascii="Lucida Sans" w:hAnsi="Lucida Sans"/>
                <w:sz w:val="20"/>
                <w:szCs w:val="20"/>
              </w:rPr>
              <w:t xml:space="preserve"> in </w:t>
            </w:r>
            <w:r w:rsidR="00005C07" w:rsidRPr="002658ED">
              <w:rPr>
                <w:rFonts w:ascii="Lucida Sans" w:hAnsi="Lucida Sans"/>
                <w:sz w:val="20"/>
                <w:szCs w:val="20"/>
              </w:rPr>
              <w:t>a</w:t>
            </w:r>
            <w:r w:rsidR="00292732" w:rsidRPr="002658ED">
              <w:rPr>
                <w:rFonts w:ascii="Lucida Sans" w:hAnsi="Lucida Sans"/>
                <w:sz w:val="20"/>
                <w:szCs w:val="20"/>
              </w:rPr>
              <w:t xml:space="preserve"> science journal</w:t>
            </w:r>
            <w:r w:rsidRPr="002658ED">
              <w:rPr>
                <w:rFonts w:ascii="Lucida Sans" w:hAnsi="Lucida Sans"/>
                <w:sz w:val="20"/>
                <w:szCs w:val="20"/>
              </w:rPr>
              <w:t>. After you have completed a selection</w:t>
            </w:r>
            <w:r w:rsidR="00292732" w:rsidRPr="002658ED">
              <w:rPr>
                <w:rFonts w:ascii="Lucida Sans" w:hAnsi="Lucida Sans"/>
                <w:sz w:val="20"/>
                <w:szCs w:val="20"/>
              </w:rPr>
              <w:t xml:space="preserve"> of 2</w:t>
            </w:r>
            <w:r w:rsidR="00AB4537" w:rsidRPr="002658ED">
              <w:rPr>
                <w:rFonts w:ascii="Lucida Sans" w:hAnsi="Lucida Sans"/>
                <w:sz w:val="20"/>
                <w:szCs w:val="20"/>
              </w:rPr>
              <w:t xml:space="preserve">-4 experiments, select the experiment you think was most informative about the weather. Write a reflection to explain the experiment as well as what you learned about weather from </w:t>
            </w:r>
            <w:r w:rsidR="00C92F73" w:rsidRPr="002658ED">
              <w:rPr>
                <w:rFonts w:ascii="Lucida Sans" w:hAnsi="Lucida Sans"/>
                <w:sz w:val="20"/>
                <w:szCs w:val="20"/>
              </w:rPr>
              <w:t>experiencing</w:t>
            </w:r>
            <w:r w:rsidR="00AB4537" w:rsidRPr="002658ED">
              <w:rPr>
                <w:rFonts w:ascii="Lucida Sans" w:hAnsi="Lucida Sans"/>
                <w:sz w:val="20"/>
                <w:szCs w:val="20"/>
              </w:rPr>
              <w:t xml:space="preserve"> this experiment.</w:t>
            </w:r>
            <w:r w:rsidRPr="002658ED">
              <w:rPr>
                <w:rFonts w:ascii="Lucida Sans" w:hAnsi="Lucida Sans"/>
                <w:sz w:val="20"/>
                <w:szCs w:val="20"/>
              </w:rPr>
              <w:t xml:space="preserve"> </w:t>
            </w:r>
            <w:r w:rsidR="005918F2" w:rsidRPr="002658ED">
              <w:rPr>
                <w:rFonts w:ascii="Lucida Sans" w:hAnsi="Lucida Sans"/>
                <w:sz w:val="20"/>
                <w:szCs w:val="20"/>
              </w:rPr>
              <w:t>In this reflection, be sure to</w:t>
            </w:r>
            <w:r w:rsidR="008002CC">
              <w:rPr>
                <w:rFonts w:ascii="Lucida Sans" w:hAnsi="Lucida Sans"/>
                <w:sz w:val="20"/>
                <w:szCs w:val="20"/>
              </w:rPr>
              <w:t>:</w:t>
            </w:r>
          </w:p>
          <w:p w14:paraId="13EF79B8" w14:textId="77777777" w:rsidR="008002CC" w:rsidRPr="008002CC" w:rsidRDefault="008002CC" w:rsidP="008002CC">
            <w:pPr>
              <w:pStyle w:val="ListParagraph"/>
              <w:numPr>
                <w:ilvl w:val="0"/>
                <w:numId w:val="16"/>
              </w:numPr>
              <w:rPr>
                <w:rFonts w:ascii="Lucida Sans" w:hAnsi="Lucida Sans"/>
                <w:sz w:val="22"/>
                <w:szCs w:val="22"/>
              </w:rPr>
            </w:pPr>
            <w:r>
              <w:rPr>
                <w:rFonts w:ascii="Lucida Sans" w:hAnsi="Lucida Sans"/>
                <w:sz w:val="20"/>
                <w:szCs w:val="20"/>
              </w:rPr>
              <w:lastRenderedPageBreak/>
              <w:t>Introduce your topic</w:t>
            </w:r>
          </w:p>
          <w:p w14:paraId="2C202BE7" w14:textId="321F004D" w:rsidR="008662B2" w:rsidRPr="008002CC" w:rsidRDefault="008002CC" w:rsidP="008002CC">
            <w:pPr>
              <w:pStyle w:val="ListParagraph"/>
              <w:numPr>
                <w:ilvl w:val="0"/>
                <w:numId w:val="16"/>
              </w:numPr>
              <w:rPr>
                <w:rFonts w:ascii="Lucida Sans" w:hAnsi="Lucida Sans"/>
                <w:sz w:val="22"/>
                <w:szCs w:val="22"/>
              </w:rPr>
            </w:pPr>
            <w:r>
              <w:rPr>
                <w:rFonts w:ascii="Lucida Sans" w:hAnsi="Lucida Sans"/>
                <w:sz w:val="20"/>
                <w:szCs w:val="20"/>
              </w:rPr>
              <w:t>Provide a sense of closure</w:t>
            </w:r>
          </w:p>
        </w:tc>
      </w:tr>
      <w:tr w:rsidR="00F34C5B" w:rsidRPr="00B33B90" w14:paraId="5F98B9FC" w14:textId="77777777" w:rsidTr="00F34C5B">
        <w:trPr>
          <w:trHeight w:val="70"/>
        </w:trPr>
        <w:tc>
          <w:tcPr>
            <w:tcW w:w="14580" w:type="dxa"/>
            <w:gridSpan w:val="2"/>
            <w:tcBorders>
              <w:top w:val="single" w:sz="4" w:space="0" w:color="auto"/>
              <w:left w:val="nil"/>
              <w:bottom w:val="nil"/>
              <w:right w:val="nil"/>
            </w:tcBorders>
          </w:tcPr>
          <w:p w14:paraId="0D9671CF" w14:textId="18AC1752" w:rsidR="00F34C5B" w:rsidRPr="002658ED" w:rsidRDefault="00F34C5B" w:rsidP="00727AC2">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1696448A" w:rsidR="00234994" w:rsidRPr="00B33B90" w:rsidRDefault="00234994" w:rsidP="00727AC2">
      <w:pPr>
        <w:rPr>
          <w:rFonts w:ascii="Lucida Sans" w:hAnsi="Lucida Sans"/>
          <w:sz w:val="2"/>
          <w:szCs w:val="2"/>
        </w:rPr>
      </w:pPr>
    </w:p>
    <w:sectPr w:rsidR="00234994" w:rsidRPr="00B33B90" w:rsidSect="00AF1EC0">
      <w:headerReference w:type="default" r:id="rId16"/>
      <w:footerReference w:type="default" r:id="rId17"/>
      <w:pgSz w:w="15840" w:h="12240" w:orient="landscape"/>
      <w:pgMar w:top="720" w:right="720" w:bottom="720" w:left="720" w:header="504"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D39EF4" w14:textId="77777777" w:rsidR="00101FEB" w:rsidRDefault="00101FEB" w:rsidP="00200A83">
      <w:pPr>
        <w:spacing w:after="0" w:line="240" w:lineRule="auto"/>
      </w:pPr>
      <w:r>
        <w:separator/>
      </w:r>
    </w:p>
  </w:endnote>
  <w:endnote w:type="continuationSeparator" w:id="0">
    <w:p w14:paraId="427FBFB0" w14:textId="77777777" w:rsidR="00101FEB" w:rsidRDefault="00101FEB"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0287E" w14:textId="4E2C255B" w:rsidR="00AF1EC0" w:rsidRDefault="00AF1EC0" w:rsidP="00AF1EC0">
    <w:pPr>
      <w:pStyle w:val="Footer"/>
      <w:jc w:val="center"/>
    </w:pPr>
    <w:r w:rsidRPr="00732FB3">
      <w:rPr>
        <w:noProof/>
      </w:rPr>
      <w:drawing>
        <wp:inline distT="0" distB="0" distL="0" distR="0" wp14:anchorId="0EA1F552" wp14:editId="764CF56C">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29BF95" w14:textId="77777777" w:rsidR="00101FEB" w:rsidRDefault="00101FEB" w:rsidP="00200A83">
      <w:pPr>
        <w:spacing w:after="0" w:line="240" w:lineRule="auto"/>
      </w:pPr>
      <w:r>
        <w:separator/>
      </w:r>
    </w:p>
  </w:footnote>
  <w:footnote w:type="continuationSeparator" w:id="0">
    <w:p w14:paraId="07D0D58B" w14:textId="77777777" w:rsidR="00101FEB" w:rsidRDefault="00101FEB"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0D631" w14:textId="77777777" w:rsidR="00DF053A" w:rsidRDefault="00DF053A" w:rsidP="00DF053A">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36B1918B" w:rsidR="009A78CD" w:rsidRPr="00B33B90" w:rsidRDefault="00DF053A"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727AC2" w:rsidRPr="00B33B90">
      <w:rPr>
        <w:rFonts w:ascii="Lucida Sans" w:eastAsia="Cambria" w:hAnsi="Lucida Sans" w:cs="Cambria"/>
      </w:rPr>
      <w:t xml:space="preserve">Text: </w:t>
    </w:r>
    <w:r w:rsidR="00006E31">
      <w:rPr>
        <w:rFonts w:ascii="Lucida Sans" w:eastAsia="Cambria" w:hAnsi="Lucida Sans" w:cs="Cambria"/>
      </w:rPr>
      <w:t>C</w:t>
    </w:r>
    <w:r w:rsidR="002E39E9">
      <w:rPr>
        <w:rFonts w:ascii="Lucida Sans" w:eastAsia="Cambria" w:hAnsi="Lucida Sans" w:cs="Cambria"/>
      </w:rPr>
      <w:t>loudy With a Chance of Meatballs</w:t>
    </w:r>
    <w:r w:rsidR="00727AC2" w:rsidRPr="00B33B90">
      <w:rPr>
        <w:rFonts w:ascii="Lucida Sans" w:eastAsia="Cambria" w:hAnsi="Lucida Sans" w:cs="Cambria"/>
      </w:rPr>
      <w:t xml:space="preserve"> </w:t>
    </w:r>
    <w:r w:rsidR="002E39E9">
      <w:rPr>
        <w:rFonts w:ascii="Lucida Sans" w:eastAsia="Cambria" w:hAnsi="Lucida Sans" w:cs="Cambria"/>
      </w:rPr>
      <w:t xml:space="preserve">| </w:t>
    </w:r>
    <w:r w:rsidR="00727AC2" w:rsidRPr="00B33B90">
      <w:rPr>
        <w:rFonts w:ascii="Lucida Sans" w:eastAsia="Cambria" w:hAnsi="Lucida Sans" w:cs="Cambria"/>
      </w:rPr>
      <w:t>Grade:</w:t>
    </w:r>
    <w:r w:rsidR="00006E31">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5E155E8"/>
    <w:multiLevelType w:val="hybridMultilevel"/>
    <w:tmpl w:val="F9A84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694992"/>
    <w:multiLevelType w:val="hybridMultilevel"/>
    <w:tmpl w:val="3E0EF3E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FF7061"/>
    <w:multiLevelType w:val="hybridMultilevel"/>
    <w:tmpl w:val="EE7A3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5"/>
  </w:num>
  <w:num w:numId="8">
    <w:abstractNumId w:val="11"/>
  </w:num>
  <w:num w:numId="9">
    <w:abstractNumId w:val="4"/>
  </w:num>
  <w:num w:numId="10">
    <w:abstractNumId w:val="3"/>
  </w:num>
  <w:num w:numId="11">
    <w:abstractNumId w:val="13"/>
  </w:num>
  <w:num w:numId="12">
    <w:abstractNumId w:val="14"/>
  </w:num>
  <w:num w:numId="13">
    <w:abstractNumId w:val="2"/>
  </w:num>
  <w:num w:numId="14">
    <w:abstractNumId w:val="15"/>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5C07"/>
    <w:rsid w:val="00006E31"/>
    <w:rsid w:val="000D6B45"/>
    <w:rsid w:val="000D7385"/>
    <w:rsid w:val="000F20CE"/>
    <w:rsid w:val="00101FEB"/>
    <w:rsid w:val="0012629D"/>
    <w:rsid w:val="00151230"/>
    <w:rsid w:val="00172788"/>
    <w:rsid w:val="001A2F58"/>
    <w:rsid w:val="001A6D85"/>
    <w:rsid w:val="001C2576"/>
    <w:rsid w:val="001C5DCB"/>
    <w:rsid w:val="001E19C2"/>
    <w:rsid w:val="00200A83"/>
    <w:rsid w:val="00202D28"/>
    <w:rsid w:val="0021601A"/>
    <w:rsid w:val="00234994"/>
    <w:rsid w:val="00264485"/>
    <w:rsid w:val="002658ED"/>
    <w:rsid w:val="00292732"/>
    <w:rsid w:val="00297D58"/>
    <w:rsid w:val="002C218A"/>
    <w:rsid w:val="002E39E9"/>
    <w:rsid w:val="00301041"/>
    <w:rsid w:val="003024BA"/>
    <w:rsid w:val="003741AC"/>
    <w:rsid w:val="00376DC7"/>
    <w:rsid w:val="003838FE"/>
    <w:rsid w:val="003B6411"/>
    <w:rsid w:val="003C4F3E"/>
    <w:rsid w:val="003E220B"/>
    <w:rsid w:val="003E7B20"/>
    <w:rsid w:val="00490BDC"/>
    <w:rsid w:val="004B7798"/>
    <w:rsid w:val="004C15AD"/>
    <w:rsid w:val="004E228C"/>
    <w:rsid w:val="00516534"/>
    <w:rsid w:val="0053111A"/>
    <w:rsid w:val="0056345E"/>
    <w:rsid w:val="005845DD"/>
    <w:rsid w:val="005918F2"/>
    <w:rsid w:val="005A7100"/>
    <w:rsid w:val="00600117"/>
    <w:rsid w:val="00631AA3"/>
    <w:rsid w:val="0065153E"/>
    <w:rsid w:val="006B250A"/>
    <w:rsid w:val="006C7AFF"/>
    <w:rsid w:val="006E7D86"/>
    <w:rsid w:val="00727AC2"/>
    <w:rsid w:val="00781076"/>
    <w:rsid w:val="00790EA0"/>
    <w:rsid w:val="007A6712"/>
    <w:rsid w:val="007C7575"/>
    <w:rsid w:val="008002CC"/>
    <w:rsid w:val="0083312D"/>
    <w:rsid w:val="00860BC1"/>
    <w:rsid w:val="00863FA7"/>
    <w:rsid w:val="008662B2"/>
    <w:rsid w:val="00872B1D"/>
    <w:rsid w:val="00893496"/>
    <w:rsid w:val="008B2B6F"/>
    <w:rsid w:val="008D7FD7"/>
    <w:rsid w:val="008E5118"/>
    <w:rsid w:val="00954B76"/>
    <w:rsid w:val="0097634E"/>
    <w:rsid w:val="009A78CD"/>
    <w:rsid w:val="009E230B"/>
    <w:rsid w:val="00A11FD5"/>
    <w:rsid w:val="00A77BF5"/>
    <w:rsid w:val="00A81B5F"/>
    <w:rsid w:val="00A9764E"/>
    <w:rsid w:val="00AB4537"/>
    <w:rsid w:val="00AF1EC0"/>
    <w:rsid w:val="00B33B90"/>
    <w:rsid w:val="00B462F1"/>
    <w:rsid w:val="00C92F73"/>
    <w:rsid w:val="00CC7903"/>
    <w:rsid w:val="00CD0FC6"/>
    <w:rsid w:val="00CD6C30"/>
    <w:rsid w:val="00CE58DE"/>
    <w:rsid w:val="00D43FDB"/>
    <w:rsid w:val="00D52E9D"/>
    <w:rsid w:val="00D9201C"/>
    <w:rsid w:val="00DD3D29"/>
    <w:rsid w:val="00DE3B8A"/>
    <w:rsid w:val="00DF053A"/>
    <w:rsid w:val="00E30852"/>
    <w:rsid w:val="00E3755B"/>
    <w:rsid w:val="00E4410F"/>
    <w:rsid w:val="00E71BB3"/>
    <w:rsid w:val="00E812B2"/>
    <w:rsid w:val="00EE0829"/>
    <w:rsid w:val="00F34C5B"/>
    <w:rsid w:val="00F55317"/>
    <w:rsid w:val="00F6017E"/>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4770E416-B9FB-475F-B6E2-28FCEB0DD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006E3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94/cloudy-with-a-chance-of-meatballs-grade-2-version" TargetMode="External"/><Relationship Id="rId13" Type="http://schemas.openxmlformats.org/officeDocument/2006/relationships/hyperlink" Target="http://interactivesites.weebly.com/seasons--weather.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UtgFHHhm1x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dinga-z.com/books/leveled-books/book/?id=131&amp;lang=English" TargetMode="External"/><Relationship Id="rId5" Type="http://schemas.openxmlformats.org/officeDocument/2006/relationships/footnotes" Target="footnotes.xml"/><Relationship Id="rId15" Type="http://schemas.openxmlformats.org/officeDocument/2006/relationships/hyperlink" Target="http://www.weatherwizkids.com/weather-experiments.htm" TargetMode="External"/><Relationship Id="rId10" Type="http://schemas.openxmlformats.org/officeDocument/2006/relationships/hyperlink" Target="http://easyscienceforkids.com/understanding-the-weather-forecas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readworks.org/article/Wild-Weather/f90fa2ff-bea7-4865-9b54-7849a7c0933a" TargetMode="External"/><Relationship Id="rId14" Type="http://schemas.openxmlformats.org/officeDocument/2006/relationships/hyperlink" Target="http://www.waterproofpaper.com/printable-maps/united-states-maps/printable-map-of-the-united-states.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1142</Words>
  <Characters>6030</Characters>
  <Application>Microsoft Office Word</Application>
  <DocSecurity>0</DocSecurity>
  <Lines>207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2018-02-08T18:36:00Z</dcterms:created>
  <dcterms:modified xsi:type="dcterms:W3CDTF">2018-02-09T17:50:00Z</dcterms:modified>
</cp:coreProperties>
</file>