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33" w:type="dxa"/>
        <w:tblInd w:w="175" w:type="dxa"/>
        <w:tblLook w:val="04A0" w:firstRow="1" w:lastRow="0" w:firstColumn="1" w:lastColumn="0" w:noHBand="0" w:noVBand="1"/>
      </w:tblPr>
      <w:tblGrid>
        <w:gridCol w:w="14333"/>
      </w:tblGrid>
      <w:tr w:rsidR="00817CA2" w14:paraId="5B349572" w14:textId="77777777" w:rsidTr="00817CA2">
        <w:tc>
          <w:tcPr>
            <w:tcW w:w="14333" w:type="dxa"/>
          </w:tcPr>
          <w:p w14:paraId="03F30645" w14:textId="77777777" w:rsidR="00817CA2" w:rsidRPr="000B76AB" w:rsidRDefault="00817CA2" w:rsidP="00E872DB">
            <w:pPr>
              <w:contextualSpacing/>
              <w:rPr>
                <w:rFonts w:ascii="Lucida Sans" w:hAnsi="Lucida Sans"/>
                <w:i/>
                <w:sz w:val="20"/>
                <w:szCs w:val="20"/>
              </w:rPr>
            </w:pPr>
            <w:r>
              <w:rPr>
                <w:rFonts w:ascii="Lucida Sans" w:hAnsi="Lucida Sans"/>
                <w:sz w:val="20"/>
                <w:szCs w:val="20"/>
              </w:rPr>
              <w:t>About this Resource:</w:t>
            </w:r>
          </w:p>
          <w:p w14:paraId="1D442B0F" w14:textId="3A1EBA06" w:rsidR="00817CA2" w:rsidRPr="000C5E90" w:rsidRDefault="009476B8"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D22C42">
      <w:pPr>
        <w:spacing w:after="0" w:line="240" w:lineRule="auto"/>
        <w:contextualSpacing/>
        <w:rPr>
          <w:rFonts w:ascii="Lucida Sans" w:hAnsi="Lucida Sans"/>
          <w:sz w:val="20"/>
          <w:szCs w:val="20"/>
          <w:u w:val="single"/>
        </w:rPr>
      </w:pPr>
    </w:p>
    <w:tbl>
      <w:tblPr>
        <w:tblStyle w:val="TableGrid"/>
        <w:tblW w:w="14310" w:type="dxa"/>
        <w:tblInd w:w="198" w:type="dxa"/>
        <w:tblLayout w:type="fixed"/>
        <w:tblLook w:val="04A0" w:firstRow="1" w:lastRow="0" w:firstColumn="1" w:lastColumn="0" w:noHBand="0" w:noVBand="1"/>
      </w:tblPr>
      <w:tblGrid>
        <w:gridCol w:w="4230"/>
        <w:gridCol w:w="10080"/>
      </w:tblGrid>
      <w:tr w:rsidR="008E5118" w:rsidRPr="00B33B90" w14:paraId="0DD200B4" w14:textId="77777777" w:rsidTr="00D22C42">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AB4A5C" w:rsidRPr="00B33B90" w14:paraId="4A370559" w14:textId="77777777" w:rsidTr="00817CA2">
        <w:trPr>
          <w:trHeight w:val="1142"/>
        </w:trPr>
        <w:tc>
          <w:tcPr>
            <w:tcW w:w="4230" w:type="dxa"/>
            <w:tcBorders>
              <w:top w:val="single" w:sz="4" w:space="0" w:color="auto"/>
            </w:tcBorders>
            <w:shd w:val="clear" w:color="auto" w:fill="F2F2F2" w:themeFill="background1" w:themeFillShade="F2"/>
          </w:tcPr>
          <w:p w14:paraId="282637AE" w14:textId="5D32E367" w:rsidR="003024BA" w:rsidRDefault="003024BA" w:rsidP="002272A3">
            <w:pPr>
              <w:rPr>
                <w:rFonts w:ascii="Lucida Sans" w:hAnsi="Lucida Sans"/>
                <w:sz w:val="22"/>
                <w:szCs w:val="22"/>
              </w:rPr>
            </w:pPr>
            <w:r w:rsidRPr="00AB4A5C">
              <w:rPr>
                <w:rFonts w:ascii="Lucida Sans" w:hAnsi="Lucida Sans"/>
                <w:sz w:val="22"/>
                <w:szCs w:val="22"/>
              </w:rPr>
              <w:t>Read Aloud</w:t>
            </w:r>
            <w:r w:rsidR="002272A3" w:rsidRPr="00AB4A5C">
              <w:rPr>
                <w:rFonts w:ascii="Lucida Sans" w:hAnsi="Lucida Sans"/>
                <w:sz w:val="22"/>
                <w:szCs w:val="22"/>
              </w:rPr>
              <w:t>:</w:t>
            </w:r>
          </w:p>
          <w:p w14:paraId="6B61DB44" w14:textId="1AFFE78F" w:rsidR="00D22C42" w:rsidRDefault="008B7A35" w:rsidP="002272A3">
            <w:pPr>
              <w:rPr>
                <w:rFonts w:ascii="Lucida Sans" w:hAnsi="Lucida Sans"/>
                <w:sz w:val="22"/>
                <w:szCs w:val="22"/>
              </w:rPr>
            </w:pPr>
            <w:r>
              <w:rPr>
                <w:rFonts w:ascii="Lucida Sans" w:hAnsi="Lucida Sans"/>
                <w:sz w:val="22"/>
                <w:szCs w:val="22"/>
              </w:rPr>
              <w:t>The Cloud Book</w:t>
            </w:r>
          </w:p>
          <w:p w14:paraId="4ECF3875" w14:textId="77777777" w:rsidR="008B7A35" w:rsidRPr="00AB4A5C" w:rsidRDefault="008B7A35" w:rsidP="002272A3">
            <w:pPr>
              <w:rPr>
                <w:rFonts w:ascii="Lucida Sans" w:hAnsi="Lucida Sans"/>
                <w:sz w:val="22"/>
                <w:szCs w:val="22"/>
              </w:rPr>
            </w:pPr>
          </w:p>
          <w:p w14:paraId="420E313E" w14:textId="77777777" w:rsidR="00AB4A5C" w:rsidRDefault="00F42303" w:rsidP="002272A3">
            <w:pPr>
              <w:rPr>
                <w:rStyle w:val="Hyperlink"/>
                <w:rFonts w:ascii="Lucida Sans" w:hAnsi="Lucida Sans"/>
                <w:sz w:val="20"/>
                <w:szCs w:val="20"/>
              </w:rPr>
            </w:pPr>
            <w:hyperlink r:id="rId8" w:history="1">
              <w:r w:rsidR="00AB4A5C" w:rsidRPr="00D22C42">
                <w:rPr>
                  <w:rStyle w:val="Hyperlink"/>
                  <w:rFonts w:ascii="Lucida Sans" w:hAnsi="Lucida Sans"/>
                  <w:sz w:val="20"/>
                  <w:szCs w:val="20"/>
                </w:rPr>
                <w:t>http://achievethecore.org/page/2596/the-cloud-book</w:t>
              </w:r>
            </w:hyperlink>
          </w:p>
          <w:p w14:paraId="3583EFB7" w14:textId="77777777" w:rsidR="00D22C42" w:rsidRDefault="00D22C42" w:rsidP="002272A3">
            <w:pPr>
              <w:rPr>
                <w:rStyle w:val="Hyperlink"/>
                <w:rFonts w:ascii="Lucida Sans" w:hAnsi="Lucida Sans"/>
                <w:sz w:val="20"/>
                <w:szCs w:val="20"/>
              </w:rPr>
            </w:pPr>
          </w:p>
          <w:p w14:paraId="30616241" w14:textId="4A7A7DF6" w:rsidR="00D22C42" w:rsidRPr="00D22C42" w:rsidRDefault="00D22C42" w:rsidP="002272A3">
            <w:pPr>
              <w:rPr>
                <w:rFonts w:ascii="Lucida Sans" w:hAnsi="Lucida Sans"/>
                <w:sz w:val="20"/>
                <w:szCs w:val="20"/>
              </w:rPr>
            </w:pPr>
          </w:p>
        </w:tc>
        <w:tc>
          <w:tcPr>
            <w:tcW w:w="10080" w:type="dxa"/>
            <w:shd w:val="clear" w:color="auto" w:fill="F2F2F2" w:themeFill="background1" w:themeFillShade="F2"/>
          </w:tcPr>
          <w:p w14:paraId="7611FAE7" w14:textId="77777777" w:rsidR="00D22C42" w:rsidRPr="00D22C42" w:rsidRDefault="00727AC2" w:rsidP="002272A3">
            <w:pPr>
              <w:rPr>
                <w:rFonts w:ascii="Lucida Sans" w:hAnsi="Lucida Sans"/>
                <w:b/>
                <w:sz w:val="22"/>
                <w:szCs w:val="22"/>
              </w:rPr>
            </w:pPr>
            <w:r w:rsidRPr="00D22C42">
              <w:rPr>
                <w:rFonts w:ascii="Lucida Sans" w:hAnsi="Lucida Sans"/>
                <w:b/>
                <w:sz w:val="22"/>
                <w:szCs w:val="22"/>
              </w:rPr>
              <w:t>Synopsis of Text:</w:t>
            </w:r>
            <w:r w:rsidR="002272A3" w:rsidRPr="00D22C42">
              <w:rPr>
                <w:rFonts w:ascii="Lucida Sans" w:hAnsi="Lucida Sans"/>
                <w:b/>
                <w:sz w:val="22"/>
                <w:szCs w:val="22"/>
              </w:rPr>
              <w:t xml:space="preserve"> </w:t>
            </w:r>
          </w:p>
          <w:p w14:paraId="159B4EFB" w14:textId="2AD37884" w:rsidR="002272A3" w:rsidRPr="00D22C42" w:rsidRDefault="002272A3" w:rsidP="002272A3">
            <w:pPr>
              <w:rPr>
                <w:rFonts w:ascii="Lucida Sans" w:hAnsi="Lucida Sans"/>
                <w:sz w:val="20"/>
                <w:szCs w:val="20"/>
              </w:rPr>
            </w:pPr>
            <w:r w:rsidRPr="00D22C42">
              <w:rPr>
                <w:rFonts w:ascii="Lucida Sans" w:hAnsi="Lucida Sans"/>
                <w:sz w:val="20"/>
                <w:szCs w:val="20"/>
              </w:rPr>
              <w:t xml:space="preserve">This informational text by </w:t>
            </w:r>
            <w:proofErr w:type="spellStart"/>
            <w:r w:rsidRPr="00D22C42">
              <w:rPr>
                <w:rFonts w:ascii="Lucida Sans" w:hAnsi="Lucida Sans"/>
                <w:sz w:val="20"/>
                <w:szCs w:val="20"/>
              </w:rPr>
              <w:t>Tomie</w:t>
            </w:r>
            <w:proofErr w:type="spellEnd"/>
            <w:r w:rsidRPr="00D22C42">
              <w:rPr>
                <w:rFonts w:ascii="Lucida Sans" w:hAnsi="Lucida Sans"/>
                <w:sz w:val="20"/>
                <w:szCs w:val="20"/>
              </w:rPr>
              <w:t xml:space="preserve"> </w:t>
            </w:r>
            <w:proofErr w:type="spellStart"/>
            <w:r w:rsidRPr="00D22C42">
              <w:rPr>
                <w:rFonts w:ascii="Lucida Sans" w:hAnsi="Lucida Sans"/>
                <w:sz w:val="20"/>
                <w:szCs w:val="20"/>
              </w:rPr>
              <w:t>dePaola</w:t>
            </w:r>
            <w:proofErr w:type="spellEnd"/>
            <w:r w:rsidRPr="00D22C42">
              <w:rPr>
                <w:rFonts w:ascii="Lucida Sans" w:hAnsi="Lucida Sans"/>
                <w:sz w:val="20"/>
                <w:szCs w:val="20"/>
              </w:rPr>
              <w:t xml:space="preserve"> explores the types of clouds, the myths about certain shapes, and popular sayings inspired by clouds and the weather.</w:t>
            </w:r>
          </w:p>
          <w:p w14:paraId="267DFBF1" w14:textId="7416A346" w:rsidR="00A11FD5" w:rsidRPr="00B33B90" w:rsidRDefault="00A11FD5" w:rsidP="00727AC2">
            <w:pPr>
              <w:rPr>
                <w:rFonts w:ascii="Lucida Sans" w:hAnsi="Lucida Sans"/>
                <w:sz w:val="22"/>
                <w:szCs w:val="22"/>
              </w:rPr>
            </w:pPr>
          </w:p>
        </w:tc>
      </w:tr>
      <w:tr w:rsidR="00AB4A5C" w:rsidRPr="00B33B90" w14:paraId="61E678C1" w14:textId="77777777" w:rsidTr="00D22C42">
        <w:trPr>
          <w:trHeight w:val="1007"/>
        </w:trPr>
        <w:tc>
          <w:tcPr>
            <w:tcW w:w="4230" w:type="dxa"/>
            <w:tcBorders>
              <w:top w:val="single" w:sz="4" w:space="0" w:color="auto"/>
              <w:bottom w:val="single" w:sz="4" w:space="0" w:color="auto"/>
            </w:tcBorders>
          </w:tcPr>
          <w:p w14:paraId="76E4F3E0" w14:textId="77777777" w:rsidR="00E52F65" w:rsidRDefault="00727AC2" w:rsidP="00F55317">
            <w:pPr>
              <w:rPr>
                <w:rFonts w:ascii="Lucida Sans" w:hAnsi="Lucida Sans"/>
                <w:sz w:val="22"/>
                <w:szCs w:val="22"/>
              </w:rPr>
            </w:pPr>
            <w:r w:rsidRPr="00AB4A5C">
              <w:rPr>
                <w:rFonts w:ascii="Lucida Sans" w:hAnsi="Lucida Sans"/>
                <w:sz w:val="22"/>
                <w:szCs w:val="22"/>
              </w:rPr>
              <w:t>Related Text 1:</w:t>
            </w:r>
          </w:p>
          <w:p w14:paraId="77A240EE" w14:textId="5DF37DD8" w:rsidR="003024BA" w:rsidRDefault="007D4F52" w:rsidP="00F55317">
            <w:pPr>
              <w:rPr>
                <w:rFonts w:ascii="Lucida Sans" w:hAnsi="Lucida Sans"/>
                <w:sz w:val="22"/>
                <w:szCs w:val="22"/>
              </w:rPr>
            </w:pPr>
            <w:r w:rsidRPr="00AB4A5C">
              <w:rPr>
                <w:rFonts w:ascii="Lucida Sans" w:hAnsi="Lucida Sans"/>
                <w:sz w:val="22"/>
                <w:szCs w:val="22"/>
              </w:rPr>
              <w:t>The</w:t>
            </w:r>
            <w:r w:rsidR="00E52F65">
              <w:rPr>
                <w:rFonts w:ascii="Lucida Sans" w:hAnsi="Lucida Sans"/>
                <w:sz w:val="22"/>
                <w:szCs w:val="22"/>
              </w:rPr>
              <w:t xml:space="preserve"> Whys of Weather: Clouds</w:t>
            </w:r>
          </w:p>
          <w:p w14:paraId="2425B92A" w14:textId="77777777" w:rsidR="00D22C42" w:rsidRPr="00AB4A5C" w:rsidRDefault="00D22C42" w:rsidP="00F55317">
            <w:pPr>
              <w:rPr>
                <w:rFonts w:ascii="Lucida Sans" w:hAnsi="Lucida Sans"/>
                <w:sz w:val="22"/>
                <w:szCs w:val="22"/>
              </w:rPr>
            </w:pPr>
          </w:p>
          <w:p w14:paraId="191D24CF" w14:textId="77777777" w:rsidR="00AB4A5C" w:rsidRDefault="00F42303" w:rsidP="00F55317">
            <w:pPr>
              <w:rPr>
                <w:rStyle w:val="Hyperlink"/>
                <w:rFonts w:ascii="Lucida Sans" w:hAnsi="Lucida Sans"/>
                <w:sz w:val="20"/>
                <w:szCs w:val="20"/>
              </w:rPr>
            </w:pPr>
            <w:hyperlink r:id="rId9" w:anchor="!articleTab:content/" w:history="1">
              <w:r w:rsidR="00AB4A5C" w:rsidRPr="00D22C42">
                <w:rPr>
                  <w:rStyle w:val="Hyperlink"/>
                  <w:rFonts w:ascii="Lucida Sans" w:hAnsi="Lucida Sans"/>
                  <w:sz w:val="20"/>
                  <w:szCs w:val="20"/>
                </w:rPr>
                <w:t>https://www.readworks.org/article/The-Whys-of-Weather-Clouds/14ef4653-7c2a-422c-920d-6cc97382d532#!articleTab:content/</w:t>
              </w:r>
            </w:hyperlink>
          </w:p>
          <w:p w14:paraId="268471CB" w14:textId="77777777" w:rsidR="00D22C42" w:rsidRDefault="00D22C42" w:rsidP="00F55317">
            <w:pPr>
              <w:rPr>
                <w:rStyle w:val="Hyperlink"/>
                <w:rFonts w:ascii="Lucida Sans" w:hAnsi="Lucida Sans"/>
                <w:sz w:val="20"/>
                <w:szCs w:val="20"/>
              </w:rPr>
            </w:pPr>
          </w:p>
          <w:p w14:paraId="0534F223" w14:textId="583F16FD" w:rsidR="00D22C42" w:rsidRPr="00D22C42" w:rsidRDefault="00D22C42" w:rsidP="00F55317">
            <w:pPr>
              <w:rPr>
                <w:rFonts w:ascii="Lucida Sans" w:hAnsi="Lucida Sans"/>
                <w:sz w:val="20"/>
                <w:szCs w:val="20"/>
              </w:rPr>
            </w:pPr>
          </w:p>
        </w:tc>
        <w:tc>
          <w:tcPr>
            <w:tcW w:w="10080" w:type="dxa"/>
          </w:tcPr>
          <w:p w14:paraId="0DC31887" w14:textId="77777777" w:rsidR="00D22C42" w:rsidRPr="00D22C42" w:rsidRDefault="00727AC2" w:rsidP="00727AC2">
            <w:pPr>
              <w:rPr>
                <w:rFonts w:ascii="Lucida Sans" w:hAnsi="Lucida Sans"/>
                <w:b/>
                <w:sz w:val="22"/>
                <w:szCs w:val="22"/>
              </w:rPr>
            </w:pPr>
            <w:r w:rsidRPr="00D22C42">
              <w:rPr>
                <w:rFonts w:ascii="Lucida Sans" w:hAnsi="Lucida Sans"/>
                <w:b/>
                <w:sz w:val="22"/>
                <w:szCs w:val="22"/>
              </w:rPr>
              <w:t>Synopsis, highlighting related learning</w:t>
            </w:r>
            <w:r w:rsidR="002272A3" w:rsidRPr="00D22C42">
              <w:rPr>
                <w:rFonts w:ascii="Lucida Sans" w:hAnsi="Lucida Sans"/>
                <w:b/>
                <w:sz w:val="22"/>
                <w:szCs w:val="22"/>
              </w:rPr>
              <w:t xml:space="preserve">: </w:t>
            </w:r>
          </w:p>
          <w:p w14:paraId="6501661B" w14:textId="1090ABD8" w:rsidR="001A6D85" w:rsidRPr="00D22C42" w:rsidRDefault="00F638BA" w:rsidP="00727AC2">
            <w:pPr>
              <w:rPr>
                <w:rFonts w:ascii="Lucida Sans" w:hAnsi="Lucida Sans"/>
                <w:sz w:val="20"/>
                <w:szCs w:val="20"/>
              </w:rPr>
            </w:pPr>
            <w:r w:rsidRPr="00D22C42">
              <w:rPr>
                <w:rFonts w:ascii="Lucida Sans" w:hAnsi="Lucida Sans"/>
                <w:sz w:val="20"/>
                <w:szCs w:val="20"/>
              </w:rPr>
              <w:t xml:space="preserve">In this article, students learn about </w:t>
            </w:r>
            <w:r w:rsidR="007C79E7" w:rsidRPr="00D22C42">
              <w:rPr>
                <w:rFonts w:ascii="Lucida Sans" w:hAnsi="Lucida Sans"/>
                <w:sz w:val="20"/>
                <w:szCs w:val="20"/>
              </w:rPr>
              <w:t xml:space="preserve">the </w:t>
            </w:r>
            <w:r w:rsidRPr="00D22C42">
              <w:rPr>
                <w:rFonts w:ascii="Lucida Sans" w:hAnsi="Lucida Sans"/>
                <w:sz w:val="20"/>
                <w:szCs w:val="20"/>
              </w:rPr>
              <w:t>basics of the water cycle</w:t>
            </w:r>
            <w:r w:rsidR="007C79E7" w:rsidRPr="00D22C42">
              <w:rPr>
                <w:rFonts w:ascii="Lucida Sans" w:hAnsi="Lucida Sans"/>
                <w:sz w:val="20"/>
                <w:szCs w:val="20"/>
              </w:rPr>
              <w:t xml:space="preserve"> in order to understand how and why clouds form</w:t>
            </w:r>
            <w:r w:rsidRPr="00D22C42">
              <w:rPr>
                <w:rFonts w:ascii="Lucida Sans" w:hAnsi="Lucida Sans"/>
                <w:sz w:val="20"/>
                <w:szCs w:val="20"/>
              </w:rPr>
              <w:t xml:space="preserve">. </w:t>
            </w:r>
            <w:r w:rsidRPr="00D22C42">
              <w:rPr>
                <w:rFonts w:ascii="Lucida Sans" w:hAnsi="Lucida Sans"/>
                <w:i/>
                <w:sz w:val="20"/>
                <w:szCs w:val="20"/>
              </w:rPr>
              <w:t>The Cloud Book</w:t>
            </w:r>
            <w:r w:rsidRPr="00D22C42">
              <w:rPr>
                <w:rFonts w:ascii="Lucida Sans" w:hAnsi="Lucida Sans"/>
                <w:sz w:val="20"/>
                <w:szCs w:val="20"/>
              </w:rPr>
              <w:t xml:space="preserve"> introduces the different types of clouds and explains their position in the sky, and this text extends students’</w:t>
            </w:r>
            <w:r w:rsidR="007C79E7" w:rsidRPr="00D22C42">
              <w:rPr>
                <w:rFonts w:ascii="Lucida Sans" w:hAnsi="Lucida Sans"/>
                <w:sz w:val="20"/>
                <w:szCs w:val="20"/>
              </w:rPr>
              <w:t xml:space="preserve"> scientific understanding of clouds</w:t>
            </w:r>
            <w:r w:rsidRPr="00D22C42">
              <w:rPr>
                <w:rFonts w:ascii="Lucida Sans" w:hAnsi="Lucida Sans"/>
                <w:sz w:val="20"/>
                <w:szCs w:val="20"/>
              </w:rPr>
              <w:t xml:space="preserve">.   </w:t>
            </w:r>
          </w:p>
          <w:p w14:paraId="267B43D8" w14:textId="0C3E602C" w:rsidR="00790EA0" w:rsidRPr="00B33B90" w:rsidRDefault="00790EA0" w:rsidP="000D6B45">
            <w:pPr>
              <w:rPr>
                <w:rFonts w:ascii="Lucida Sans" w:hAnsi="Lucida Sans"/>
                <w:sz w:val="22"/>
                <w:szCs w:val="22"/>
              </w:rPr>
            </w:pPr>
          </w:p>
        </w:tc>
      </w:tr>
      <w:tr w:rsidR="00AB4A5C" w:rsidRPr="00B33B90" w14:paraId="177ACD21" w14:textId="77777777" w:rsidTr="00D22C42">
        <w:trPr>
          <w:trHeight w:val="1007"/>
        </w:trPr>
        <w:tc>
          <w:tcPr>
            <w:tcW w:w="4230" w:type="dxa"/>
            <w:tcBorders>
              <w:top w:val="single" w:sz="4" w:space="0" w:color="auto"/>
              <w:bottom w:val="single" w:sz="4" w:space="0" w:color="auto"/>
            </w:tcBorders>
          </w:tcPr>
          <w:p w14:paraId="7F84F4BE" w14:textId="77777777" w:rsidR="00E52F65" w:rsidRDefault="00727AC2" w:rsidP="00A12A48">
            <w:pPr>
              <w:rPr>
                <w:rFonts w:ascii="Lucida Sans" w:hAnsi="Lucida Sans"/>
                <w:sz w:val="22"/>
                <w:szCs w:val="22"/>
              </w:rPr>
            </w:pPr>
            <w:r w:rsidRPr="00AB4A5C">
              <w:rPr>
                <w:rFonts w:ascii="Lucida Sans" w:hAnsi="Lucida Sans"/>
                <w:sz w:val="22"/>
                <w:szCs w:val="22"/>
              </w:rPr>
              <w:t>Related Text 2:</w:t>
            </w:r>
            <w:r w:rsidR="007D4F52" w:rsidRPr="00AB4A5C">
              <w:rPr>
                <w:rFonts w:ascii="Lucida Sans" w:hAnsi="Lucida Sans"/>
                <w:sz w:val="22"/>
                <w:szCs w:val="22"/>
              </w:rPr>
              <w:t xml:space="preserve"> </w:t>
            </w:r>
          </w:p>
          <w:p w14:paraId="42815FB9" w14:textId="17BCFBCF" w:rsidR="00A12A48" w:rsidRDefault="00A12A48" w:rsidP="00A12A48">
            <w:pPr>
              <w:rPr>
                <w:rFonts w:ascii="Lucida Sans" w:hAnsi="Lucida Sans"/>
                <w:sz w:val="22"/>
                <w:szCs w:val="22"/>
              </w:rPr>
            </w:pPr>
            <w:r w:rsidRPr="00AB4A5C">
              <w:rPr>
                <w:rFonts w:ascii="Lucida Sans" w:hAnsi="Lucida Sans"/>
                <w:sz w:val="22"/>
                <w:szCs w:val="22"/>
              </w:rPr>
              <w:t>We</w:t>
            </w:r>
            <w:r w:rsidR="00E52F65">
              <w:rPr>
                <w:rFonts w:ascii="Lucida Sans" w:hAnsi="Lucida Sans"/>
                <w:sz w:val="22"/>
                <w:szCs w:val="22"/>
              </w:rPr>
              <w:t>b Weather for Kids: Cloud Types</w:t>
            </w:r>
            <w:r w:rsidRPr="00AB4A5C">
              <w:rPr>
                <w:rFonts w:ascii="Lucida Sans" w:hAnsi="Lucida Sans"/>
                <w:sz w:val="22"/>
                <w:szCs w:val="22"/>
              </w:rPr>
              <w:t xml:space="preserve"> </w:t>
            </w:r>
          </w:p>
          <w:p w14:paraId="5A8172C6" w14:textId="77777777" w:rsidR="00D22C42" w:rsidRPr="00AB4A5C" w:rsidRDefault="00D22C42" w:rsidP="00A12A48">
            <w:pPr>
              <w:rPr>
                <w:rFonts w:ascii="Lucida Sans" w:hAnsi="Lucida Sans"/>
                <w:sz w:val="22"/>
                <w:szCs w:val="22"/>
              </w:rPr>
            </w:pPr>
          </w:p>
          <w:p w14:paraId="4F5D2D72" w14:textId="0761D2D6" w:rsidR="00727AC2" w:rsidRPr="00D22C42" w:rsidRDefault="00F42303" w:rsidP="007D4F52">
            <w:pPr>
              <w:rPr>
                <w:rFonts w:ascii="Lucida Sans" w:hAnsi="Lucida Sans"/>
                <w:sz w:val="20"/>
                <w:szCs w:val="20"/>
              </w:rPr>
            </w:pPr>
            <w:hyperlink r:id="rId10" w:history="1">
              <w:r w:rsidR="00AB4A5C" w:rsidRPr="00D22C42">
                <w:rPr>
                  <w:rStyle w:val="Hyperlink"/>
                  <w:rFonts w:ascii="Lucida Sans" w:hAnsi="Lucida Sans"/>
                  <w:sz w:val="20"/>
                  <w:szCs w:val="20"/>
                </w:rPr>
                <w:t>https://scied.ucar.edu/webweather/clouds/cloud-types</w:t>
              </w:r>
            </w:hyperlink>
          </w:p>
        </w:tc>
        <w:tc>
          <w:tcPr>
            <w:tcW w:w="10080" w:type="dxa"/>
          </w:tcPr>
          <w:p w14:paraId="0E19DA8A" w14:textId="77777777" w:rsidR="00D22C42" w:rsidRPr="00D22C42" w:rsidRDefault="00727AC2" w:rsidP="00727AC2">
            <w:pPr>
              <w:rPr>
                <w:rFonts w:ascii="Lucida Sans" w:hAnsi="Lucida Sans"/>
                <w:b/>
                <w:sz w:val="22"/>
                <w:szCs w:val="22"/>
              </w:rPr>
            </w:pPr>
            <w:r w:rsidRPr="00D22C42">
              <w:rPr>
                <w:rFonts w:ascii="Lucida Sans" w:hAnsi="Lucida Sans"/>
                <w:b/>
                <w:sz w:val="22"/>
                <w:szCs w:val="22"/>
              </w:rPr>
              <w:t>Synopsis, highlighting related learning</w:t>
            </w:r>
            <w:r w:rsidR="007D4F52" w:rsidRPr="00D22C42">
              <w:rPr>
                <w:rFonts w:ascii="Lucida Sans" w:hAnsi="Lucida Sans"/>
                <w:b/>
                <w:sz w:val="22"/>
                <w:szCs w:val="22"/>
              </w:rPr>
              <w:t>:</w:t>
            </w:r>
            <w:r w:rsidR="00F638BA" w:rsidRPr="00D22C42">
              <w:rPr>
                <w:rFonts w:ascii="Lucida Sans" w:hAnsi="Lucida Sans"/>
                <w:b/>
                <w:sz w:val="22"/>
                <w:szCs w:val="22"/>
              </w:rPr>
              <w:t xml:space="preserve"> </w:t>
            </w:r>
          </w:p>
          <w:p w14:paraId="12D9AF66" w14:textId="672FCE90" w:rsidR="00727AC2" w:rsidRPr="00D22C42" w:rsidRDefault="00A12A48" w:rsidP="00727AC2">
            <w:pPr>
              <w:rPr>
                <w:rFonts w:ascii="Lucida Sans" w:hAnsi="Lucida Sans"/>
                <w:sz w:val="20"/>
                <w:szCs w:val="20"/>
              </w:rPr>
            </w:pPr>
            <w:r w:rsidRPr="00D22C42">
              <w:rPr>
                <w:rFonts w:ascii="Lucida Sans" w:hAnsi="Lucida Sans"/>
                <w:sz w:val="20"/>
                <w:szCs w:val="20"/>
              </w:rPr>
              <w:t xml:space="preserve">On this webpage, students learn </w:t>
            </w:r>
            <w:r w:rsidR="001147C1" w:rsidRPr="00D22C42">
              <w:rPr>
                <w:rFonts w:ascii="Lucida Sans" w:hAnsi="Lucida Sans"/>
                <w:sz w:val="20"/>
                <w:szCs w:val="20"/>
              </w:rPr>
              <w:t>about different types of clouds. Information is provided about each type</w:t>
            </w:r>
            <w:r w:rsidR="00F1018F">
              <w:rPr>
                <w:rFonts w:ascii="Lucida Sans" w:hAnsi="Lucida Sans"/>
                <w:sz w:val="20"/>
                <w:szCs w:val="20"/>
              </w:rPr>
              <w:t xml:space="preserve"> (click the hyperlinks)</w:t>
            </w:r>
            <w:r w:rsidR="001147C1" w:rsidRPr="00D22C42">
              <w:rPr>
                <w:rFonts w:ascii="Lucida Sans" w:hAnsi="Lucida Sans"/>
                <w:sz w:val="20"/>
                <w:szCs w:val="20"/>
              </w:rPr>
              <w:t xml:space="preserve">, and types are grouped by their altitude. An image shows where different types of clouds are located in the atmosphere. The vocabulary on this webpage supplements the terms in </w:t>
            </w:r>
            <w:r w:rsidR="001147C1" w:rsidRPr="00D22C42">
              <w:rPr>
                <w:rFonts w:ascii="Lucida Sans" w:hAnsi="Lucida Sans"/>
                <w:i/>
                <w:sz w:val="20"/>
                <w:szCs w:val="20"/>
              </w:rPr>
              <w:t>The Cloud Book</w:t>
            </w:r>
            <w:r w:rsidR="001147C1" w:rsidRPr="00D22C42">
              <w:rPr>
                <w:rFonts w:ascii="Lucida Sans" w:hAnsi="Lucida Sans"/>
                <w:sz w:val="20"/>
                <w:szCs w:val="20"/>
              </w:rPr>
              <w:t xml:space="preserve">, including the names of various cloud types and the use of terms like </w:t>
            </w:r>
            <w:r w:rsidR="0039292F">
              <w:rPr>
                <w:rFonts w:ascii="Lucida Sans" w:hAnsi="Lucida Sans"/>
                <w:sz w:val="20"/>
                <w:szCs w:val="20"/>
              </w:rPr>
              <w:t>“</w:t>
            </w:r>
            <w:r w:rsidR="001147C1" w:rsidRPr="00D22C42">
              <w:rPr>
                <w:rFonts w:ascii="Lucida Sans" w:hAnsi="Lucida Sans"/>
                <w:sz w:val="20"/>
                <w:szCs w:val="20"/>
              </w:rPr>
              <w:t>high,</w:t>
            </w:r>
            <w:r w:rsidR="0039292F">
              <w:rPr>
                <w:rFonts w:ascii="Lucida Sans" w:hAnsi="Lucida Sans"/>
                <w:sz w:val="20"/>
                <w:szCs w:val="20"/>
              </w:rPr>
              <w:t>”</w:t>
            </w:r>
            <w:r w:rsidR="001147C1" w:rsidRPr="00D22C42">
              <w:rPr>
                <w:rFonts w:ascii="Lucida Sans" w:hAnsi="Lucida Sans"/>
                <w:sz w:val="20"/>
                <w:szCs w:val="20"/>
              </w:rPr>
              <w:t xml:space="preserve"> </w:t>
            </w:r>
            <w:r w:rsidR="0039292F">
              <w:rPr>
                <w:rFonts w:ascii="Lucida Sans" w:hAnsi="Lucida Sans"/>
                <w:sz w:val="20"/>
                <w:szCs w:val="20"/>
              </w:rPr>
              <w:t>“</w:t>
            </w:r>
            <w:r w:rsidR="001147C1" w:rsidRPr="00D22C42">
              <w:rPr>
                <w:rFonts w:ascii="Lucida Sans" w:hAnsi="Lucida Sans"/>
                <w:sz w:val="20"/>
                <w:szCs w:val="20"/>
              </w:rPr>
              <w:t>low,</w:t>
            </w:r>
            <w:r w:rsidR="0039292F">
              <w:rPr>
                <w:rFonts w:ascii="Lucida Sans" w:hAnsi="Lucida Sans"/>
                <w:sz w:val="20"/>
                <w:szCs w:val="20"/>
              </w:rPr>
              <w:t>”</w:t>
            </w:r>
            <w:r w:rsidR="001147C1" w:rsidRPr="00D22C42">
              <w:rPr>
                <w:rFonts w:ascii="Lucida Sans" w:hAnsi="Lucida Sans"/>
                <w:sz w:val="20"/>
                <w:szCs w:val="20"/>
              </w:rPr>
              <w:t xml:space="preserve"> and </w:t>
            </w:r>
            <w:r w:rsidR="0039292F">
              <w:rPr>
                <w:rFonts w:ascii="Lucida Sans" w:hAnsi="Lucida Sans"/>
                <w:sz w:val="20"/>
                <w:szCs w:val="20"/>
              </w:rPr>
              <w:t>“</w:t>
            </w:r>
            <w:r w:rsidR="001147C1" w:rsidRPr="00D22C42">
              <w:rPr>
                <w:rFonts w:ascii="Lucida Sans" w:hAnsi="Lucida Sans"/>
                <w:sz w:val="20"/>
                <w:szCs w:val="20"/>
              </w:rPr>
              <w:t>atmosphere.</w:t>
            </w:r>
            <w:r w:rsidR="0039292F">
              <w:rPr>
                <w:rFonts w:ascii="Lucida Sans" w:hAnsi="Lucida Sans"/>
                <w:sz w:val="20"/>
                <w:szCs w:val="20"/>
              </w:rPr>
              <w:t>”</w:t>
            </w:r>
            <w:r w:rsidR="001147C1" w:rsidRPr="00D22C42">
              <w:rPr>
                <w:rFonts w:ascii="Lucida Sans" w:hAnsi="Lucida Sans"/>
                <w:sz w:val="20"/>
                <w:szCs w:val="20"/>
              </w:rPr>
              <w:t xml:space="preserve"> </w:t>
            </w:r>
          </w:p>
          <w:p w14:paraId="44A560AE" w14:textId="77777777" w:rsidR="00727AC2" w:rsidRPr="00B33B90" w:rsidRDefault="00727AC2" w:rsidP="00727AC2">
            <w:pPr>
              <w:rPr>
                <w:rFonts w:ascii="Lucida Sans" w:hAnsi="Lucida Sans"/>
                <w:sz w:val="22"/>
                <w:szCs w:val="22"/>
              </w:rPr>
            </w:pPr>
          </w:p>
        </w:tc>
      </w:tr>
      <w:tr w:rsidR="00AB4A5C" w:rsidRPr="00B33B90" w14:paraId="13CB8A7A" w14:textId="77777777" w:rsidTr="00D22C42">
        <w:trPr>
          <w:trHeight w:val="1007"/>
        </w:trPr>
        <w:tc>
          <w:tcPr>
            <w:tcW w:w="4230" w:type="dxa"/>
            <w:tcBorders>
              <w:top w:val="single" w:sz="4" w:space="0" w:color="auto"/>
            </w:tcBorders>
          </w:tcPr>
          <w:p w14:paraId="685B833D" w14:textId="19C69C58" w:rsidR="00E52F65" w:rsidRDefault="00727AC2" w:rsidP="00727AC2">
            <w:pPr>
              <w:rPr>
                <w:rFonts w:ascii="Lucida Sans" w:hAnsi="Lucida Sans"/>
                <w:sz w:val="22"/>
                <w:szCs w:val="22"/>
              </w:rPr>
            </w:pPr>
            <w:r w:rsidRPr="00AB4A5C">
              <w:rPr>
                <w:rFonts w:ascii="Lucida Sans" w:hAnsi="Lucida Sans"/>
                <w:sz w:val="22"/>
                <w:szCs w:val="22"/>
              </w:rPr>
              <w:t>Related Text 3:</w:t>
            </w:r>
            <w:r w:rsidR="00E52F65">
              <w:rPr>
                <w:rFonts w:ascii="Lucida Sans" w:hAnsi="Lucida Sans"/>
                <w:sz w:val="22"/>
                <w:szCs w:val="22"/>
              </w:rPr>
              <w:t xml:space="preserve"> </w:t>
            </w:r>
          </w:p>
          <w:p w14:paraId="7FDB2FE2" w14:textId="10B51329" w:rsidR="00727AC2" w:rsidRDefault="00E52F65" w:rsidP="00727AC2">
            <w:pPr>
              <w:rPr>
                <w:rFonts w:ascii="Lucida Sans" w:hAnsi="Lucida Sans"/>
                <w:sz w:val="22"/>
                <w:szCs w:val="22"/>
              </w:rPr>
            </w:pPr>
            <w:r>
              <w:rPr>
                <w:rFonts w:ascii="Lucida Sans" w:hAnsi="Lucida Sans"/>
                <w:sz w:val="22"/>
                <w:szCs w:val="22"/>
              </w:rPr>
              <w:t>Cumulus, Stratus, and Cirrus</w:t>
            </w:r>
          </w:p>
          <w:p w14:paraId="779A5092" w14:textId="77777777" w:rsidR="00D22C42" w:rsidRPr="00AB4A5C" w:rsidRDefault="00D22C42" w:rsidP="00727AC2">
            <w:pPr>
              <w:rPr>
                <w:rFonts w:ascii="Lucida Sans" w:hAnsi="Lucida Sans"/>
                <w:sz w:val="22"/>
                <w:szCs w:val="22"/>
              </w:rPr>
            </w:pPr>
          </w:p>
          <w:p w14:paraId="7319A633" w14:textId="77777777" w:rsidR="00AB4A5C" w:rsidRDefault="00F42303" w:rsidP="007D4F52">
            <w:pPr>
              <w:rPr>
                <w:rStyle w:val="Hyperlink"/>
                <w:rFonts w:ascii="Lucida Sans" w:hAnsi="Lucida Sans"/>
                <w:sz w:val="20"/>
                <w:szCs w:val="20"/>
              </w:rPr>
            </w:pPr>
            <w:hyperlink r:id="rId11" w:history="1">
              <w:r w:rsidR="00AB4A5C" w:rsidRPr="00D22C42">
                <w:rPr>
                  <w:rStyle w:val="Hyperlink"/>
                  <w:rFonts w:ascii="Lucida Sans" w:hAnsi="Lucida Sans"/>
                  <w:sz w:val="20"/>
                  <w:szCs w:val="20"/>
                </w:rPr>
                <w:t>https://extension.illinois.edu/treehouse/clouds.cfm?Slide=5</w:t>
              </w:r>
            </w:hyperlink>
          </w:p>
          <w:p w14:paraId="4090152D" w14:textId="4EE216EF" w:rsidR="00D22C42" w:rsidRPr="00D22C42" w:rsidRDefault="00D22C42" w:rsidP="007D4F52">
            <w:pPr>
              <w:rPr>
                <w:rFonts w:ascii="Lucida Sans" w:hAnsi="Lucida Sans"/>
                <w:sz w:val="20"/>
                <w:szCs w:val="20"/>
              </w:rPr>
            </w:pPr>
          </w:p>
        </w:tc>
        <w:tc>
          <w:tcPr>
            <w:tcW w:w="10080" w:type="dxa"/>
          </w:tcPr>
          <w:p w14:paraId="3B277F7B" w14:textId="77777777" w:rsidR="00D22C42" w:rsidRPr="00D22C42" w:rsidRDefault="00727AC2" w:rsidP="00727AC2">
            <w:pPr>
              <w:rPr>
                <w:rFonts w:ascii="Lucida Sans" w:hAnsi="Lucida Sans"/>
                <w:b/>
                <w:sz w:val="22"/>
                <w:szCs w:val="22"/>
              </w:rPr>
            </w:pPr>
            <w:r w:rsidRPr="00D22C42">
              <w:rPr>
                <w:rFonts w:ascii="Lucida Sans" w:hAnsi="Lucida Sans"/>
                <w:b/>
                <w:sz w:val="22"/>
                <w:szCs w:val="22"/>
              </w:rPr>
              <w:t>Synopsis, highlighting related learning</w:t>
            </w:r>
            <w:r w:rsidR="007D4F52" w:rsidRPr="00D22C42">
              <w:rPr>
                <w:rFonts w:ascii="Lucida Sans" w:hAnsi="Lucida Sans"/>
                <w:b/>
                <w:sz w:val="22"/>
                <w:szCs w:val="22"/>
              </w:rPr>
              <w:t>:</w:t>
            </w:r>
            <w:r w:rsidR="007C79E7" w:rsidRPr="00D22C42">
              <w:rPr>
                <w:rFonts w:ascii="Lucida Sans" w:hAnsi="Lucida Sans"/>
                <w:b/>
                <w:sz w:val="22"/>
                <w:szCs w:val="22"/>
              </w:rPr>
              <w:t xml:space="preserve"> </w:t>
            </w:r>
          </w:p>
          <w:p w14:paraId="34FDD92C" w14:textId="7552587D" w:rsidR="00727AC2" w:rsidRPr="00D22C42" w:rsidRDefault="007C79E7" w:rsidP="00727AC2">
            <w:pPr>
              <w:rPr>
                <w:rFonts w:ascii="Lucida Sans" w:hAnsi="Lucida Sans"/>
                <w:sz w:val="20"/>
                <w:szCs w:val="20"/>
              </w:rPr>
            </w:pPr>
            <w:r w:rsidRPr="00D22C42">
              <w:rPr>
                <w:rFonts w:ascii="Lucida Sans" w:hAnsi="Lucida Sans"/>
                <w:sz w:val="20"/>
                <w:szCs w:val="20"/>
              </w:rPr>
              <w:t xml:space="preserve">This web page provides a basic synopsis of the three main types of clouds. </w:t>
            </w:r>
            <w:r w:rsidRPr="00D22C42">
              <w:rPr>
                <w:rFonts w:ascii="Lucida Sans" w:hAnsi="Lucida Sans"/>
                <w:i/>
                <w:sz w:val="20"/>
                <w:szCs w:val="20"/>
              </w:rPr>
              <w:t>The Cloud Book</w:t>
            </w:r>
            <w:r w:rsidRPr="00D22C42">
              <w:rPr>
                <w:rFonts w:ascii="Lucida Sans" w:hAnsi="Lucida Sans"/>
                <w:sz w:val="20"/>
                <w:szCs w:val="20"/>
              </w:rPr>
              <w:t xml:space="preserve"> shares information about various types of cloud</w:t>
            </w:r>
            <w:r w:rsidR="001077C7" w:rsidRPr="00D22C42">
              <w:rPr>
                <w:rFonts w:ascii="Lucida Sans" w:hAnsi="Lucida Sans"/>
                <w:sz w:val="20"/>
                <w:szCs w:val="20"/>
              </w:rPr>
              <w:t>s, and this resource provides information about the three main types</w:t>
            </w:r>
            <w:r w:rsidRPr="00D22C42">
              <w:rPr>
                <w:rFonts w:ascii="Lucida Sans" w:hAnsi="Lucida Sans"/>
                <w:sz w:val="20"/>
                <w:szCs w:val="20"/>
              </w:rPr>
              <w:t xml:space="preserve">. </w:t>
            </w:r>
            <w:r w:rsidR="001077C7" w:rsidRPr="00D22C42">
              <w:rPr>
                <w:rFonts w:ascii="Lucida Sans" w:hAnsi="Lucida Sans"/>
                <w:sz w:val="20"/>
                <w:szCs w:val="20"/>
              </w:rPr>
              <w:t>The information includes what each type looks like, what they are made of, and the type of weather they indicate. A</w:t>
            </w:r>
            <w:r w:rsidRPr="00D22C42">
              <w:rPr>
                <w:rFonts w:ascii="Lucida Sans" w:hAnsi="Lucida Sans"/>
                <w:sz w:val="20"/>
                <w:szCs w:val="20"/>
              </w:rPr>
              <w:t>lso</w:t>
            </w:r>
            <w:r w:rsidR="001077C7" w:rsidRPr="00D22C42">
              <w:rPr>
                <w:rFonts w:ascii="Lucida Sans" w:hAnsi="Lucida Sans"/>
                <w:sz w:val="20"/>
                <w:szCs w:val="20"/>
              </w:rPr>
              <w:t>,</w:t>
            </w:r>
            <w:r w:rsidRPr="00D22C42">
              <w:rPr>
                <w:rFonts w:ascii="Lucida Sans" w:hAnsi="Lucida Sans"/>
                <w:sz w:val="20"/>
                <w:szCs w:val="20"/>
              </w:rPr>
              <w:t xml:space="preserve"> </w:t>
            </w:r>
            <w:r w:rsidR="001077C7" w:rsidRPr="00D22C42">
              <w:rPr>
                <w:rFonts w:ascii="Lucida Sans" w:hAnsi="Lucida Sans"/>
                <w:sz w:val="20"/>
                <w:szCs w:val="20"/>
              </w:rPr>
              <w:t>a photograph</w:t>
            </w:r>
            <w:r w:rsidRPr="00D22C42">
              <w:rPr>
                <w:rFonts w:ascii="Lucida Sans" w:hAnsi="Lucida Sans"/>
                <w:sz w:val="20"/>
                <w:szCs w:val="20"/>
              </w:rPr>
              <w:t xml:space="preserve"> of each type </w:t>
            </w:r>
            <w:r w:rsidR="001077C7" w:rsidRPr="00D22C42">
              <w:rPr>
                <w:rFonts w:ascii="Lucida Sans" w:hAnsi="Lucida Sans"/>
                <w:sz w:val="20"/>
                <w:szCs w:val="20"/>
              </w:rPr>
              <w:t>is included</w:t>
            </w:r>
            <w:r w:rsidRPr="00D22C42">
              <w:rPr>
                <w:rFonts w:ascii="Lucida Sans" w:hAnsi="Lucida Sans"/>
                <w:sz w:val="20"/>
                <w:szCs w:val="20"/>
              </w:rPr>
              <w:t xml:space="preserve">. </w:t>
            </w:r>
          </w:p>
          <w:p w14:paraId="72892E8B" w14:textId="77777777" w:rsidR="00727AC2" w:rsidRPr="00B33B90" w:rsidRDefault="00727AC2" w:rsidP="00727AC2">
            <w:pPr>
              <w:rPr>
                <w:rFonts w:ascii="Lucida Sans" w:hAnsi="Lucida Sans"/>
                <w:sz w:val="22"/>
                <w:szCs w:val="22"/>
              </w:rPr>
            </w:pPr>
          </w:p>
        </w:tc>
      </w:tr>
    </w:tbl>
    <w:p w14:paraId="3680C672" w14:textId="77777777" w:rsidR="00FD64EE" w:rsidRDefault="00FD64EE">
      <w:pPr>
        <w:rPr>
          <w:rFonts w:ascii="Lucida Sans" w:hAnsi="Lucida Sans"/>
        </w:rPr>
      </w:pPr>
    </w:p>
    <w:p w14:paraId="67764481" w14:textId="77777777" w:rsidR="00D22C42" w:rsidRPr="00B33B90" w:rsidRDefault="00D22C42" w:rsidP="00D22C42">
      <w:pPr>
        <w:spacing w:after="0" w:line="240" w:lineRule="auto"/>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D22C42">
        <w:trPr>
          <w:trHeight w:val="432"/>
        </w:trPr>
        <w:tc>
          <w:tcPr>
            <w:tcW w:w="14400" w:type="dxa"/>
            <w:gridSpan w:val="2"/>
            <w:shd w:val="clear" w:color="auto" w:fill="22A469"/>
            <w:vAlign w:val="center"/>
          </w:tcPr>
          <w:p w14:paraId="2C3532D0" w14:textId="23943E9E" w:rsidR="00727AC2" w:rsidRPr="00B33B90" w:rsidRDefault="00727AC2" w:rsidP="00D22C42">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D22C42">
        <w:tc>
          <w:tcPr>
            <w:tcW w:w="4320" w:type="dxa"/>
          </w:tcPr>
          <w:p w14:paraId="680D265F" w14:textId="7B0BECB9" w:rsidR="00A12A48" w:rsidRDefault="00E52F65">
            <w:pPr>
              <w:rPr>
                <w:rFonts w:ascii="Lucida Sans" w:hAnsi="Lucida Sans"/>
                <w:sz w:val="22"/>
                <w:szCs w:val="22"/>
              </w:rPr>
            </w:pPr>
            <w:r>
              <w:rPr>
                <w:rFonts w:ascii="Lucida Sans" w:hAnsi="Lucida Sans"/>
                <w:sz w:val="22"/>
                <w:szCs w:val="22"/>
              </w:rPr>
              <w:t>Cloud Image Gallery</w:t>
            </w:r>
          </w:p>
          <w:p w14:paraId="5900E9C1" w14:textId="77777777" w:rsidR="00D22C42" w:rsidRPr="00AB4A5C" w:rsidRDefault="00D22C42">
            <w:pPr>
              <w:rPr>
                <w:rFonts w:ascii="Lucida Sans" w:hAnsi="Lucida Sans"/>
                <w:sz w:val="22"/>
                <w:szCs w:val="22"/>
              </w:rPr>
            </w:pPr>
          </w:p>
          <w:p w14:paraId="13148900" w14:textId="77777777" w:rsidR="00AB4A5C" w:rsidRDefault="00F42303">
            <w:pPr>
              <w:rPr>
                <w:rStyle w:val="Hyperlink"/>
                <w:rFonts w:ascii="Lucida Sans" w:hAnsi="Lucida Sans"/>
                <w:sz w:val="20"/>
                <w:szCs w:val="20"/>
              </w:rPr>
            </w:pPr>
            <w:hyperlink r:id="rId12" w:history="1">
              <w:r w:rsidR="00AB4A5C" w:rsidRPr="00D22C42">
                <w:rPr>
                  <w:rStyle w:val="Hyperlink"/>
                  <w:rFonts w:ascii="Lucida Sans" w:hAnsi="Lucida Sans"/>
                  <w:sz w:val="20"/>
                  <w:szCs w:val="20"/>
                </w:rPr>
                <w:t>https://scied.ucar.edu/cloud-image-gallery</w:t>
              </w:r>
            </w:hyperlink>
          </w:p>
          <w:p w14:paraId="084385AE" w14:textId="59A5E8D2" w:rsidR="00D22C42" w:rsidRPr="00D22C42" w:rsidRDefault="00D22C42">
            <w:pPr>
              <w:rPr>
                <w:rFonts w:ascii="Lucida Sans" w:hAnsi="Lucida Sans"/>
                <w:sz w:val="20"/>
                <w:szCs w:val="20"/>
              </w:rPr>
            </w:pPr>
          </w:p>
        </w:tc>
        <w:tc>
          <w:tcPr>
            <w:tcW w:w="10080" w:type="dxa"/>
          </w:tcPr>
          <w:p w14:paraId="33A88F24" w14:textId="77777777" w:rsidR="00D22C42" w:rsidRPr="00D22C42" w:rsidRDefault="00727AC2">
            <w:pPr>
              <w:rPr>
                <w:rFonts w:ascii="Lucida Sans" w:hAnsi="Lucida Sans"/>
                <w:b/>
                <w:sz w:val="22"/>
                <w:szCs w:val="22"/>
              </w:rPr>
            </w:pPr>
            <w:r w:rsidRPr="00D22C42">
              <w:rPr>
                <w:rFonts w:ascii="Lucida Sans" w:hAnsi="Lucida Sans"/>
                <w:b/>
                <w:sz w:val="22"/>
                <w:szCs w:val="22"/>
              </w:rPr>
              <w:t>Description/rationale for inclusion</w:t>
            </w:r>
            <w:r w:rsidR="007D4F52" w:rsidRPr="00D22C42">
              <w:rPr>
                <w:rFonts w:ascii="Lucida Sans" w:hAnsi="Lucida Sans"/>
                <w:b/>
                <w:sz w:val="22"/>
                <w:szCs w:val="22"/>
              </w:rPr>
              <w:t xml:space="preserve">: </w:t>
            </w:r>
          </w:p>
          <w:p w14:paraId="4B0DC508" w14:textId="64883909" w:rsidR="00727AC2" w:rsidRPr="00D22C42" w:rsidRDefault="00A12A48">
            <w:pPr>
              <w:rPr>
                <w:rFonts w:ascii="Lucida Sans" w:hAnsi="Lucida Sans"/>
                <w:sz w:val="20"/>
                <w:szCs w:val="20"/>
              </w:rPr>
            </w:pPr>
            <w:r w:rsidRPr="00D22C42">
              <w:rPr>
                <w:rFonts w:ascii="Lucida Sans" w:hAnsi="Lucida Sans"/>
                <w:sz w:val="20"/>
                <w:szCs w:val="20"/>
              </w:rPr>
              <w:t xml:space="preserve">This gallery of cloud images provides students with photographs showing each type of clouds. A caption also provides information about each cloud type. </w:t>
            </w:r>
          </w:p>
        </w:tc>
      </w:tr>
      <w:tr w:rsidR="00727AC2" w:rsidRPr="00B33B90" w14:paraId="171901A7" w14:textId="77777777" w:rsidTr="00D22C42">
        <w:tc>
          <w:tcPr>
            <w:tcW w:w="4320" w:type="dxa"/>
          </w:tcPr>
          <w:p w14:paraId="4080EF66" w14:textId="1A9CB485" w:rsidR="001077C7" w:rsidRDefault="00E52F65" w:rsidP="001077C7">
            <w:pPr>
              <w:rPr>
                <w:rFonts w:ascii="Lucida Sans" w:hAnsi="Lucida Sans"/>
                <w:sz w:val="22"/>
                <w:szCs w:val="22"/>
              </w:rPr>
            </w:pPr>
            <w:r>
              <w:rPr>
                <w:rFonts w:ascii="Lucida Sans" w:hAnsi="Lucida Sans"/>
                <w:sz w:val="22"/>
                <w:szCs w:val="22"/>
              </w:rPr>
              <w:t>Cloud Types</w:t>
            </w:r>
          </w:p>
          <w:p w14:paraId="15D89075" w14:textId="77777777" w:rsidR="00D22C42" w:rsidRPr="00AB4A5C" w:rsidRDefault="00D22C42" w:rsidP="001077C7">
            <w:pPr>
              <w:rPr>
                <w:rFonts w:ascii="Lucida Sans" w:hAnsi="Lucida Sans"/>
                <w:sz w:val="22"/>
                <w:szCs w:val="22"/>
              </w:rPr>
            </w:pPr>
          </w:p>
          <w:p w14:paraId="302A889C" w14:textId="77777777" w:rsidR="001077C7" w:rsidRPr="00D22C42" w:rsidRDefault="00F42303">
            <w:pPr>
              <w:rPr>
                <w:rStyle w:val="Hyperlink"/>
                <w:rFonts w:ascii="Lucida Sans" w:hAnsi="Lucida Sans"/>
                <w:sz w:val="20"/>
                <w:szCs w:val="20"/>
              </w:rPr>
            </w:pPr>
            <w:hyperlink r:id="rId13" w:history="1">
              <w:r w:rsidR="00AB4A5C" w:rsidRPr="00D22C42">
                <w:rPr>
                  <w:rStyle w:val="Hyperlink"/>
                  <w:rFonts w:ascii="Lucida Sans" w:hAnsi="Lucida Sans"/>
                  <w:sz w:val="20"/>
                  <w:szCs w:val="20"/>
                </w:rPr>
                <w:t>https://scied.ucar.edu/cloud-types</w:t>
              </w:r>
            </w:hyperlink>
          </w:p>
          <w:p w14:paraId="47E49DC3" w14:textId="4CE1A3B8" w:rsidR="00D22C42" w:rsidRPr="00AB4A5C" w:rsidRDefault="00D22C42">
            <w:pPr>
              <w:rPr>
                <w:rFonts w:ascii="Lucida Sans" w:hAnsi="Lucida Sans"/>
                <w:sz w:val="22"/>
                <w:szCs w:val="22"/>
              </w:rPr>
            </w:pPr>
          </w:p>
        </w:tc>
        <w:tc>
          <w:tcPr>
            <w:tcW w:w="10080" w:type="dxa"/>
          </w:tcPr>
          <w:p w14:paraId="6D619853" w14:textId="77777777" w:rsidR="00D22C42" w:rsidRPr="00D22C42" w:rsidRDefault="00727AC2">
            <w:pPr>
              <w:rPr>
                <w:rFonts w:ascii="Lucida Sans" w:hAnsi="Lucida Sans"/>
                <w:b/>
                <w:sz w:val="22"/>
                <w:szCs w:val="22"/>
              </w:rPr>
            </w:pPr>
            <w:r w:rsidRPr="00D22C42">
              <w:rPr>
                <w:rFonts w:ascii="Lucida Sans" w:hAnsi="Lucida Sans"/>
                <w:b/>
                <w:sz w:val="22"/>
                <w:szCs w:val="22"/>
              </w:rPr>
              <w:t>Description/rationale for inclusion</w:t>
            </w:r>
            <w:r w:rsidR="001077C7" w:rsidRPr="00D22C42">
              <w:rPr>
                <w:rFonts w:ascii="Lucida Sans" w:hAnsi="Lucida Sans"/>
                <w:b/>
                <w:sz w:val="22"/>
                <w:szCs w:val="22"/>
              </w:rPr>
              <w:t>:</w:t>
            </w:r>
            <w:r w:rsidR="00A12A48" w:rsidRPr="00D22C42">
              <w:rPr>
                <w:rFonts w:ascii="Lucida Sans" w:hAnsi="Lucida Sans"/>
                <w:b/>
                <w:sz w:val="22"/>
                <w:szCs w:val="22"/>
              </w:rPr>
              <w:t xml:space="preserve"> </w:t>
            </w:r>
          </w:p>
          <w:p w14:paraId="0EB4151F" w14:textId="77777777" w:rsidR="00727AC2" w:rsidRPr="0039292F" w:rsidRDefault="00A12A48">
            <w:pPr>
              <w:rPr>
                <w:rFonts w:ascii="Lucida Sans" w:hAnsi="Lucida Sans"/>
                <w:sz w:val="20"/>
                <w:szCs w:val="20"/>
              </w:rPr>
            </w:pPr>
            <w:r w:rsidRPr="0039292F">
              <w:rPr>
                <w:rFonts w:ascii="Lucida Sans" w:hAnsi="Lucida Sans"/>
                <w:sz w:val="20"/>
                <w:szCs w:val="20"/>
              </w:rPr>
              <w:t xml:space="preserve">In this video, students learn about the different types of clouds. They are organized by the altitude at which they form. Information about their shape and height, as well as photographs of each type, are shared. Also, the author shares information about how different types of clouds produce weather. </w:t>
            </w:r>
          </w:p>
          <w:p w14:paraId="2885263F" w14:textId="541D9A44" w:rsidR="00D22C42" w:rsidRPr="00B33B90" w:rsidRDefault="00D22C42">
            <w:pPr>
              <w:rPr>
                <w:rFonts w:ascii="Lucida Sans" w:hAnsi="Lucida Sans"/>
                <w:sz w:val="22"/>
                <w:szCs w:val="22"/>
              </w:rPr>
            </w:pPr>
          </w:p>
        </w:tc>
      </w:tr>
      <w:tr w:rsidR="001147C1" w:rsidRPr="00B33B90" w14:paraId="5DD5445E" w14:textId="77777777" w:rsidTr="00D22C42">
        <w:tc>
          <w:tcPr>
            <w:tcW w:w="4320" w:type="dxa"/>
          </w:tcPr>
          <w:p w14:paraId="59ACBC7D" w14:textId="4F8E5B8A" w:rsidR="001147C1" w:rsidRDefault="00302457" w:rsidP="001077C7">
            <w:pPr>
              <w:rPr>
                <w:rFonts w:ascii="Lucida Sans" w:hAnsi="Lucida Sans"/>
                <w:sz w:val="22"/>
                <w:szCs w:val="22"/>
              </w:rPr>
            </w:pPr>
            <w:r>
              <w:rPr>
                <w:rFonts w:ascii="Lucida Sans" w:hAnsi="Lucida Sans"/>
                <w:sz w:val="22"/>
                <w:szCs w:val="22"/>
              </w:rPr>
              <w:t>Cloud i</w:t>
            </w:r>
            <w:r w:rsidR="001147C1" w:rsidRPr="001147C1">
              <w:rPr>
                <w:rFonts w:ascii="Lucida Sans" w:hAnsi="Lucida Sans"/>
                <w:sz w:val="22"/>
                <w:szCs w:val="22"/>
              </w:rPr>
              <w:t xml:space="preserve">n a </w:t>
            </w:r>
            <w:r w:rsidR="00E52F65">
              <w:rPr>
                <w:rFonts w:ascii="Lucida Sans" w:hAnsi="Lucida Sans"/>
                <w:sz w:val="22"/>
                <w:szCs w:val="22"/>
              </w:rPr>
              <w:t>Bottle</w:t>
            </w:r>
          </w:p>
          <w:p w14:paraId="68D55A35" w14:textId="77777777" w:rsidR="00D22C42" w:rsidRPr="00AB4A5C" w:rsidRDefault="00D22C42" w:rsidP="001077C7">
            <w:pPr>
              <w:rPr>
                <w:rFonts w:ascii="Lucida Sans" w:hAnsi="Lucida Sans"/>
                <w:sz w:val="22"/>
                <w:szCs w:val="22"/>
              </w:rPr>
            </w:pPr>
          </w:p>
          <w:p w14:paraId="4E385896" w14:textId="77777777" w:rsidR="00AB4A5C" w:rsidRDefault="00F42303" w:rsidP="001077C7">
            <w:pPr>
              <w:rPr>
                <w:rStyle w:val="Hyperlink"/>
                <w:rFonts w:ascii="Lucida Sans" w:hAnsi="Lucida Sans"/>
                <w:sz w:val="20"/>
                <w:szCs w:val="20"/>
              </w:rPr>
            </w:pPr>
            <w:hyperlink r:id="rId14" w:history="1">
              <w:r w:rsidR="00AB4A5C" w:rsidRPr="00D22C42">
                <w:rPr>
                  <w:rStyle w:val="Hyperlink"/>
                  <w:rFonts w:ascii="Lucida Sans" w:hAnsi="Lucida Sans"/>
                  <w:sz w:val="20"/>
                  <w:szCs w:val="20"/>
                </w:rPr>
                <w:t>http://www.weatherwizkids.com/experiments-cloud.htm</w:t>
              </w:r>
            </w:hyperlink>
          </w:p>
          <w:p w14:paraId="71BB3B2B" w14:textId="68E2B5EF" w:rsidR="00D22C42" w:rsidRPr="00D22C42" w:rsidRDefault="00D22C42" w:rsidP="001077C7">
            <w:pPr>
              <w:rPr>
                <w:rFonts w:ascii="Lucida Sans" w:hAnsi="Lucida Sans"/>
                <w:sz w:val="20"/>
                <w:szCs w:val="20"/>
              </w:rPr>
            </w:pPr>
          </w:p>
        </w:tc>
        <w:tc>
          <w:tcPr>
            <w:tcW w:w="10080" w:type="dxa"/>
          </w:tcPr>
          <w:p w14:paraId="2D9B07C0" w14:textId="77777777" w:rsidR="00D22C42" w:rsidRDefault="001147C1">
            <w:pPr>
              <w:rPr>
                <w:rFonts w:ascii="Lucida Sans" w:hAnsi="Lucida Sans"/>
                <w:sz w:val="22"/>
                <w:szCs w:val="22"/>
              </w:rPr>
            </w:pPr>
            <w:r w:rsidRPr="00D22C42">
              <w:rPr>
                <w:rFonts w:ascii="Lucida Sans" w:hAnsi="Lucida Sans"/>
                <w:b/>
                <w:sz w:val="22"/>
                <w:szCs w:val="22"/>
              </w:rPr>
              <w:t>Description/rationale for inclusion:</w:t>
            </w:r>
            <w:r>
              <w:rPr>
                <w:rFonts w:ascii="Lucida Sans" w:hAnsi="Lucida Sans"/>
                <w:sz w:val="22"/>
                <w:szCs w:val="22"/>
              </w:rPr>
              <w:t xml:space="preserve"> </w:t>
            </w:r>
          </w:p>
          <w:p w14:paraId="215584D3" w14:textId="77777777" w:rsidR="001147C1" w:rsidRPr="0039292F" w:rsidRDefault="001147C1">
            <w:pPr>
              <w:rPr>
                <w:rFonts w:ascii="Lucida Sans" w:hAnsi="Lucida Sans"/>
                <w:sz w:val="20"/>
                <w:szCs w:val="20"/>
              </w:rPr>
            </w:pPr>
            <w:r w:rsidRPr="0039292F">
              <w:rPr>
                <w:rFonts w:ascii="Lucida Sans" w:hAnsi="Lucida Sans"/>
                <w:sz w:val="20"/>
                <w:szCs w:val="20"/>
              </w:rPr>
              <w:t xml:space="preserve">This webpage provides instructions for creating a cloud in a bottle using simple household materials. </w:t>
            </w:r>
          </w:p>
          <w:p w14:paraId="36D9D536" w14:textId="2F852126" w:rsidR="00D22C42" w:rsidRPr="00B33B90" w:rsidRDefault="00D22C42">
            <w:pPr>
              <w:rPr>
                <w:rFonts w:ascii="Lucida Sans" w:hAnsi="Lucida Sans"/>
              </w:rPr>
            </w:pPr>
          </w:p>
        </w:tc>
      </w:tr>
      <w:tr w:rsidR="00727AC2" w:rsidRPr="00B33B90" w14:paraId="36E0CED4" w14:textId="77777777" w:rsidTr="00D22C42">
        <w:trPr>
          <w:trHeight w:val="432"/>
        </w:trPr>
        <w:tc>
          <w:tcPr>
            <w:tcW w:w="14400" w:type="dxa"/>
            <w:gridSpan w:val="2"/>
            <w:shd w:val="clear" w:color="auto" w:fill="22A469"/>
            <w:vAlign w:val="center"/>
          </w:tcPr>
          <w:p w14:paraId="605EFB70" w14:textId="4DA0FA20" w:rsidR="00727AC2" w:rsidRPr="00B33B90" w:rsidRDefault="00D22C42" w:rsidP="00D22C42">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D22C42">
        <w:tc>
          <w:tcPr>
            <w:tcW w:w="4320" w:type="dxa"/>
          </w:tcPr>
          <w:p w14:paraId="696B7E5E" w14:textId="1D920172" w:rsidR="00727AC2" w:rsidRPr="00B33B90" w:rsidRDefault="00727AC2" w:rsidP="005C3615">
            <w:pPr>
              <w:rPr>
                <w:rFonts w:ascii="Lucida Sans" w:hAnsi="Lucida Sans"/>
                <w:sz w:val="22"/>
                <w:szCs w:val="22"/>
              </w:rPr>
            </w:pPr>
            <w:r w:rsidRPr="00B33B90">
              <w:rPr>
                <w:rFonts w:ascii="Lucida Sans" w:hAnsi="Lucida Sans"/>
                <w:sz w:val="22"/>
                <w:szCs w:val="22"/>
              </w:rPr>
              <w:t>Text Type 1:</w:t>
            </w:r>
            <w:r w:rsidR="0073308F">
              <w:rPr>
                <w:rFonts w:ascii="Lucida Sans" w:hAnsi="Lucida Sans"/>
                <w:sz w:val="22"/>
                <w:szCs w:val="22"/>
              </w:rPr>
              <w:t xml:space="preserve"> Informative </w:t>
            </w:r>
          </w:p>
        </w:tc>
        <w:tc>
          <w:tcPr>
            <w:tcW w:w="10080" w:type="dxa"/>
          </w:tcPr>
          <w:p w14:paraId="2471D216" w14:textId="77777777" w:rsidR="00727AC2" w:rsidRPr="00D22C42" w:rsidRDefault="00727AC2" w:rsidP="005C3615">
            <w:pPr>
              <w:rPr>
                <w:rFonts w:ascii="Lucida Sans" w:hAnsi="Lucida Sans"/>
                <w:b/>
                <w:sz w:val="22"/>
                <w:szCs w:val="22"/>
              </w:rPr>
            </w:pPr>
            <w:r w:rsidRPr="00D22C42">
              <w:rPr>
                <w:rFonts w:ascii="Lucida Sans" w:hAnsi="Lucida Sans"/>
                <w:b/>
                <w:sz w:val="22"/>
                <w:szCs w:val="22"/>
              </w:rPr>
              <w:t>Description of task</w:t>
            </w:r>
            <w:r w:rsidR="0073308F" w:rsidRPr="00D22C42">
              <w:rPr>
                <w:rFonts w:ascii="Lucida Sans" w:hAnsi="Lucida Sans"/>
                <w:b/>
                <w:sz w:val="22"/>
                <w:szCs w:val="22"/>
              </w:rPr>
              <w:t>:</w:t>
            </w:r>
          </w:p>
          <w:p w14:paraId="3FA07D3D" w14:textId="3014566F" w:rsidR="003D0CD0" w:rsidRDefault="003D0CD0" w:rsidP="0073308F">
            <w:pPr>
              <w:rPr>
                <w:rFonts w:ascii="Lucida Sans" w:hAnsi="Lucida Sans"/>
                <w:sz w:val="20"/>
                <w:szCs w:val="20"/>
              </w:rPr>
            </w:pPr>
            <w:r w:rsidRPr="00D22C42">
              <w:rPr>
                <w:rFonts w:ascii="Lucida Sans" w:hAnsi="Lucida Sans"/>
                <w:sz w:val="20"/>
                <w:szCs w:val="20"/>
              </w:rPr>
              <w:t xml:space="preserve">Think about what you have learned about clouds from </w:t>
            </w:r>
            <w:r w:rsidRPr="00D22C42">
              <w:rPr>
                <w:rFonts w:ascii="Lucida Sans" w:hAnsi="Lucida Sans"/>
                <w:i/>
                <w:sz w:val="20"/>
                <w:szCs w:val="20"/>
              </w:rPr>
              <w:t>The Cloud Book</w:t>
            </w:r>
            <w:r w:rsidRPr="00D22C42">
              <w:rPr>
                <w:rFonts w:ascii="Lucida Sans" w:hAnsi="Lucida Sans"/>
                <w:sz w:val="20"/>
                <w:szCs w:val="20"/>
              </w:rPr>
              <w:t xml:space="preserve"> and the other texts about clouds. What have you learned about clouds? Remember to: </w:t>
            </w:r>
          </w:p>
          <w:p w14:paraId="7F748809" w14:textId="0AFF8601" w:rsidR="003D0CD0" w:rsidRPr="00D22C42" w:rsidRDefault="003D0CD0" w:rsidP="0039292F">
            <w:pPr>
              <w:pStyle w:val="ListParagraph"/>
              <w:numPr>
                <w:ilvl w:val="0"/>
                <w:numId w:val="17"/>
              </w:numPr>
              <w:rPr>
                <w:rFonts w:ascii="Lucida Sans" w:hAnsi="Lucida Sans"/>
                <w:sz w:val="20"/>
                <w:szCs w:val="20"/>
              </w:rPr>
            </w:pPr>
            <w:r w:rsidRPr="00D22C42">
              <w:rPr>
                <w:rFonts w:ascii="Lucida Sans" w:hAnsi="Lucida Sans"/>
                <w:sz w:val="20"/>
                <w:szCs w:val="20"/>
              </w:rPr>
              <w:t>Introduce the topic you are writing about</w:t>
            </w:r>
          </w:p>
          <w:p w14:paraId="4DEB2039" w14:textId="26227AC6" w:rsidR="003D0CD0" w:rsidRPr="00D22C42" w:rsidRDefault="003D0CD0" w:rsidP="0039292F">
            <w:pPr>
              <w:pStyle w:val="ListParagraph"/>
              <w:numPr>
                <w:ilvl w:val="0"/>
                <w:numId w:val="17"/>
              </w:numPr>
              <w:rPr>
                <w:rFonts w:ascii="Lucida Sans" w:hAnsi="Lucida Sans"/>
                <w:sz w:val="20"/>
                <w:szCs w:val="20"/>
              </w:rPr>
            </w:pPr>
            <w:r w:rsidRPr="00D22C42">
              <w:rPr>
                <w:rFonts w:ascii="Lucida Sans" w:hAnsi="Lucida Sans"/>
                <w:sz w:val="20"/>
                <w:szCs w:val="20"/>
              </w:rPr>
              <w:t xml:space="preserve">Include </w:t>
            </w:r>
            <w:r w:rsidR="00F1018F">
              <w:rPr>
                <w:rFonts w:ascii="Lucida Sans" w:hAnsi="Lucida Sans"/>
                <w:sz w:val="20"/>
                <w:szCs w:val="20"/>
              </w:rPr>
              <w:t xml:space="preserve">at least </w:t>
            </w:r>
            <w:r w:rsidR="00AB4A5C" w:rsidRPr="00D22C42">
              <w:rPr>
                <w:rFonts w:ascii="Lucida Sans" w:hAnsi="Lucida Sans"/>
                <w:sz w:val="20"/>
                <w:szCs w:val="20"/>
              </w:rPr>
              <w:t>2-3</w:t>
            </w:r>
            <w:r w:rsidR="0073308F" w:rsidRPr="00D22C42">
              <w:rPr>
                <w:rFonts w:ascii="Lucida Sans" w:hAnsi="Lucida Sans"/>
                <w:sz w:val="20"/>
                <w:szCs w:val="20"/>
              </w:rPr>
              <w:t xml:space="preserve"> facts you </w:t>
            </w:r>
            <w:r w:rsidRPr="00D22C42">
              <w:rPr>
                <w:rFonts w:ascii="Lucida Sans" w:hAnsi="Lucida Sans"/>
                <w:sz w:val="20"/>
                <w:szCs w:val="20"/>
              </w:rPr>
              <w:t xml:space="preserve">have </w:t>
            </w:r>
            <w:r w:rsidR="0073308F" w:rsidRPr="00D22C42">
              <w:rPr>
                <w:rFonts w:ascii="Lucida Sans" w:hAnsi="Lucida Sans"/>
                <w:sz w:val="20"/>
                <w:szCs w:val="20"/>
              </w:rPr>
              <w:t>learned about clouds</w:t>
            </w:r>
          </w:p>
          <w:p w14:paraId="1ECF341C" w14:textId="61EC0825" w:rsidR="0073308F" w:rsidRPr="00D22C42" w:rsidRDefault="003D0CD0" w:rsidP="0039292F">
            <w:pPr>
              <w:pStyle w:val="ListParagraph"/>
              <w:numPr>
                <w:ilvl w:val="0"/>
                <w:numId w:val="17"/>
              </w:numPr>
              <w:rPr>
                <w:rFonts w:ascii="Lucida Sans" w:hAnsi="Lucida Sans"/>
                <w:sz w:val="20"/>
                <w:szCs w:val="20"/>
              </w:rPr>
            </w:pPr>
            <w:r w:rsidRPr="00D22C42">
              <w:rPr>
                <w:rFonts w:ascii="Lucida Sans" w:hAnsi="Lucida Sans"/>
                <w:sz w:val="20"/>
                <w:szCs w:val="20"/>
              </w:rPr>
              <w:t>Wrap up the piece with a concluding sentence</w:t>
            </w:r>
          </w:p>
          <w:p w14:paraId="0E0EE0BB" w14:textId="77777777" w:rsidR="0073308F" w:rsidRPr="00D22C42" w:rsidRDefault="0073308F" w:rsidP="0073308F">
            <w:pPr>
              <w:rPr>
                <w:rFonts w:ascii="Lucida Sans" w:hAnsi="Lucida Sans"/>
                <w:sz w:val="20"/>
                <w:szCs w:val="20"/>
              </w:rPr>
            </w:pPr>
          </w:p>
          <w:p w14:paraId="5BDBD6CE" w14:textId="29C65D02" w:rsidR="00D22C42" w:rsidRPr="00B33B90" w:rsidRDefault="00D22C42" w:rsidP="00F1018F">
            <w:pPr>
              <w:rPr>
                <w:rFonts w:ascii="Lucida Sans" w:hAnsi="Lucida Sans"/>
                <w:sz w:val="22"/>
                <w:szCs w:val="22"/>
              </w:rPr>
            </w:pPr>
          </w:p>
        </w:tc>
      </w:tr>
      <w:tr w:rsidR="00727AC2" w:rsidRPr="00B33B90" w14:paraId="523D28DE" w14:textId="77777777" w:rsidTr="00A32777">
        <w:trPr>
          <w:trHeight w:val="1808"/>
        </w:trPr>
        <w:tc>
          <w:tcPr>
            <w:tcW w:w="4320" w:type="dxa"/>
            <w:tcBorders>
              <w:bottom w:val="single" w:sz="4" w:space="0" w:color="auto"/>
            </w:tcBorders>
          </w:tcPr>
          <w:p w14:paraId="0FEE65A2" w14:textId="69A8E883" w:rsidR="00727AC2" w:rsidRPr="00B33B90" w:rsidRDefault="00727AC2" w:rsidP="005C3615">
            <w:pPr>
              <w:rPr>
                <w:rFonts w:ascii="Lucida Sans" w:hAnsi="Lucida Sans"/>
                <w:sz w:val="22"/>
                <w:szCs w:val="22"/>
              </w:rPr>
            </w:pPr>
            <w:r w:rsidRPr="00B33B90">
              <w:rPr>
                <w:rFonts w:ascii="Lucida Sans" w:hAnsi="Lucida Sans"/>
                <w:sz w:val="22"/>
                <w:szCs w:val="22"/>
              </w:rPr>
              <w:t>Text Type 2:</w:t>
            </w:r>
            <w:r w:rsidR="0073308F">
              <w:rPr>
                <w:rFonts w:ascii="Lucida Sans" w:hAnsi="Lucida Sans"/>
                <w:sz w:val="22"/>
                <w:szCs w:val="22"/>
              </w:rPr>
              <w:t xml:space="preserve"> Narrative </w:t>
            </w:r>
          </w:p>
        </w:tc>
        <w:tc>
          <w:tcPr>
            <w:tcW w:w="10080" w:type="dxa"/>
            <w:tcBorders>
              <w:bottom w:val="single" w:sz="4" w:space="0" w:color="auto"/>
            </w:tcBorders>
          </w:tcPr>
          <w:p w14:paraId="246C840B" w14:textId="77777777" w:rsidR="00727AC2" w:rsidRPr="00D22C42" w:rsidRDefault="00727AC2" w:rsidP="005C3615">
            <w:pPr>
              <w:rPr>
                <w:rFonts w:ascii="Lucida Sans" w:hAnsi="Lucida Sans"/>
                <w:b/>
                <w:sz w:val="22"/>
                <w:szCs w:val="22"/>
              </w:rPr>
            </w:pPr>
            <w:r w:rsidRPr="00D22C42">
              <w:rPr>
                <w:rFonts w:ascii="Lucida Sans" w:hAnsi="Lucida Sans"/>
                <w:b/>
                <w:sz w:val="22"/>
                <w:szCs w:val="22"/>
              </w:rPr>
              <w:t>Description of task</w:t>
            </w:r>
            <w:r w:rsidR="0073308F" w:rsidRPr="00D22C42">
              <w:rPr>
                <w:rFonts w:ascii="Lucida Sans" w:hAnsi="Lucida Sans"/>
                <w:b/>
                <w:sz w:val="22"/>
                <w:szCs w:val="22"/>
              </w:rPr>
              <w:t>:</w:t>
            </w:r>
          </w:p>
          <w:p w14:paraId="2D43D525" w14:textId="4D8C4487" w:rsidR="005C2FF9" w:rsidRDefault="0073308F" w:rsidP="005C2FF9">
            <w:pPr>
              <w:rPr>
                <w:rFonts w:ascii="Lucida Sans" w:hAnsi="Lucida Sans"/>
                <w:sz w:val="20"/>
                <w:szCs w:val="20"/>
              </w:rPr>
            </w:pPr>
            <w:r w:rsidRPr="00D22C42">
              <w:rPr>
                <w:rFonts w:ascii="Lucida Sans" w:hAnsi="Lucida Sans"/>
                <w:sz w:val="20"/>
                <w:szCs w:val="20"/>
              </w:rPr>
              <w:t xml:space="preserve">Write your own story about </w:t>
            </w:r>
            <w:r w:rsidR="005C2FF9" w:rsidRPr="00D22C42">
              <w:rPr>
                <w:rFonts w:ascii="Lucida Sans" w:hAnsi="Lucida Sans"/>
                <w:sz w:val="20"/>
                <w:szCs w:val="20"/>
              </w:rPr>
              <w:t xml:space="preserve">a character </w:t>
            </w:r>
            <w:r w:rsidR="00AB4A5C" w:rsidRPr="00D22C42">
              <w:rPr>
                <w:rFonts w:ascii="Lucida Sans" w:hAnsi="Lucida Sans"/>
                <w:sz w:val="20"/>
                <w:szCs w:val="20"/>
              </w:rPr>
              <w:t>that</w:t>
            </w:r>
            <w:r w:rsidR="005C2FF9" w:rsidRPr="00D22C42">
              <w:rPr>
                <w:rFonts w:ascii="Lucida Sans" w:hAnsi="Lucida Sans"/>
                <w:sz w:val="20"/>
                <w:szCs w:val="20"/>
              </w:rPr>
              <w:t xml:space="preserve"> encounters different kinds of </w:t>
            </w:r>
            <w:r w:rsidRPr="00D22C42">
              <w:rPr>
                <w:rFonts w:ascii="Lucida Sans" w:hAnsi="Lucida Sans"/>
                <w:sz w:val="20"/>
                <w:szCs w:val="20"/>
              </w:rPr>
              <w:t xml:space="preserve">clouds. Think about what you have learned from </w:t>
            </w:r>
            <w:r w:rsidRPr="00D22C42">
              <w:rPr>
                <w:rFonts w:ascii="Lucida Sans" w:hAnsi="Lucida Sans"/>
                <w:i/>
                <w:sz w:val="20"/>
                <w:szCs w:val="20"/>
              </w:rPr>
              <w:t>The Cloud Book</w:t>
            </w:r>
            <w:r w:rsidRPr="00D22C42">
              <w:rPr>
                <w:rFonts w:ascii="Lucida Sans" w:hAnsi="Lucida Sans"/>
                <w:sz w:val="20"/>
                <w:szCs w:val="20"/>
              </w:rPr>
              <w:t xml:space="preserve"> and the other texts about clouds</w:t>
            </w:r>
            <w:r w:rsidR="005C2FF9" w:rsidRPr="00D22C42">
              <w:rPr>
                <w:rFonts w:ascii="Lucida Sans" w:hAnsi="Lucida Sans"/>
                <w:sz w:val="20"/>
                <w:szCs w:val="20"/>
              </w:rPr>
              <w:t xml:space="preserve"> to help you</w:t>
            </w:r>
            <w:r w:rsidRPr="00D22C42">
              <w:rPr>
                <w:rFonts w:ascii="Lucida Sans" w:hAnsi="Lucida Sans"/>
                <w:sz w:val="20"/>
                <w:szCs w:val="20"/>
              </w:rPr>
              <w:t xml:space="preserve">. </w:t>
            </w:r>
            <w:r w:rsidR="005C2FF9" w:rsidRPr="00D22C42">
              <w:rPr>
                <w:rFonts w:ascii="Lucida Sans" w:hAnsi="Lucida Sans"/>
                <w:sz w:val="20"/>
                <w:szCs w:val="20"/>
              </w:rPr>
              <w:t>Remember to:</w:t>
            </w:r>
          </w:p>
          <w:p w14:paraId="176A9963" w14:textId="48718FA8" w:rsidR="005C2FF9" w:rsidRPr="00D22C42" w:rsidRDefault="005C2FF9" w:rsidP="0039292F">
            <w:pPr>
              <w:pStyle w:val="ListParagraph"/>
              <w:numPr>
                <w:ilvl w:val="0"/>
                <w:numId w:val="18"/>
              </w:numPr>
              <w:rPr>
                <w:rFonts w:ascii="Lucida Sans" w:hAnsi="Lucida Sans"/>
                <w:sz w:val="20"/>
                <w:szCs w:val="20"/>
              </w:rPr>
            </w:pPr>
            <w:r w:rsidRPr="00D22C42">
              <w:rPr>
                <w:rFonts w:ascii="Lucida Sans" w:hAnsi="Lucida Sans"/>
                <w:sz w:val="20"/>
                <w:szCs w:val="20"/>
              </w:rPr>
              <w:t>Include the major events</w:t>
            </w:r>
          </w:p>
          <w:p w14:paraId="3267C884" w14:textId="24C86F85" w:rsidR="005C2FF9" w:rsidRPr="00D22C42" w:rsidRDefault="005C2FF9" w:rsidP="0039292F">
            <w:pPr>
              <w:pStyle w:val="ListParagraph"/>
              <w:numPr>
                <w:ilvl w:val="0"/>
                <w:numId w:val="18"/>
              </w:numPr>
              <w:rPr>
                <w:rFonts w:ascii="Lucida Sans" w:hAnsi="Lucida Sans"/>
                <w:sz w:val="20"/>
                <w:szCs w:val="20"/>
              </w:rPr>
            </w:pPr>
            <w:r w:rsidRPr="00D22C42">
              <w:rPr>
                <w:rFonts w:ascii="Lucida Sans" w:hAnsi="Lucida Sans"/>
                <w:sz w:val="20"/>
                <w:szCs w:val="20"/>
              </w:rPr>
              <w:t>Describe</w:t>
            </w:r>
            <w:r w:rsidR="00F1018F">
              <w:rPr>
                <w:rFonts w:ascii="Lucida Sans" w:hAnsi="Lucida Sans"/>
                <w:sz w:val="20"/>
                <w:szCs w:val="20"/>
              </w:rPr>
              <w:t xml:space="preserve"> your character’s actions, thoughts and feelings </w:t>
            </w:r>
          </w:p>
          <w:p w14:paraId="323AFB60" w14:textId="5D3BD4EB" w:rsidR="005C2FF9" w:rsidRPr="00D22C42" w:rsidRDefault="00B0575F" w:rsidP="0039292F">
            <w:pPr>
              <w:pStyle w:val="ListParagraph"/>
              <w:numPr>
                <w:ilvl w:val="0"/>
                <w:numId w:val="18"/>
              </w:numPr>
              <w:rPr>
                <w:rFonts w:ascii="Lucida Sans" w:hAnsi="Lucida Sans"/>
                <w:sz w:val="20"/>
                <w:szCs w:val="20"/>
              </w:rPr>
            </w:pPr>
            <w:r w:rsidRPr="00D22C42">
              <w:rPr>
                <w:rFonts w:ascii="Lucida Sans" w:hAnsi="Lucida Sans"/>
                <w:sz w:val="20"/>
                <w:szCs w:val="20"/>
              </w:rPr>
              <w:t>Use words to tell the order of events</w:t>
            </w:r>
          </w:p>
          <w:p w14:paraId="47BDAA5A" w14:textId="39C1C76C" w:rsidR="0073308F" w:rsidRPr="00B33B90" w:rsidRDefault="00B0575F" w:rsidP="00A32777">
            <w:pPr>
              <w:pStyle w:val="ListParagraph"/>
              <w:numPr>
                <w:ilvl w:val="0"/>
                <w:numId w:val="18"/>
              </w:numPr>
              <w:rPr>
                <w:rFonts w:ascii="Lucida Sans" w:hAnsi="Lucida Sans"/>
                <w:sz w:val="22"/>
                <w:szCs w:val="22"/>
              </w:rPr>
            </w:pPr>
            <w:r w:rsidRPr="00D22C42">
              <w:rPr>
                <w:rFonts w:ascii="Lucida Sans" w:hAnsi="Lucida Sans"/>
                <w:sz w:val="20"/>
                <w:szCs w:val="20"/>
              </w:rPr>
              <w:t>Provide a closing sentence</w:t>
            </w:r>
          </w:p>
        </w:tc>
      </w:tr>
      <w:tr w:rsidR="00A32777" w:rsidRPr="00B33B90" w14:paraId="383B6F36" w14:textId="77777777" w:rsidTr="00A32777">
        <w:trPr>
          <w:trHeight w:val="1808"/>
        </w:trPr>
        <w:tc>
          <w:tcPr>
            <w:tcW w:w="14400" w:type="dxa"/>
            <w:gridSpan w:val="2"/>
            <w:tcBorders>
              <w:top w:val="single" w:sz="4" w:space="0" w:color="auto"/>
              <w:left w:val="nil"/>
              <w:bottom w:val="nil"/>
              <w:right w:val="nil"/>
            </w:tcBorders>
          </w:tcPr>
          <w:p w14:paraId="4964B9DF" w14:textId="3D62789A" w:rsidR="00A32777" w:rsidRPr="00D22C42" w:rsidRDefault="00A32777" w:rsidP="005C3615">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76938A5C" w:rsidR="00234994" w:rsidRPr="00B33B90" w:rsidRDefault="00234994" w:rsidP="00727AC2">
      <w:pPr>
        <w:rPr>
          <w:rFonts w:ascii="Lucida Sans" w:hAnsi="Lucida Sans"/>
          <w:sz w:val="2"/>
          <w:szCs w:val="2"/>
        </w:rPr>
      </w:pPr>
    </w:p>
    <w:sectPr w:rsidR="00234994" w:rsidRPr="00B33B90" w:rsidSect="00817CA2">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64436" w14:textId="77777777" w:rsidR="00F42303" w:rsidRDefault="00F42303" w:rsidP="00200A83">
      <w:pPr>
        <w:spacing w:after="0" w:line="240" w:lineRule="auto"/>
      </w:pPr>
      <w:r>
        <w:separator/>
      </w:r>
    </w:p>
  </w:endnote>
  <w:endnote w:type="continuationSeparator" w:id="0">
    <w:p w14:paraId="190FD81C" w14:textId="77777777" w:rsidR="00F42303" w:rsidRDefault="00F42303"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0C273" w14:textId="4AB3A35A" w:rsidR="00817CA2" w:rsidRDefault="00817CA2" w:rsidP="00817CA2">
    <w:pPr>
      <w:pStyle w:val="Footer"/>
      <w:jc w:val="center"/>
    </w:pPr>
    <w:r w:rsidRPr="00732FB3">
      <w:rPr>
        <w:noProof/>
      </w:rPr>
      <w:drawing>
        <wp:inline distT="0" distB="0" distL="0" distR="0" wp14:anchorId="688E9121" wp14:editId="40628C3C">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1FC65" w14:textId="77777777" w:rsidR="00F42303" w:rsidRDefault="00F42303" w:rsidP="00200A83">
      <w:pPr>
        <w:spacing w:after="0" w:line="240" w:lineRule="auto"/>
      </w:pPr>
      <w:r>
        <w:separator/>
      </w:r>
    </w:p>
  </w:footnote>
  <w:footnote w:type="continuationSeparator" w:id="0">
    <w:p w14:paraId="4ACEC696" w14:textId="77777777" w:rsidR="00F42303" w:rsidRDefault="00F42303"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68F31" w14:textId="77777777" w:rsidR="009476B8" w:rsidRDefault="009476B8" w:rsidP="009476B8">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2F996675" w:rsidR="009A78CD" w:rsidRPr="00B33B90" w:rsidRDefault="009476B8"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2272A3">
      <w:rPr>
        <w:rFonts w:ascii="Lucida Sans" w:eastAsia="Cambria" w:hAnsi="Lucida Sans" w:cs="Cambria"/>
      </w:rPr>
      <w:t>Text: The Cloud Book</w:t>
    </w:r>
    <w:r w:rsidR="00727AC2" w:rsidRPr="00B33B90">
      <w:rPr>
        <w:rFonts w:ascii="Lucida Sans" w:eastAsia="Cambria" w:hAnsi="Lucida Sans" w:cs="Cambria"/>
      </w:rPr>
      <w:t xml:space="preserve"> </w:t>
    </w:r>
    <w:r w:rsidR="00D22C42">
      <w:rPr>
        <w:rFonts w:ascii="Lucida Sans" w:eastAsia="Cambria" w:hAnsi="Lucida Sans" w:cs="Cambria"/>
      </w:rPr>
      <w:t xml:space="preserve">| </w:t>
    </w:r>
    <w:r w:rsidR="00727AC2" w:rsidRPr="00B33B90">
      <w:rPr>
        <w:rFonts w:ascii="Lucida Sans" w:eastAsia="Cambria" w:hAnsi="Lucida Sans" w:cs="Cambria"/>
      </w:rPr>
      <w:t>Grade:</w:t>
    </w:r>
    <w:r w:rsidR="002272A3">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04508"/>
    <w:multiLevelType w:val="hybridMultilevel"/>
    <w:tmpl w:val="0240A0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7466A86"/>
    <w:multiLevelType w:val="hybridMultilevel"/>
    <w:tmpl w:val="07CC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C1229A"/>
    <w:multiLevelType w:val="hybridMultilevel"/>
    <w:tmpl w:val="AC50E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5A319B0"/>
    <w:multiLevelType w:val="hybridMultilevel"/>
    <w:tmpl w:val="581CA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8A30F5"/>
    <w:multiLevelType w:val="hybridMultilevel"/>
    <w:tmpl w:val="D18438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1"/>
  </w:num>
  <w:num w:numId="4">
    <w:abstractNumId w:val="11"/>
  </w:num>
  <w:num w:numId="5">
    <w:abstractNumId w:val="0"/>
  </w:num>
  <w:num w:numId="6">
    <w:abstractNumId w:val="10"/>
  </w:num>
  <w:num w:numId="7">
    <w:abstractNumId w:val="6"/>
  </w:num>
  <w:num w:numId="8">
    <w:abstractNumId w:val="12"/>
  </w:num>
  <w:num w:numId="9">
    <w:abstractNumId w:val="4"/>
  </w:num>
  <w:num w:numId="10">
    <w:abstractNumId w:val="3"/>
  </w:num>
  <w:num w:numId="11">
    <w:abstractNumId w:val="15"/>
  </w:num>
  <w:num w:numId="12">
    <w:abstractNumId w:val="16"/>
  </w:num>
  <w:num w:numId="13">
    <w:abstractNumId w:val="2"/>
  </w:num>
  <w:num w:numId="14">
    <w:abstractNumId w:val="13"/>
  </w:num>
  <w:num w:numId="15">
    <w:abstractNumId w:val="8"/>
  </w:num>
  <w:num w:numId="16">
    <w:abstractNumId w:val="7"/>
  </w:num>
  <w:num w:numId="17">
    <w:abstractNumId w:val="1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56132"/>
    <w:rsid w:val="000D6B45"/>
    <w:rsid w:val="000F20CE"/>
    <w:rsid w:val="001077C7"/>
    <w:rsid w:val="00114422"/>
    <w:rsid w:val="001147C1"/>
    <w:rsid w:val="0012629D"/>
    <w:rsid w:val="00151230"/>
    <w:rsid w:val="001A6D85"/>
    <w:rsid w:val="001C2576"/>
    <w:rsid w:val="001C5DCB"/>
    <w:rsid w:val="00200A83"/>
    <w:rsid w:val="00202D28"/>
    <w:rsid w:val="0021601A"/>
    <w:rsid w:val="002272A3"/>
    <w:rsid w:val="00234994"/>
    <w:rsid w:val="00264485"/>
    <w:rsid w:val="00297D58"/>
    <w:rsid w:val="002C218A"/>
    <w:rsid w:val="00301041"/>
    <w:rsid w:val="00302457"/>
    <w:rsid w:val="003024BA"/>
    <w:rsid w:val="0031650D"/>
    <w:rsid w:val="00356FEA"/>
    <w:rsid w:val="003741AC"/>
    <w:rsid w:val="003838FE"/>
    <w:rsid w:val="0039292F"/>
    <w:rsid w:val="003B6411"/>
    <w:rsid w:val="003D0CD0"/>
    <w:rsid w:val="003E220B"/>
    <w:rsid w:val="003E7B20"/>
    <w:rsid w:val="00402141"/>
    <w:rsid w:val="00490BDC"/>
    <w:rsid w:val="00516534"/>
    <w:rsid w:val="0053111A"/>
    <w:rsid w:val="0056345E"/>
    <w:rsid w:val="005845DD"/>
    <w:rsid w:val="00596AF8"/>
    <w:rsid w:val="005A7100"/>
    <w:rsid w:val="005C2FF9"/>
    <w:rsid w:val="00631AA3"/>
    <w:rsid w:val="006B250A"/>
    <w:rsid w:val="00727AC2"/>
    <w:rsid w:val="0073308F"/>
    <w:rsid w:val="00781076"/>
    <w:rsid w:val="00790EA0"/>
    <w:rsid w:val="007A6712"/>
    <w:rsid w:val="007C7575"/>
    <w:rsid w:val="007C79E7"/>
    <w:rsid w:val="007D4F52"/>
    <w:rsid w:val="00817CA2"/>
    <w:rsid w:val="00860BC1"/>
    <w:rsid w:val="00863FA7"/>
    <w:rsid w:val="00872B1D"/>
    <w:rsid w:val="00893496"/>
    <w:rsid w:val="008B2B6F"/>
    <w:rsid w:val="008B7A35"/>
    <w:rsid w:val="008D50A2"/>
    <w:rsid w:val="008D7FD7"/>
    <w:rsid w:val="008E5118"/>
    <w:rsid w:val="008F02FA"/>
    <w:rsid w:val="009476B8"/>
    <w:rsid w:val="00954B76"/>
    <w:rsid w:val="0097634E"/>
    <w:rsid w:val="009A78CD"/>
    <w:rsid w:val="009E230B"/>
    <w:rsid w:val="00A11FD5"/>
    <w:rsid w:val="00A12A48"/>
    <w:rsid w:val="00A32777"/>
    <w:rsid w:val="00A77BF5"/>
    <w:rsid w:val="00A81B5F"/>
    <w:rsid w:val="00A9764E"/>
    <w:rsid w:val="00AB4A5C"/>
    <w:rsid w:val="00B0575F"/>
    <w:rsid w:val="00B33B90"/>
    <w:rsid w:val="00B3667F"/>
    <w:rsid w:val="00B462F1"/>
    <w:rsid w:val="00CD0FC6"/>
    <w:rsid w:val="00CD6C30"/>
    <w:rsid w:val="00CE58DE"/>
    <w:rsid w:val="00CE5A7D"/>
    <w:rsid w:val="00D06D47"/>
    <w:rsid w:val="00D22C42"/>
    <w:rsid w:val="00D43FDB"/>
    <w:rsid w:val="00D52E9D"/>
    <w:rsid w:val="00D8616D"/>
    <w:rsid w:val="00D9201C"/>
    <w:rsid w:val="00DD3D29"/>
    <w:rsid w:val="00DE3B8A"/>
    <w:rsid w:val="00E3755B"/>
    <w:rsid w:val="00E4410F"/>
    <w:rsid w:val="00E52F65"/>
    <w:rsid w:val="00E71BB3"/>
    <w:rsid w:val="00E812B2"/>
    <w:rsid w:val="00EC192E"/>
    <w:rsid w:val="00EE0829"/>
    <w:rsid w:val="00F1018F"/>
    <w:rsid w:val="00F42303"/>
    <w:rsid w:val="00F55317"/>
    <w:rsid w:val="00F638BA"/>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49BF34D2-DA46-4560-BF5C-84BE8F3AB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96/the-cloud-book" TargetMode="External"/><Relationship Id="rId13" Type="http://schemas.openxmlformats.org/officeDocument/2006/relationships/hyperlink" Target="https://scied.ucar.edu/cloud-typ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scied.ucar.edu/cloud-image-galler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xtension.illinois.edu/treehouse/clouds.cfm?Slide=5"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cied.ucar.edu/webweather/clouds/cloud-types" TargetMode="External"/><Relationship Id="rId4" Type="http://schemas.openxmlformats.org/officeDocument/2006/relationships/webSettings" Target="webSettings.xml"/><Relationship Id="rId9" Type="http://schemas.openxmlformats.org/officeDocument/2006/relationships/hyperlink" Target="https://www.readworks.org/article/The-Whys-of-Weather-Clouds/14ef4653-7c2a-422c-920d-6cc97382d532" TargetMode="External"/><Relationship Id="rId14" Type="http://schemas.openxmlformats.org/officeDocument/2006/relationships/hyperlink" Target="http://www.weatherwizkids.com/experiments-cloud.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4652</Characters>
  <Application>Microsoft Office Word</Application>
  <DocSecurity>0</DocSecurity>
  <Lines>160</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2018-02-09T01:48:00Z</dcterms:created>
  <dcterms:modified xsi:type="dcterms:W3CDTF">2018-02-09T17:57:00Z</dcterms:modified>
</cp:coreProperties>
</file>