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75" w:type="dxa"/>
        <w:tblLook w:val="04A0" w:firstRow="1" w:lastRow="0" w:firstColumn="1" w:lastColumn="0" w:noHBand="0" w:noVBand="1"/>
      </w:tblPr>
      <w:tblGrid>
        <w:gridCol w:w="14400"/>
      </w:tblGrid>
      <w:tr w:rsidR="00DF185E" w14:paraId="50385768" w14:textId="77777777" w:rsidTr="00E872DB">
        <w:tc>
          <w:tcPr>
            <w:tcW w:w="14400" w:type="dxa"/>
          </w:tcPr>
          <w:p w14:paraId="550DA022" w14:textId="77777777" w:rsidR="00DF185E" w:rsidRPr="000B76AB" w:rsidRDefault="00DF185E" w:rsidP="00E872DB">
            <w:pPr>
              <w:contextualSpacing/>
              <w:rPr>
                <w:rFonts w:ascii="Lucida Sans" w:hAnsi="Lucida Sans"/>
                <w:i/>
                <w:sz w:val="20"/>
                <w:szCs w:val="20"/>
              </w:rPr>
            </w:pPr>
            <w:r>
              <w:rPr>
                <w:rFonts w:ascii="Lucida Sans" w:hAnsi="Lucida Sans"/>
                <w:sz w:val="20"/>
                <w:szCs w:val="20"/>
              </w:rPr>
              <w:t>About this Resource:</w:t>
            </w:r>
          </w:p>
          <w:p w14:paraId="06C50AB4" w14:textId="0C382230" w:rsidR="00DF185E" w:rsidRPr="000C5E90" w:rsidRDefault="003B0BC4"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69CD879D" w14:textId="77777777" w:rsidR="00DF185E" w:rsidRPr="00B33B90" w:rsidRDefault="00DF185E" w:rsidP="00FD64EE">
      <w:pPr>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DF185E">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874477">
        <w:trPr>
          <w:trHeight w:val="1142"/>
        </w:trPr>
        <w:tc>
          <w:tcPr>
            <w:tcW w:w="4410" w:type="dxa"/>
            <w:tcBorders>
              <w:top w:val="single" w:sz="4" w:space="0" w:color="auto"/>
            </w:tcBorders>
            <w:shd w:val="clear" w:color="auto" w:fill="F2F2F2" w:themeFill="background1" w:themeFillShade="F2"/>
          </w:tcPr>
          <w:p w14:paraId="14D97734" w14:textId="27547C3A" w:rsidR="003024BA" w:rsidRDefault="003024BA" w:rsidP="000D6B45">
            <w:pPr>
              <w:rPr>
                <w:rFonts w:ascii="Lucida Sans" w:hAnsi="Lucida Sans"/>
                <w:sz w:val="22"/>
                <w:szCs w:val="22"/>
              </w:rPr>
            </w:pPr>
            <w:r w:rsidRPr="00B33B90">
              <w:rPr>
                <w:rFonts w:ascii="Lucida Sans" w:hAnsi="Lucida Sans"/>
                <w:sz w:val="22"/>
                <w:szCs w:val="22"/>
              </w:rPr>
              <w:t>Read Aloud</w:t>
            </w:r>
            <w:r w:rsidR="00E23682">
              <w:rPr>
                <w:rFonts w:ascii="Lucida Sans" w:hAnsi="Lucida Sans"/>
                <w:sz w:val="22"/>
                <w:szCs w:val="22"/>
              </w:rPr>
              <w:t>:</w:t>
            </w:r>
          </w:p>
          <w:p w14:paraId="6D752673" w14:textId="4250F66C" w:rsidR="00E23682" w:rsidRDefault="00E23682" w:rsidP="000D6B45">
            <w:pPr>
              <w:rPr>
                <w:rFonts w:ascii="Lucida Sans" w:hAnsi="Lucida Sans"/>
                <w:sz w:val="22"/>
                <w:szCs w:val="22"/>
              </w:rPr>
            </w:pPr>
            <w:r>
              <w:rPr>
                <w:rFonts w:ascii="Lucida Sans" w:hAnsi="Lucida Sans"/>
                <w:sz w:val="22"/>
                <w:szCs w:val="22"/>
              </w:rPr>
              <w:t>Dirt</w:t>
            </w:r>
          </w:p>
          <w:p w14:paraId="370A75C3" w14:textId="77777777" w:rsidR="00E23682" w:rsidRPr="00B33B90" w:rsidRDefault="00E23682" w:rsidP="000D6B45">
            <w:pPr>
              <w:rPr>
                <w:rFonts w:ascii="Lucida Sans" w:hAnsi="Lucida Sans"/>
                <w:sz w:val="22"/>
                <w:szCs w:val="22"/>
              </w:rPr>
            </w:pPr>
          </w:p>
          <w:p w14:paraId="30616241" w14:textId="14AC64CA" w:rsidR="003024BA" w:rsidRPr="00E23682" w:rsidRDefault="00A05128" w:rsidP="00727AC2">
            <w:pPr>
              <w:rPr>
                <w:rFonts w:ascii="Lucida Sans" w:hAnsi="Lucida Sans"/>
                <w:sz w:val="20"/>
                <w:szCs w:val="20"/>
              </w:rPr>
            </w:pPr>
            <w:hyperlink r:id="rId8" w:history="1">
              <w:r w:rsidR="00E23682" w:rsidRPr="00E23682">
                <w:rPr>
                  <w:rStyle w:val="Hyperlink"/>
                  <w:rFonts w:ascii="Lucida Sans" w:hAnsi="Lucida Sans"/>
                  <w:sz w:val="20"/>
                  <w:szCs w:val="20"/>
                </w:rPr>
                <w:t>http://achievethecore.org/page/3041/dirt</w:t>
              </w:r>
            </w:hyperlink>
            <w:r w:rsidR="00E23682" w:rsidRPr="00E23682">
              <w:rPr>
                <w:rFonts w:ascii="Lucida Sans" w:hAnsi="Lucida Sans"/>
                <w:sz w:val="20"/>
                <w:szCs w:val="20"/>
              </w:rPr>
              <w:t xml:space="preserve"> </w:t>
            </w:r>
          </w:p>
        </w:tc>
        <w:tc>
          <w:tcPr>
            <w:tcW w:w="9990" w:type="dxa"/>
            <w:shd w:val="clear" w:color="auto" w:fill="F2F2F2" w:themeFill="background1" w:themeFillShade="F2"/>
          </w:tcPr>
          <w:p w14:paraId="23408567" w14:textId="77777777" w:rsidR="00A11FD5" w:rsidRPr="00E23682" w:rsidRDefault="00727AC2" w:rsidP="00727AC2">
            <w:pPr>
              <w:rPr>
                <w:rFonts w:ascii="Lucida Sans" w:hAnsi="Lucida Sans"/>
                <w:b/>
                <w:sz w:val="22"/>
                <w:szCs w:val="22"/>
              </w:rPr>
            </w:pPr>
            <w:r w:rsidRPr="00E23682">
              <w:rPr>
                <w:rFonts w:ascii="Lucida Sans" w:hAnsi="Lucida Sans"/>
                <w:b/>
                <w:sz w:val="22"/>
                <w:szCs w:val="22"/>
              </w:rPr>
              <w:t>Synopsis of Text:</w:t>
            </w:r>
          </w:p>
          <w:p w14:paraId="19E02AE8" w14:textId="77777777" w:rsidR="00EA20BE" w:rsidRDefault="00A530C2" w:rsidP="00727AC2">
            <w:pPr>
              <w:rPr>
                <w:rFonts w:ascii="Lucida Sans" w:hAnsi="Lucida Sans"/>
                <w:sz w:val="20"/>
                <w:szCs w:val="20"/>
              </w:rPr>
            </w:pPr>
            <w:r w:rsidRPr="00E23682">
              <w:rPr>
                <w:rFonts w:ascii="Lucida Sans" w:hAnsi="Lucida Sans"/>
                <w:sz w:val="20"/>
                <w:szCs w:val="20"/>
              </w:rPr>
              <w:t>This book provi</w:t>
            </w:r>
            <w:r w:rsidR="000C642C" w:rsidRPr="00E23682">
              <w:rPr>
                <w:rFonts w:ascii="Lucida Sans" w:hAnsi="Lucida Sans"/>
                <w:sz w:val="20"/>
                <w:szCs w:val="20"/>
              </w:rPr>
              <w:t xml:space="preserve">des a lot of facts about soil. </w:t>
            </w:r>
            <w:r w:rsidRPr="00E23682">
              <w:rPr>
                <w:rFonts w:ascii="Lucida Sans" w:hAnsi="Lucida Sans"/>
                <w:sz w:val="20"/>
                <w:szCs w:val="20"/>
              </w:rPr>
              <w:t>It describes how soil is made and the different layers that</w:t>
            </w:r>
            <w:r w:rsidR="000C642C" w:rsidRPr="00E23682">
              <w:rPr>
                <w:rFonts w:ascii="Lucida Sans" w:hAnsi="Lucida Sans"/>
                <w:sz w:val="20"/>
                <w:szCs w:val="20"/>
              </w:rPr>
              <w:t xml:space="preserve"> compose the soil’s structure. </w:t>
            </w:r>
            <w:r w:rsidRPr="00E23682">
              <w:rPr>
                <w:rFonts w:ascii="Lucida Sans" w:hAnsi="Lucida Sans"/>
                <w:sz w:val="20"/>
                <w:szCs w:val="20"/>
              </w:rPr>
              <w:t>The book tells how soil provides homes for animals, minerals to help things grow</w:t>
            </w:r>
            <w:r w:rsidR="000C642C" w:rsidRPr="00E23682">
              <w:rPr>
                <w:rFonts w:ascii="Lucida Sans" w:hAnsi="Lucida Sans"/>
                <w:sz w:val="20"/>
                <w:szCs w:val="20"/>
              </w:rPr>
              <w:t>,</w:t>
            </w:r>
            <w:r w:rsidRPr="00E23682">
              <w:rPr>
                <w:rFonts w:ascii="Lucida Sans" w:hAnsi="Lucida Sans"/>
                <w:sz w:val="20"/>
                <w:szCs w:val="20"/>
              </w:rPr>
              <w:t xml:space="preserve"> an</w:t>
            </w:r>
            <w:r w:rsidR="000C642C" w:rsidRPr="00E23682">
              <w:rPr>
                <w:rFonts w:ascii="Lucida Sans" w:hAnsi="Lucida Sans"/>
                <w:sz w:val="20"/>
                <w:szCs w:val="20"/>
              </w:rPr>
              <w:t xml:space="preserve">d the different uses for soil. </w:t>
            </w:r>
            <w:r w:rsidRPr="00E23682">
              <w:rPr>
                <w:rFonts w:ascii="Lucida Sans" w:hAnsi="Lucida Sans"/>
                <w:sz w:val="20"/>
                <w:szCs w:val="20"/>
              </w:rPr>
              <w:t>The book concludes by explaining how soil contributes to the foods we</w:t>
            </w:r>
            <w:r w:rsidR="000C642C" w:rsidRPr="00E23682">
              <w:rPr>
                <w:rFonts w:ascii="Lucida Sans" w:hAnsi="Lucida Sans"/>
                <w:sz w:val="20"/>
                <w:szCs w:val="20"/>
              </w:rPr>
              <w:t xml:space="preserve"> eat and helps humans survive. </w:t>
            </w:r>
            <w:r w:rsidRPr="00E23682">
              <w:rPr>
                <w:rFonts w:ascii="Lucida Sans" w:hAnsi="Lucida Sans"/>
                <w:sz w:val="20"/>
                <w:szCs w:val="20"/>
              </w:rPr>
              <w:t>There is an experiment described at the end that demonstrates how the soil is a part of an ecosystem</w:t>
            </w:r>
            <w:r w:rsidR="000C642C" w:rsidRPr="00E23682">
              <w:rPr>
                <w:rFonts w:ascii="Lucida Sans" w:hAnsi="Lucida Sans"/>
                <w:sz w:val="20"/>
                <w:szCs w:val="20"/>
              </w:rPr>
              <w:t>.</w:t>
            </w:r>
          </w:p>
          <w:p w14:paraId="267DFBF1" w14:textId="27F63384" w:rsidR="00E23682" w:rsidRPr="00E23682" w:rsidRDefault="00E23682" w:rsidP="00727AC2">
            <w:pPr>
              <w:rPr>
                <w:rFonts w:ascii="Lucida Sans" w:hAnsi="Lucida Sans"/>
                <w:sz w:val="20"/>
                <w:szCs w:val="20"/>
              </w:rPr>
            </w:pPr>
          </w:p>
        </w:tc>
      </w:tr>
      <w:tr w:rsidR="003024BA" w:rsidRPr="00B33B90" w14:paraId="61E678C1" w14:textId="77777777" w:rsidTr="00DF185E">
        <w:trPr>
          <w:trHeight w:val="1007"/>
        </w:trPr>
        <w:tc>
          <w:tcPr>
            <w:tcW w:w="4410" w:type="dxa"/>
            <w:tcBorders>
              <w:top w:val="single" w:sz="4" w:space="0" w:color="auto"/>
              <w:bottom w:val="single" w:sz="4" w:space="0" w:color="auto"/>
            </w:tcBorders>
          </w:tcPr>
          <w:p w14:paraId="77A240EE" w14:textId="26A1CF64" w:rsidR="003024BA" w:rsidRPr="00B33B90" w:rsidRDefault="00727AC2" w:rsidP="00F55317">
            <w:pPr>
              <w:rPr>
                <w:rFonts w:ascii="Lucida Sans" w:hAnsi="Lucida Sans"/>
                <w:sz w:val="22"/>
                <w:szCs w:val="22"/>
              </w:rPr>
            </w:pPr>
            <w:r w:rsidRPr="00B33B90">
              <w:rPr>
                <w:rFonts w:ascii="Lucida Sans" w:hAnsi="Lucida Sans"/>
                <w:sz w:val="22"/>
                <w:szCs w:val="22"/>
              </w:rPr>
              <w:t>Related Text 1:</w:t>
            </w:r>
          </w:p>
          <w:p w14:paraId="0401D522" w14:textId="63E2FCA0" w:rsidR="00727AC2" w:rsidRPr="00E23682" w:rsidRDefault="00185F0A" w:rsidP="00F55317">
            <w:pPr>
              <w:rPr>
                <w:rFonts w:ascii="Lucida Sans" w:hAnsi="Lucida Sans"/>
                <w:sz w:val="22"/>
                <w:szCs w:val="22"/>
              </w:rPr>
            </w:pPr>
            <w:r w:rsidRPr="00E23682">
              <w:rPr>
                <w:rFonts w:ascii="Lucida Sans" w:hAnsi="Lucida Sans"/>
                <w:sz w:val="22"/>
                <w:szCs w:val="22"/>
              </w:rPr>
              <w:t>Wiggly Worms</w:t>
            </w:r>
          </w:p>
          <w:p w14:paraId="34A34E95" w14:textId="77777777" w:rsidR="00E23682" w:rsidRPr="00185F0A" w:rsidRDefault="00E23682" w:rsidP="00F55317">
            <w:pPr>
              <w:rPr>
                <w:rFonts w:ascii="Lucida Sans" w:hAnsi="Lucida Sans"/>
                <w:i/>
                <w:sz w:val="22"/>
                <w:szCs w:val="22"/>
              </w:rPr>
            </w:pPr>
          </w:p>
          <w:p w14:paraId="47DAD16F" w14:textId="77777777" w:rsidR="00185F0A" w:rsidRDefault="00A05128" w:rsidP="00F55317">
            <w:pPr>
              <w:rPr>
                <w:rStyle w:val="Hyperlink"/>
                <w:rFonts w:ascii="Lucida Sans" w:hAnsi="Lucida Sans"/>
                <w:sz w:val="20"/>
                <w:szCs w:val="20"/>
              </w:rPr>
            </w:pPr>
            <w:hyperlink r:id="rId9" w:history="1">
              <w:r w:rsidR="00185F0A" w:rsidRPr="00E23682">
                <w:rPr>
                  <w:rStyle w:val="Hyperlink"/>
                  <w:rFonts w:ascii="Lucida Sans" w:hAnsi="Lucida Sans"/>
                  <w:sz w:val="20"/>
                  <w:szCs w:val="20"/>
                </w:rPr>
                <w:t>https://www.raz-kids.com/main/BookDetail/id/2700/from/quizroom/languageId/1</w:t>
              </w:r>
            </w:hyperlink>
          </w:p>
          <w:p w14:paraId="0534F223" w14:textId="555A2D20" w:rsidR="00E23682" w:rsidRPr="00E23682" w:rsidRDefault="00E23682" w:rsidP="00F55317">
            <w:pPr>
              <w:rPr>
                <w:rFonts w:ascii="Lucida Sans" w:hAnsi="Lucida Sans"/>
                <w:sz w:val="20"/>
                <w:szCs w:val="20"/>
              </w:rPr>
            </w:pPr>
          </w:p>
        </w:tc>
        <w:tc>
          <w:tcPr>
            <w:tcW w:w="9990" w:type="dxa"/>
          </w:tcPr>
          <w:p w14:paraId="7D9AC049" w14:textId="7D3198D0" w:rsidR="00B07924" w:rsidRPr="00E23682" w:rsidRDefault="00727AC2" w:rsidP="000D6B45">
            <w:pPr>
              <w:rPr>
                <w:rFonts w:ascii="Lucida Sans" w:hAnsi="Lucida Sans"/>
                <w:b/>
                <w:sz w:val="22"/>
                <w:szCs w:val="22"/>
              </w:rPr>
            </w:pPr>
            <w:r w:rsidRPr="00E23682">
              <w:rPr>
                <w:rFonts w:ascii="Lucida Sans" w:hAnsi="Lucida Sans"/>
                <w:b/>
                <w:sz w:val="22"/>
                <w:szCs w:val="22"/>
              </w:rPr>
              <w:t>Synopsis, highlighting related learning</w:t>
            </w:r>
            <w:r w:rsidR="000C642C" w:rsidRPr="00E23682">
              <w:rPr>
                <w:rFonts w:ascii="Lucida Sans" w:hAnsi="Lucida Sans"/>
                <w:b/>
                <w:sz w:val="22"/>
                <w:szCs w:val="22"/>
              </w:rPr>
              <w:t>:</w:t>
            </w:r>
          </w:p>
          <w:p w14:paraId="3F0AD202" w14:textId="05BE28B3" w:rsidR="00185F0A" w:rsidRPr="00E23682" w:rsidRDefault="00185F0A" w:rsidP="000D6B45">
            <w:pPr>
              <w:rPr>
                <w:rFonts w:ascii="Lucida Sans" w:hAnsi="Lucida Sans"/>
                <w:sz w:val="20"/>
                <w:szCs w:val="20"/>
              </w:rPr>
            </w:pPr>
            <w:r w:rsidRPr="00E23682">
              <w:rPr>
                <w:rFonts w:ascii="Lucida Sans" w:hAnsi="Lucida Sans"/>
                <w:sz w:val="20"/>
                <w:szCs w:val="20"/>
              </w:rPr>
              <w:t xml:space="preserve">This book </w:t>
            </w:r>
            <w:r w:rsidR="00B07924" w:rsidRPr="00E23682">
              <w:rPr>
                <w:rFonts w:ascii="Lucida Sans" w:hAnsi="Lucida Sans"/>
                <w:sz w:val="20"/>
                <w:szCs w:val="20"/>
              </w:rPr>
              <w:t xml:space="preserve">teaches students all about earthworms, including their </w:t>
            </w:r>
            <w:r w:rsidR="00FD0732" w:rsidRPr="00E23682">
              <w:rPr>
                <w:rFonts w:ascii="Lucida Sans" w:hAnsi="Lucida Sans"/>
                <w:sz w:val="20"/>
                <w:szCs w:val="20"/>
              </w:rPr>
              <w:t xml:space="preserve">physical characteristics, behavior, </w:t>
            </w:r>
            <w:r w:rsidR="00B07924" w:rsidRPr="00E23682">
              <w:rPr>
                <w:rFonts w:ascii="Lucida Sans" w:hAnsi="Lucida Sans"/>
                <w:sz w:val="20"/>
                <w:szCs w:val="20"/>
              </w:rPr>
              <w:t>place in the food chai</w:t>
            </w:r>
            <w:r w:rsidR="00FD0732" w:rsidRPr="00E23682">
              <w:rPr>
                <w:rFonts w:ascii="Lucida Sans" w:hAnsi="Lucida Sans"/>
                <w:sz w:val="20"/>
                <w:szCs w:val="20"/>
              </w:rPr>
              <w:t>n</w:t>
            </w:r>
            <w:r w:rsidR="000C642C" w:rsidRPr="00E23682">
              <w:rPr>
                <w:rFonts w:ascii="Lucida Sans" w:hAnsi="Lucida Sans"/>
                <w:sz w:val="20"/>
                <w:szCs w:val="20"/>
              </w:rPr>
              <w:t>,</w:t>
            </w:r>
            <w:r w:rsidR="00FD0732" w:rsidRPr="00E23682">
              <w:rPr>
                <w:rFonts w:ascii="Lucida Sans" w:hAnsi="Lucida Sans"/>
                <w:sz w:val="20"/>
                <w:szCs w:val="20"/>
              </w:rPr>
              <w:t xml:space="preserve"> and </w:t>
            </w:r>
            <w:r w:rsidR="00B07924" w:rsidRPr="00E23682">
              <w:rPr>
                <w:rFonts w:ascii="Lucida Sans" w:hAnsi="Lucida Sans"/>
                <w:sz w:val="20"/>
                <w:szCs w:val="20"/>
              </w:rPr>
              <w:t xml:space="preserve">importance to soil. </w:t>
            </w:r>
            <w:r w:rsidR="000C642C" w:rsidRPr="00E23682">
              <w:rPr>
                <w:rFonts w:ascii="Lucida Sans" w:hAnsi="Lucida Sans"/>
                <w:sz w:val="20"/>
                <w:szCs w:val="20"/>
              </w:rPr>
              <w:t>The text extends</w:t>
            </w:r>
            <w:r w:rsidR="00AF0BE5" w:rsidRPr="00E23682">
              <w:rPr>
                <w:rFonts w:ascii="Lucida Sans" w:hAnsi="Lucida Sans"/>
                <w:sz w:val="20"/>
                <w:szCs w:val="20"/>
              </w:rPr>
              <w:t xml:space="preserve"> students</w:t>
            </w:r>
            <w:r w:rsidR="000C642C" w:rsidRPr="00E23682">
              <w:rPr>
                <w:rFonts w:ascii="Lucida Sans" w:hAnsi="Lucida Sans"/>
                <w:sz w:val="20"/>
                <w:szCs w:val="20"/>
              </w:rPr>
              <w:t>’</w:t>
            </w:r>
            <w:r w:rsidR="00AF0BE5" w:rsidRPr="00E23682">
              <w:rPr>
                <w:rFonts w:ascii="Lucida Sans" w:hAnsi="Lucida Sans"/>
                <w:sz w:val="20"/>
                <w:szCs w:val="20"/>
              </w:rPr>
              <w:t xml:space="preserve"> learning about earthworms from </w:t>
            </w:r>
            <w:r w:rsidR="00AF0BE5" w:rsidRPr="00E23682">
              <w:rPr>
                <w:rFonts w:ascii="Lucida Sans" w:hAnsi="Lucida Sans"/>
                <w:i/>
                <w:sz w:val="20"/>
                <w:szCs w:val="20"/>
              </w:rPr>
              <w:t>Dirt</w:t>
            </w:r>
            <w:r w:rsidR="00B07924" w:rsidRPr="00E23682">
              <w:rPr>
                <w:rFonts w:ascii="Lucida Sans" w:hAnsi="Lucida Sans"/>
                <w:i/>
                <w:sz w:val="20"/>
                <w:szCs w:val="20"/>
              </w:rPr>
              <w:t>.</w:t>
            </w:r>
          </w:p>
          <w:p w14:paraId="2D8F84ED" w14:textId="77777777" w:rsidR="00AF0BE5" w:rsidRPr="00E23682" w:rsidRDefault="00AF0BE5" w:rsidP="000D6B45">
            <w:pPr>
              <w:rPr>
                <w:rFonts w:ascii="Lucida Sans" w:hAnsi="Lucida Sans"/>
                <w:sz w:val="20"/>
                <w:szCs w:val="20"/>
              </w:rPr>
            </w:pPr>
          </w:p>
          <w:p w14:paraId="267B43D8" w14:textId="52383083" w:rsidR="00185F0A" w:rsidRPr="008A31B5" w:rsidRDefault="00185F0A" w:rsidP="000D6B45">
            <w:pPr>
              <w:rPr>
                <w:rFonts w:ascii="Lucida Sans" w:hAnsi="Lucida Sans"/>
                <w:i/>
                <w:sz w:val="22"/>
                <w:szCs w:val="22"/>
              </w:rPr>
            </w:pPr>
            <w:r w:rsidRPr="00E23682">
              <w:rPr>
                <w:rFonts w:ascii="Lucida Sans" w:hAnsi="Lucida Sans"/>
                <w:i/>
                <w:sz w:val="20"/>
                <w:szCs w:val="20"/>
              </w:rPr>
              <w:t xml:space="preserve">Note: This book </w:t>
            </w:r>
            <w:r w:rsidR="002441FC">
              <w:rPr>
                <w:rFonts w:ascii="Lucida Sans" w:hAnsi="Lucida Sans"/>
                <w:i/>
                <w:sz w:val="20"/>
                <w:szCs w:val="20"/>
              </w:rPr>
              <w:t xml:space="preserve">is available </w:t>
            </w:r>
            <w:r w:rsidRPr="00E23682">
              <w:rPr>
                <w:rFonts w:ascii="Lucida Sans" w:hAnsi="Lucida Sans"/>
                <w:i/>
                <w:sz w:val="20"/>
                <w:szCs w:val="20"/>
              </w:rPr>
              <w:t xml:space="preserve">in </w:t>
            </w:r>
            <w:r w:rsidR="008A31B5" w:rsidRPr="00E23682">
              <w:rPr>
                <w:rFonts w:ascii="Lucida Sans" w:hAnsi="Lucida Sans"/>
                <w:i/>
                <w:sz w:val="20"/>
                <w:szCs w:val="20"/>
              </w:rPr>
              <w:t xml:space="preserve">several </w:t>
            </w:r>
            <w:r w:rsidRPr="00E23682">
              <w:rPr>
                <w:rFonts w:ascii="Lucida Sans" w:hAnsi="Lucida Sans"/>
                <w:i/>
                <w:sz w:val="20"/>
                <w:szCs w:val="20"/>
              </w:rPr>
              <w:t>different reading levels.</w:t>
            </w:r>
          </w:p>
        </w:tc>
      </w:tr>
      <w:tr w:rsidR="00727AC2" w:rsidRPr="00B33B90" w14:paraId="13CB8A7A" w14:textId="77777777" w:rsidTr="00DF185E">
        <w:trPr>
          <w:trHeight w:val="1007"/>
        </w:trPr>
        <w:tc>
          <w:tcPr>
            <w:tcW w:w="4410" w:type="dxa"/>
            <w:tcBorders>
              <w:top w:val="single" w:sz="4" w:space="0" w:color="auto"/>
              <w:bottom w:val="single" w:sz="4" w:space="0" w:color="auto"/>
            </w:tcBorders>
          </w:tcPr>
          <w:p w14:paraId="7FDB2FE2" w14:textId="0C30C375" w:rsidR="00727AC2" w:rsidRPr="00B33B90" w:rsidRDefault="00BF0154" w:rsidP="00727AC2">
            <w:pPr>
              <w:rPr>
                <w:rFonts w:ascii="Lucida Sans" w:hAnsi="Lucida Sans"/>
                <w:sz w:val="22"/>
                <w:szCs w:val="22"/>
              </w:rPr>
            </w:pPr>
            <w:r>
              <w:rPr>
                <w:rFonts w:ascii="Lucida Sans" w:hAnsi="Lucida Sans"/>
                <w:sz w:val="22"/>
                <w:szCs w:val="22"/>
              </w:rPr>
              <w:t>Related Text 2</w:t>
            </w:r>
            <w:r w:rsidR="00727AC2" w:rsidRPr="00B33B90">
              <w:rPr>
                <w:rFonts w:ascii="Lucida Sans" w:hAnsi="Lucida Sans"/>
                <w:sz w:val="22"/>
                <w:szCs w:val="22"/>
              </w:rPr>
              <w:t>:</w:t>
            </w:r>
          </w:p>
          <w:p w14:paraId="366ED205" w14:textId="3056854A" w:rsidR="00335565" w:rsidRDefault="00293441" w:rsidP="00727AC2">
            <w:pPr>
              <w:rPr>
                <w:rFonts w:ascii="Lucida Sans" w:hAnsi="Lucida Sans"/>
                <w:sz w:val="22"/>
                <w:szCs w:val="22"/>
              </w:rPr>
            </w:pPr>
            <w:r>
              <w:rPr>
                <w:rFonts w:ascii="Lucida Sans" w:hAnsi="Lucida Sans"/>
                <w:sz w:val="22"/>
                <w:szCs w:val="22"/>
              </w:rPr>
              <w:t>Earthworms Do Good Work</w:t>
            </w:r>
          </w:p>
          <w:p w14:paraId="780A829E" w14:textId="77777777" w:rsidR="00E23682" w:rsidRDefault="00E23682" w:rsidP="00727AC2">
            <w:pPr>
              <w:rPr>
                <w:rFonts w:ascii="Lucida Sans" w:hAnsi="Lucida Sans"/>
                <w:sz w:val="22"/>
                <w:szCs w:val="22"/>
              </w:rPr>
            </w:pPr>
          </w:p>
          <w:p w14:paraId="30A17048" w14:textId="77777777" w:rsidR="00727AC2" w:rsidRDefault="00A05128" w:rsidP="00727AC2">
            <w:pPr>
              <w:rPr>
                <w:rFonts w:ascii="Lucida Sans" w:hAnsi="Lucida Sans"/>
                <w:sz w:val="20"/>
                <w:szCs w:val="20"/>
              </w:rPr>
            </w:pPr>
            <w:hyperlink r:id="rId10" w:anchor="!articleTab:content/" w:history="1">
              <w:r w:rsidR="00E23682" w:rsidRPr="00E23682">
                <w:rPr>
                  <w:rStyle w:val="Hyperlink"/>
                  <w:rFonts w:ascii="Lucida Sans" w:hAnsi="Lucida Sans"/>
                  <w:sz w:val="20"/>
                  <w:szCs w:val="20"/>
                </w:rPr>
                <w:t>https://www.readworks.org/article/Earthworms-Do-Good-Work/c75f5220-f77c-47ca-be7a-ab4e0a4ec25d#!articleTab:content/</w:t>
              </w:r>
            </w:hyperlink>
            <w:r w:rsidR="00E23682" w:rsidRPr="00E23682">
              <w:rPr>
                <w:rFonts w:ascii="Lucida Sans" w:hAnsi="Lucida Sans"/>
                <w:sz w:val="20"/>
                <w:szCs w:val="20"/>
              </w:rPr>
              <w:t xml:space="preserve"> </w:t>
            </w:r>
          </w:p>
          <w:p w14:paraId="4090152D" w14:textId="3450204E" w:rsidR="00E23682" w:rsidRPr="00E23682" w:rsidRDefault="00E23682" w:rsidP="00727AC2">
            <w:pPr>
              <w:rPr>
                <w:rFonts w:ascii="Lucida Sans" w:hAnsi="Lucida Sans"/>
                <w:sz w:val="20"/>
                <w:szCs w:val="20"/>
              </w:rPr>
            </w:pPr>
          </w:p>
        </w:tc>
        <w:tc>
          <w:tcPr>
            <w:tcW w:w="9990" w:type="dxa"/>
          </w:tcPr>
          <w:p w14:paraId="63F16781" w14:textId="0250720D" w:rsidR="007A25F5" w:rsidRPr="00E23682" w:rsidRDefault="00727AC2" w:rsidP="00727AC2">
            <w:pPr>
              <w:rPr>
                <w:rFonts w:ascii="Lucida Sans" w:hAnsi="Lucida Sans"/>
                <w:b/>
                <w:sz w:val="22"/>
                <w:szCs w:val="22"/>
              </w:rPr>
            </w:pPr>
            <w:r w:rsidRPr="00E23682">
              <w:rPr>
                <w:rFonts w:ascii="Lucida Sans" w:hAnsi="Lucida Sans"/>
                <w:b/>
                <w:sz w:val="22"/>
                <w:szCs w:val="22"/>
              </w:rPr>
              <w:t>Synopsis, highlighting related learning</w:t>
            </w:r>
            <w:r w:rsidR="00784B95" w:rsidRPr="00E23682">
              <w:rPr>
                <w:rFonts w:ascii="Lucida Sans" w:hAnsi="Lucida Sans"/>
                <w:b/>
                <w:sz w:val="22"/>
                <w:szCs w:val="22"/>
              </w:rPr>
              <w:t>:</w:t>
            </w:r>
          </w:p>
          <w:p w14:paraId="4C000254" w14:textId="3BE3EF54" w:rsidR="00727AC2" w:rsidRPr="00E23682" w:rsidRDefault="006D397B" w:rsidP="00727AC2">
            <w:pPr>
              <w:rPr>
                <w:rFonts w:ascii="Lucida Sans" w:hAnsi="Lucida Sans"/>
                <w:sz w:val="20"/>
                <w:szCs w:val="20"/>
              </w:rPr>
            </w:pPr>
            <w:r w:rsidRPr="00E23682">
              <w:rPr>
                <w:rFonts w:ascii="Lucida Sans" w:hAnsi="Lucida Sans"/>
                <w:sz w:val="20"/>
                <w:szCs w:val="20"/>
              </w:rPr>
              <w:t xml:space="preserve">This article </w:t>
            </w:r>
            <w:r w:rsidR="006E2CD6" w:rsidRPr="00E23682">
              <w:rPr>
                <w:rFonts w:ascii="Lucida Sans" w:hAnsi="Lucida Sans"/>
                <w:sz w:val="20"/>
                <w:szCs w:val="20"/>
              </w:rPr>
              <w:t>explains more about how earthworms help keep dirt healthy. The ar</w:t>
            </w:r>
            <w:r w:rsidR="009B7261" w:rsidRPr="00E23682">
              <w:rPr>
                <w:rFonts w:ascii="Lucida Sans" w:hAnsi="Lucida Sans"/>
                <w:sz w:val="20"/>
                <w:szCs w:val="20"/>
              </w:rPr>
              <w:t>ticle</w:t>
            </w:r>
            <w:r w:rsidR="00C35CE0" w:rsidRPr="00E23682">
              <w:rPr>
                <w:rFonts w:ascii="Lucida Sans" w:hAnsi="Lucida Sans"/>
                <w:sz w:val="20"/>
                <w:szCs w:val="20"/>
              </w:rPr>
              <w:t xml:space="preserve"> explains that the tunnels that earthworms build bring air and water into the dirt. It also</w:t>
            </w:r>
            <w:r w:rsidR="009B7261" w:rsidRPr="00E23682">
              <w:rPr>
                <w:rFonts w:ascii="Lucida Sans" w:hAnsi="Lucida Sans"/>
                <w:sz w:val="20"/>
                <w:szCs w:val="20"/>
              </w:rPr>
              <w:t xml:space="preserve"> explains that </w:t>
            </w:r>
            <w:r w:rsidR="00E15D16" w:rsidRPr="00E23682">
              <w:rPr>
                <w:rFonts w:ascii="Lucida Sans" w:hAnsi="Lucida Sans"/>
                <w:sz w:val="20"/>
                <w:szCs w:val="20"/>
              </w:rPr>
              <w:t>earthworm droppings help</w:t>
            </w:r>
            <w:r w:rsidR="009B7261" w:rsidRPr="00E23682">
              <w:rPr>
                <w:rFonts w:ascii="Lucida Sans" w:hAnsi="Lucida Sans"/>
                <w:sz w:val="20"/>
                <w:szCs w:val="20"/>
              </w:rPr>
              <w:t xml:space="preserve"> create healthy dirt.</w:t>
            </w:r>
            <w:r w:rsidR="002E1BF5" w:rsidRPr="00E23682">
              <w:rPr>
                <w:rFonts w:ascii="Lucida Sans" w:hAnsi="Lucida Sans"/>
                <w:sz w:val="20"/>
                <w:szCs w:val="20"/>
              </w:rPr>
              <w:t xml:space="preserve"> This specific information builds on the students</w:t>
            </w:r>
            <w:r w:rsidR="006F1DBC" w:rsidRPr="00E23682">
              <w:rPr>
                <w:rFonts w:ascii="Lucida Sans" w:hAnsi="Lucida Sans"/>
                <w:sz w:val="20"/>
                <w:szCs w:val="20"/>
              </w:rPr>
              <w:t>’</w:t>
            </w:r>
            <w:r w:rsidR="002E1BF5" w:rsidRPr="00E23682">
              <w:rPr>
                <w:rFonts w:ascii="Lucida Sans" w:hAnsi="Lucida Sans"/>
                <w:sz w:val="20"/>
                <w:szCs w:val="20"/>
              </w:rPr>
              <w:t xml:space="preserve"> learning from </w:t>
            </w:r>
            <w:r w:rsidR="002E1BF5" w:rsidRPr="00E23682">
              <w:rPr>
                <w:rFonts w:ascii="Lucida Sans" w:hAnsi="Lucida Sans"/>
                <w:i/>
                <w:sz w:val="20"/>
                <w:szCs w:val="20"/>
              </w:rPr>
              <w:t xml:space="preserve">Dirt </w:t>
            </w:r>
            <w:r w:rsidR="002E1BF5" w:rsidRPr="00E23682">
              <w:rPr>
                <w:rFonts w:ascii="Lucida Sans" w:hAnsi="Lucida Sans"/>
                <w:sz w:val="20"/>
                <w:szCs w:val="20"/>
              </w:rPr>
              <w:t>and the previous text.</w:t>
            </w:r>
            <w:r w:rsidR="00C35CE0" w:rsidRPr="00E23682">
              <w:rPr>
                <w:rFonts w:ascii="Lucida Sans" w:hAnsi="Lucida Sans"/>
                <w:sz w:val="20"/>
                <w:szCs w:val="20"/>
              </w:rPr>
              <w:t xml:space="preserve"> </w:t>
            </w:r>
          </w:p>
          <w:p w14:paraId="72892E8B" w14:textId="1C86FC49" w:rsidR="006D397B" w:rsidRPr="00926636" w:rsidRDefault="006D397B" w:rsidP="00727AC2">
            <w:pPr>
              <w:rPr>
                <w:rFonts w:ascii="Lucida Sans" w:hAnsi="Lucida Sans"/>
                <w:i/>
                <w:sz w:val="22"/>
                <w:szCs w:val="22"/>
              </w:rPr>
            </w:pPr>
          </w:p>
        </w:tc>
      </w:tr>
      <w:tr w:rsidR="00293441" w:rsidRPr="00B33B90" w14:paraId="03EBA216" w14:textId="77777777" w:rsidTr="00DF185E">
        <w:trPr>
          <w:trHeight w:val="1700"/>
        </w:trPr>
        <w:tc>
          <w:tcPr>
            <w:tcW w:w="4410" w:type="dxa"/>
            <w:tcBorders>
              <w:top w:val="single" w:sz="4" w:space="0" w:color="auto"/>
            </w:tcBorders>
          </w:tcPr>
          <w:p w14:paraId="1B3E449D" w14:textId="04691951" w:rsidR="00293441" w:rsidRPr="00B33B90" w:rsidRDefault="00293441" w:rsidP="000D049F">
            <w:pPr>
              <w:rPr>
                <w:rFonts w:ascii="Lucida Sans" w:hAnsi="Lucida Sans"/>
                <w:sz w:val="22"/>
                <w:szCs w:val="22"/>
              </w:rPr>
            </w:pPr>
            <w:r>
              <w:rPr>
                <w:rFonts w:ascii="Lucida Sans" w:hAnsi="Lucida Sans"/>
                <w:sz w:val="22"/>
                <w:szCs w:val="22"/>
              </w:rPr>
              <w:t>Related Text 3</w:t>
            </w:r>
            <w:r w:rsidRPr="00B33B90">
              <w:rPr>
                <w:rFonts w:ascii="Lucida Sans" w:hAnsi="Lucida Sans"/>
                <w:sz w:val="22"/>
                <w:szCs w:val="22"/>
              </w:rPr>
              <w:t>:</w:t>
            </w:r>
          </w:p>
          <w:p w14:paraId="3EDAFEEC" w14:textId="0A273611" w:rsidR="00293441" w:rsidRDefault="002441FC" w:rsidP="000D049F">
            <w:pPr>
              <w:rPr>
                <w:rFonts w:ascii="Lucida Sans" w:hAnsi="Lucida Sans"/>
                <w:sz w:val="22"/>
                <w:szCs w:val="22"/>
              </w:rPr>
            </w:pPr>
            <w:r>
              <w:rPr>
                <w:rFonts w:ascii="Lucida Sans" w:hAnsi="Lucida Sans"/>
                <w:sz w:val="22"/>
                <w:szCs w:val="22"/>
              </w:rPr>
              <w:t xml:space="preserve">Worms </w:t>
            </w:r>
          </w:p>
          <w:p w14:paraId="02444181" w14:textId="77777777" w:rsidR="00E23682" w:rsidRDefault="00E23682" w:rsidP="000D049F">
            <w:pPr>
              <w:rPr>
                <w:rFonts w:ascii="Lucida Sans" w:hAnsi="Lucida Sans"/>
                <w:sz w:val="22"/>
                <w:szCs w:val="22"/>
              </w:rPr>
            </w:pPr>
          </w:p>
          <w:p w14:paraId="2A0FEC25" w14:textId="373D06F4" w:rsidR="00293441" w:rsidRPr="00E23682" w:rsidRDefault="00A05128" w:rsidP="00727AC2">
            <w:pPr>
              <w:rPr>
                <w:rFonts w:ascii="Lucida Sans" w:hAnsi="Lucida Sans"/>
                <w:sz w:val="20"/>
                <w:szCs w:val="20"/>
              </w:rPr>
            </w:pPr>
            <w:hyperlink r:id="rId11" w:history="1">
              <w:r w:rsidR="002441FC" w:rsidRPr="000333B6">
                <w:rPr>
                  <w:rStyle w:val="Hyperlink"/>
                  <w:rFonts w:ascii="Lucida Sans" w:hAnsi="Lucida Sans"/>
                  <w:sz w:val="20"/>
                  <w:szCs w:val="20"/>
                </w:rPr>
                <w:t>https://www.dkfindout.com/us/animals-and-nature/invertebrates/worms/</w:t>
              </w:r>
            </w:hyperlink>
            <w:r w:rsidR="002441FC">
              <w:rPr>
                <w:rFonts w:ascii="Lucida Sans" w:hAnsi="Lucida Sans"/>
                <w:sz w:val="20"/>
                <w:szCs w:val="20"/>
              </w:rPr>
              <w:t xml:space="preserve"> </w:t>
            </w:r>
          </w:p>
        </w:tc>
        <w:tc>
          <w:tcPr>
            <w:tcW w:w="9990" w:type="dxa"/>
          </w:tcPr>
          <w:p w14:paraId="2ACA1EC9" w14:textId="77777777" w:rsidR="00293441" w:rsidRPr="00E23682" w:rsidRDefault="00293441" w:rsidP="000D049F">
            <w:pPr>
              <w:rPr>
                <w:rFonts w:ascii="Lucida Sans" w:hAnsi="Lucida Sans"/>
                <w:b/>
                <w:sz w:val="22"/>
                <w:szCs w:val="22"/>
              </w:rPr>
            </w:pPr>
            <w:r w:rsidRPr="00E23682">
              <w:rPr>
                <w:rFonts w:ascii="Lucida Sans" w:hAnsi="Lucida Sans"/>
                <w:b/>
                <w:sz w:val="22"/>
                <w:szCs w:val="22"/>
              </w:rPr>
              <w:t>Synopsis, highlighting related learning:</w:t>
            </w:r>
          </w:p>
          <w:p w14:paraId="3FE30961" w14:textId="6436F1D3" w:rsidR="00293441" w:rsidRPr="002441FC" w:rsidRDefault="002441FC" w:rsidP="00727AC2">
            <w:pPr>
              <w:rPr>
                <w:rFonts w:ascii="Lucida Sans" w:hAnsi="Lucida Sans"/>
              </w:rPr>
            </w:pPr>
            <w:r>
              <w:rPr>
                <w:rFonts w:ascii="Lucida Sans" w:hAnsi="Lucida Sans"/>
                <w:sz w:val="20"/>
                <w:szCs w:val="20"/>
              </w:rPr>
              <w:t xml:space="preserve">This virtual encyclopedia page includes information about </w:t>
            </w:r>
            <w:r w:rsidR="00B538B2">
              <w:rPr>
                <w:rFonts w:ascii="Lucida Sans" w:hAnsi="Lucida Sans"/>
                <w:sz w:val="20"/>
                <w:szCs w:val="20"/>
              </w:rPr>
              <w:t xml:space="preserve">different types of </w:t>
            </w:r>
            <w:r>
              <w:rPr>
                <w:rFonts w:ascii="Lucida Sans" w:hAnsi="Lucida Sans"/>
                <w:sz w:val="20"/>
                <w:szCs w:val="20"/>
              </w:rPr>
              <w:t xml:space="preserve">worms. The photograph and captions also provide </w:t>
            </w:r>
            <w:r w:rsidR="00402164">
              <w:rPr>
                <w:rFonts w:ascii="Lucida Sans" w:hAnsi="Lucida Sans"/>
                <w:sz w:val="20"/>
                <w:szCs w:val="20"/>
              </w:rPr>
              <w:t xml:space="preserve">facts </w:t>
            </w:r>
            <w:r>
              <w:rPr>
                <w:rFonts w:ascii="Lucida Sans" w:hAnsi="Lucida Sans"/>
                <w:sz w:val="20"/>
                <w:szCs w:val="20"/>
              </w:rPr>
              <w:t xml:space="preserve">about worms’ bodies including their front segment, segmented body, saddle and tapering tail. </w:t>
            </w:r>
          </w:p>
        </w:tc>
      </w:tr>
    </w:tbl>
    <w:p w14:paraId="38E028DA" w14:textId="77777777" w:rsidR="00DF185E" w:rsidRDefault="00DF185E"/>
    <w:tbl>
      <w:tblPr>
        <w:tblStyle w:val="TableGrid"/>
        <w:tblW w:w="14647" w:type="dxa"/>
        <w:tblInd w:w="108" w:type="dxa"/>
        <w:tblLayout w:type="fixed"/>
        <w:tblLook w:val="04A0" w:firstRow="1" w:lastRow="0" w:firstColumn="1" w:lastColumn="0" w:noHBand="0" w:noVBand="1"/>
      </w:tblPr>
      <w:tblGrid>
        <w:gridCol w:w="4410"/>
        <w:gridCol w:w="10237"/>
      </w:tblGrid>
      <w:tr w:rsidR="00727AC2" w:rsidRPr="00B33B90" w14:paraId="0FEB2597" w14:textId="77777777" w:rsidTr="00DF185E">
        <w:trPr>
          <w:trHeight w:val="432"/>
        </w:trPr>
        <w:tc>
          <w:tcPr>
            <w:tcW w:w="14647" w:type="dxa"/>
            <w:gridSpan w:val="2"/>
            <w:shd w:val="clear" w:color="auto" w:fill="22A469"/>
            <w:vAlign w:val="center"/>
          </w:tcPr>
          <w:p w14:paraId="2C3532D0" w14:textId="23943E9E" w:rsidR="00727AC2" w:rsidRPr="00B33B90" w:rsidRDefault="00727AC2" w:rsidP="00E23682">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DF185E">
        <w:tc>
          <w:tcPr>
            <w:tcW w:w="4410" w:type="dxa"/>
          </w:tcPr>
          <w:p w14:paraId="2E87BDCD" w14:textId="611193D7" w:rsidR="00022270" w:rsidRDefault="00022270">
            <w:pPr>
              <w:rPr>
                <w:rFonts w:ascii="Lucida Sans" w:hAnsi="Lucida Sans"/>
                <w:sz w:val="22"/>
                <w:szCs w:val="22"/>
              </w:rPr>
            </w:pPr>
            <w:r>
              <w:rPr>
                <w:rFonts w:ascii="Lucida Sans" w:hAnsi="Lucida Sans"/>
                <w:sz w:val="22"/>
                <w:szCs w:val="22"/>
              </w:rPr>
              <w:t>Learn About Dirt with Sediment Jars</w:t>
            </w:r>
          </w:p>
          <w:p w14:paraId="7A617F03" w14:textId="77777777" w:rsidR="00E23682" w:rsidRDefault="00E23682" w:rsidP="00022270"/>
          <w:p w14:paraId="0F41A09E" w14:textId="77777777" w:rsidR="00022270" w:rsidRDefault="00A05128" w:rsidP="00022270">
            <w:pPr>
              <w:rPr>
                <w:rFonts w:ascii="Lucida Sans" w:hAnsi="Lucida Sans"/>
                <w:sz w:val="20"/>
                <w:szCs w:val="20"/>
                <w:u w:val="single"/>
              </w:rPr>
            </w:pPr>
            <w:hyperlink r:id="rId12" w:history="1">
              <w:r w:rsidR="00022270" w:rsidRPr="006C67EA">
                <w:rPr>
                  <w:rStyle w:val="Hyperlink"/>
                  <w:rFonts w:ascii="Lucida Sans" w:hAnsi="Lucida Sans"/>
                  <w:sz w:val="20"/>
                  <w:szCs w:val="20"/>
                </w:rPr>
                <w:t>http://readscience.com/sediment-jars/</w:t>
              </w:r>
            </w:hyperlink>
          </w:p>
          <w:p w14:paraId="084385AE" w14:textId="7E3493E4" w:rsidR="00D6054A" w:rsidRPr="00B33B90" w:rsidRDefault="00D6054A">
            <w:pPr>
              <w:rPr>
                <w:rFonts w:ascii="Lucida Sans" w:hAnsi="Lucida Sans"/>
                <w:sz w:val="22"/>
                <w:szCs w:val="22"/>
              </w:rPr>
            </w:pPr>
          </w:p>
        </w:tc>
        <w:tc>
          <w:tcPr>
            <w:tcW w:w="10237" w:type="dxa"/>
          </w:tcPr>
          <w:p w14:paraId="30B8BD20" w14:textId="780D5911" w:rsidR="00727AC2" w:rsidRPr="00E23682" w:rsidRDefault="00727AC2">
            <w:pPr>
              <w:rPr>
                <w:rFonts w:ascii="Lucida Sans" w:hAnsi="Lucida Sans"/>
                <w:b/>
                <w:sz w:val="22"/>
                <w:szCs w:val="22"/>
              </w:rPr>
            </w:pPr>
            <w:r w:rsidRPr="00E23682">
              <w:rPr>
                <w:rFonts w:ascii="Lucida Sans" w:hAnsi="Lucida Sans"/>
                <w:b/>
                <w:sz w:val="22"/>
                <w:szCs w:val="22"/>
              </w:rPr>
              <w:t>Description/rationale for inclusion</w:t>
            </w:r>
            <w:r w:rsidR="00E23682" w:rsidRPr="00E23682">
              <w:rPr>
                <w:rFonts w:ascii="Lucida Sans" w:hAnsi="Lucida Sans"/>
                <w:b/>
                <w:sz w:val="22"/>
                <w:szCs w:val="22"/>
              </w:rPr>
              <w:t>:</w:t>
            </w:r>
          </w:p>
          <w:p w14:paraId="58244B55" w14:textId="48E4AAE1" w:rsidR="00AF0BE5" w:rsidRPr="00E23682" w:rsidRDefault="00D6054A">
            <w:pPr>
              <w:rPr>
                <w:rStyle w:val="Hyperlink"/>
                <w:rFonts w:ascii="Lucida Sans" w:hAnsi="Lucida Sans"/>
                <w:color w:val="auto"/>
                <w:sz w:val="20"/>
                <w:szCs w:val="20"/>
                <w:u w:val="none"/>
              </w:rPr>
            </w:pPr>
            <w:r w:rsidRPr="00E23682">
              <w:rPr>
                <w:rFonts w:ascii="Lucida Sans" w:hAnsi="Lucida Sans"/>
                <w:sz w:val="20"/>
                <w:szCs w:val="20"/>
              </w:rPr>
              <w:t>This is a simple way to help student</w:t>
            </w:r>
            <w:r w:rsidR="00AA36DA" w:rsidRPr="00E23682">
              <w:rPr>
                <w:rFonts w:ascii="Lucida Sans" w:hAnsi="Lucida Sans"/>
                <w:sz w:val="20"/>
                <w:szCs w:val="20"/>
              </w:rPr>
              <w:t xml:space="preserve">s see the different layers of </w:t>
            </w:r>
            <w:r w:rsidR="00B33E0B" w:rsidRPr="00E23682">
              <w:rPr>
                <w:rFonts w:ascii="Lucida Sans" w:hAnsi="Lucida Sans"/>
                <w:sz w:val="20"/>
                <w:szCs w:val="20"/>
              </w:rPr>
              <w:t>soi</w:t>
            </w:r>
            <w:r w:rsidR="00610F80" w:rsidRPr="00E23682">
              <w:rPr>
                <w:rFonts w:ascii="Lucida Sans" w:hAnsi="Lucida Sans"/>
                <w:sz w:val="20"/>
                <w:szCs w:val="20"/>
              </w:rPr>
              <w:t>l</w:t>
            </w:r>
            <w:r w:rsidR="00B33E0B" w:rsidRPr="00E23682">
              <w:rPr>
                <w:rFonts w:ascii="Lucida Sans" w:hAnsi="Lucida Sans"/>
                <w:sz w:val="20"/>
                <w:szCs w:val="20"/>
              </w:rPr>
              <w:t xml:space="preserve"> </w:t>
            </w:r>
            <w:r w:rsidR="00AA36DA" w:rsidRPr="00E23682">
              <w:rPr>
                <w:rFonts w:ascii="Lucida Sans" w:hAnsi="Lucida Sans"/>
                <w:sz w:val="20"/>
                <w:szCs w:val="20"/>
              </w:rPr>
              <w:t>that</w:t>
            </w:r>
            <w:r w:rsidRPr="00E23682">
              <w:rPr>
                <w:rFonts w:ascii="Lucida Sans" w:hAnsi="Lucida Sans"/>
                <w:sz w:val="20"/>
                <w:szCs w:val="20"/>
              </w:rPr>
              <w:t xml:space="preserve"> are named in </w:t>
            </w:r>
            <w:r w:rsidRPr="00E23682">
              <w:rPr>
                <w:rFonts w:ascii="Lucida Sans" w:hAnsi="Lucida Sans"/>
                <w:i/>
                <w:sz w:val="20"/>
                <w:szCs w:val="20"/>
              </w:rPr>
              <w:t>Dirt.</w:t>
            </w:r>
            <w:r w:rsidR="00022270" w:rsidRPr="00E23682">
              <w:rPr>
                <w:rFonts w:ascii="Lucida Sans" w:hAnsi="Lucida Sans"/>
                <w:sz w:val="20"/>
                <w:szCs w:val="20"/>
              </w:rPr>
              <w:t xml:space="preserve"> To extend this activity, consider experimenting with th</w:t>
            </w:r>
            <w:r w:rsidR="00A95FB1" w:rsidRPr="00E23682">
              <w:rPr>
                <w:rFonts w:ascii="Lucida Sans" w:hAnsi="Lucida Sans"/>
                <w:sz w:val="20"/>
                <w:szCs w:val="20"/>
              </w:rPr>
              <w:t>e different layers of clay, topsoil</w:t>
            </w:r>
            <w:r w:rsidR="00022270" w:rsidRPr="00E23682">
              <w:rPr>
                <w:rFonts w:ascii="Lucida Sans" w:hAnsi="Lucida Sans"/>
                <w:sz w:val="20"/>
                <w:szCs w:val="20"/>
              </w:rPr>
              <w:t xml:space="preserve">, and </w:t>
            </w:r>
            <w:r w:rsidR="00B33E0B" w:rsidRPr="00E23682">
              <w:rPr>
                <w:rFonts w:ascii="Lucida Sans" w:hAnsi="Lucida Sans"/>
                <w:sz w:val="20"/>
                <w:szCs w:val="20"/>
              </w:rPr>
              <w:t xml:space="preserve">sand </w:t>
            </w:r>
            <w:r w:rsidR="00610F80" w:rsidRPr="00E23682">
              <w:rPr>
                <w:rFonts w:ascii="Lucida Sans" w:hAnsi="Lucida Sans"/>
                <w:sz w:val="20"/>
                <w:szCs w:val="20"/>
              </w:rPr>
              <w:t>as described in the blo</w:t>
            </w:r>
            <w:r w:rsidR="00275D37">
              <w:rPr>
                <w:rFonts w:ascii="Lucida Sans" w:hAnsi="Lucida Sans"/>
                <w:sz w:val="20"/>
                <w:szCs w:val="20"/>
              </w:rPr>
              <w:t>g “Fun in First Grade</w:t>
            </w:r>
            <w:r w:rsidR="00610F80" w:rsidRPr="00E23682">
              <w:rPr>
                <w:rFonts w:ascii="Lucida Sans" w:hAnsi="Lucida Sans"/>
                <w:sz w:val="20"/>
                <w:szCs w:val="20"/>
              </w:rPr>
              <w:t>”</w:t>
            </w:r>
            <w:r w:rsidR="00275D37">
              <w:rPr>
                <w:rFonts w:ascii="Lucida Sans" w:hAnsi="Lucida Sans"/>
                <w:sz w:val="20"/>
                <w:szCs w:val="20"/>
              </w:rPr>
              <w:t>:</w:t>
            </w:r>
            <w:r w:rsidR="00CF20F5" w:rsidRPr="00E23682">
              <w:rPr>
                <w:rFonts w:ascii="Lucida Sans" w:hAnsi="Lucida Sans"/>
                <w:sz w:val="20"/>
                <w:szCs w:val="20"/>
              </w:rPr>
              <w:t xml:space="preserve"> </w:t>
            </w:r>
            <w:hyperlink r:id="rId13" w:history="1">
              <w:r w:rsidR="00AF0BE5" w:rsidRPr="00E23682">
                <w:rPr>
                  <w:rStyle w:val="Hyperlink"/>
                  <w:rFonts w:ascii="Lucida Sans" w:hAnsi="Lucida Sans"/>
                  <w:sz w:val="20"/>
                  <w:szCs w:val="20"/>
                </w:rPr>
                <w:t>http://firstgradeglass.blogspot.com/2011/10/natural-resources.html</w:t>
              </w:r>
            </w:hyperlink>
          </w:p>
          <w:p w14:paraId="4B0DC508" w14:textId="251CACF7" w:rsidR="00AF0BE5" w:rsidRPr="00022270" w:rsidRDefault="00AF0BE5">
            <w:pPr>
              <w:rPr>
                <w:rFonts w:ascii="Lucida Sans" w:hAnsi="Lucida Sans"/>
                <w:sz w:val="22"/>
                <w:szCs w:val="22"/>
              </w:rPr>
            </w:pPr>
          </w:p>
        </w:tc>
      </w:tr>
      <w:tr w:rsidR="00727AC2" w:rsidRPr="00B33B90" w14:paraId="171901A7" w14:textId="77777777" w:rsidTr="00DF185E">
        <w:tc>
          <w:tcPr>
            <w:tcW w:w="4410" w:type="dxa"/>
          </w:tcPr>
          <w:p w14:paraId="535C3290" w14:textId="778AFBA0" w:rsidR="0057232E" w:rsidRDefault="00E23682">
            <w:pPr>
              <w:rPr>
                <w:rFonts w:ascii="Lucida Sans" w:hAnsi="Lucida Sans"/>
                <w:sz w:val="22"/>
                <w:szCs w:val="22"/>
              </w:rPr>
            </w:pPr>
            <w:r>
              <w:rPr>
                <w:rFonts w:ascii="Lucida Sans" w:hAnsi="Lucida Sans"/>
                <w:sz w:val="22"/>
                <w:szCs w:val="22"/>
              </w:rPr>
              <w:t>Worm Composting</w:t>
            </w:r>
          </w:p>
          <w:p w14:paraId="0FFBF90D" w14:textId="77777777" w:rsidR="00E23682" w:rsidRDefault="00E23682"/>
          <w:p w14:paraId="47E49DC3" w14:textId="0C41B944" w:rsidR="00F5461C" w:rsidRPr="00B33B90" w:rsidRDefault="00A05128">
            <w:pPr>
              <w:rPr>
                <w:rFonts w:ascii="Lucida Sans" w:hAnsi="Lucida Sans"/>
                <w:sz w:val="22"/>
                <w:szCs w:val="22"/>
              </w:rPr>
            </w:pPr>
            <w:hyperlink r:id="rId14" w:history="1">
              <w:r w:rsidR="00F5461C" w:rsidRPr="006C67EA">
                <w:rPr>
                  <w:rStyle w:val="Hyperlink"/>
                  <w:rFonts w:ascii="Lucida Sans" w:hAnsi="Lucida Sans"/>
                  <w:sz w:val="20"/>
                  <w:szCs w:val="20"/>
                </w:rPr>
                <w:t>http://sfenvironmentkids.org/teacher/activities/Worm_Ed_Packet.pdf</w:t>
              </w:r>
            </w:hyperlink>
          </w:p>
        </w:tc>
        <w:tc>
          <w:tcPr>
            <w:tcW w:w="10237" w:type="dxa"/>
          </w:tcPr>
          <w:p w14:paraId="146B63A4" w14:textId="152A99B4" w:rsidR="00BF3F94" w:rsidRPr="00E23682" w:rsidRDefault="00727AC2">
            <w:pPr>
              <w:rPr>
                <w:rFonts w:ascii="Lucida Sans" w:hAnsi="Lucida Sans"/>
                <w:b/>
                <w:sz w:val="22"/>
                <w:szCs w:val="22"/>
              </w:rPr>
            </w:pPr>
            <w:r w:rsidRPr="00E23682">
              <w:rPr>
                <w:rFonts w:ascii="Lucida Sans" w:hAnsi="Lucida Sans"/>
                <w:b/>
                <w:sz w:val="22"/>
                <w:szCs w:val="22"/>
              </w:rPr>
              <w:t>Description/rationale for inclusion</w:t>
            </w:r>
            <w:r w:rsidR="00CF20F5" w:rsidRPr="00E23682">
              <w:rPr>
                <w:rFonts w:ascii="Lucida Sans" w:hAnsi="Lucida Sans"/>
                <w:b/>
                <w:sz w:val="22"/>
                <w:szCs w:val="22"/>
              </w:rPr>
              <w:t>:</w:t>
            </w:r>
          </w:p>
          <w:p w14:paraId="29E42AD4" w14:textId="77777777" w:rsidR="004F4D2D" w:rsidRDefault="003962B3" w:rsidP="007836D1">
            <w:pPr>
              <w:rPr>
                <w:rFonts w:ascii="Lucida Sans" w:hAnsi="Lucida Sans"/>
                <w:i/>
                <w:sz w:val="20"/>
                <w:szCs w:val="20"/>
              </w:rPr>
            </w:pPr>
            <w:r w:rsidRPr="00E23682">
              <w:rPr>
                <w:rFonts w:ascii="Lucida Sans" w:hAnsi="Lucida Sans"/>
                <w:sz w:val="20"/>
                <w:szCs w:val="20"/>
              </w:rPr>
              <w:t xml:space="preserve">This </w:t>
            </w:r>
            <w:r w:rsidR="00CF20F5" w:rsidRPr="00E23682">
              <w:rPr>
                <w:rFonts w:ascii="Lucida Sans" w:hAnsi="Lucida Sans"/>
                <w:sz w:val="20"/>
                <w:szCs w:val="20"/>
              </w:rPr>
              <w:t xml:space="preserve">resource provides </w:t>
            </w:r>
            <w:r w:rsidR="007D0C2C" w:rsidRPr="00E23682">
              <w:rPr>
                <w:rFonts w:ascii="Lucida Sans" w:hAnsi="Lucida Sans"/>
                <w:sz w:val="20"/>
                <w:szCs w:val="20"/>
              </w:rPr>
              <w:t xml:space="preserve">lots of information and support to help you keep worms as classroom pets. The first two pages give specific </w:t>
            </w:r>
            <w:r w:rsidR="00CF20F5" w:rsidRPr="00E23682">
              <w:rPr>
                <w:rFonts w:ascii="Lucida Sans" w:hAnsi="Lucida Sans"/>
                <w:sz w:val="20"/>
                <w:szCs w:val="20"/>
              </w:rPr>
              <w:t>guidance for</w:t>
            </w:r>
            <w:r w:rsidRPr="00E23682">
              <w:rPr>
                <w:rFonts w:ascii="Lucida Sans" w:hAnsi="Lucida Sans"/>
                <w:sz w:val="20"/>
                <w:szCs w:val="20"/>
              </w:rPr>
              <w:t xml:space="preserve"> setting up and keeping a worm bin in your classroom</w:t>
            </w:r>
            <w:r w:rsidR="007836D1" w:rsidRPr="00E23682">
              <w:rPr>
                <w:rFonts w:ascii="Lucida Sans" w:hAnsi="Lucida Sans"/>
                <w:sz w:val="20"/>
                <w:szCs w:val="20"/>
              </w:rPr>
              <w:t>. T</w:t>
            </w:r>
            <w:r w:rsidR="009B360D" w:rsidRPr="00E23682">
              <w:rPr>
                <w:rFonts w:ascii="Lucida Sans" w:hAnsi="Lucida Sans"/>
                <w:sz w:val="20"/>
                <w:szCs w:val="20"/>
              </w:rPr>
              <w:t xml:space="preserve">he </w:t>
            </w:r>
            <w:r w:rsidR="007836D1" w:rsidRPr="00E23682">
              <w:rPr>
                <w:rFonts w:ascii="Lucida Sans" w:hAnsi="Lucida Sans"/>
                <w:sz w:val="20"/>
                <w:szCs w:val="20"/>
              </w:rPr>
              <w:t>subsequent</w:t>
            </w:r>
            <w:r w:rsidR="009B360D" w:rsidRPr="00E23682">
              <w:rPr>
                <w:rFonts w:ascii="Lucida Sans" w:hAnsi="Lucida Sans"/>
                <w:sz w:val="20"/>
                <w:szCs w:val="20"/>
              </w:rPr>
              <w:t xml:space="preserve"> pages have lesson plans that could be adapted</w:t>
            </w:r>
            <w:r w:rsidR="007836D1" w:rsidRPr="00E23682">
              <w:rPr>
                <w:rFonts w:ascii="Lucida Sans" w:hAnsi="Lucida Sans"/>
                <w:sz w:val="20"/>
                <w:szCs w:val="20"/>
              </w:rPr>
              <w:t xml:space="preserve"> and used as needed</w:t>
            </w:r>
            <w:r w:rsidRPr="00E23682">
              <w:rPr>
                <w:rFonts w:ascii="Lucida Sans" w:hAnsi="Lucida Sans"/>
                <w:sz w:val="20"/>
                <w:szCs w:val="20"/>
              </w:rPr>
              <w:t>.</w:t>
            </w:r>
            <w:r w:rsidR="00BF3F94" w:rsidRPr="00E23682">
              <w:rPr>
                <w:rFonts w:ascii="Lucida Sans" w:hAnsi="Lucida Sans"/>
                <w:sz w:val="20"/>
                <w:szCs w:val="20"/>
              </w:rPr>
              <w:t xml:space="preserve"> This is a simple way for students to observe worms turni</w:t>
            </w:r>
            <w:r w:rsidR="008959E4" w:rsidRPr="00E23682">
              <w:rPr>
                <w:rFonts w:ascii="Lucida Sans" w:hAnsi="Lucida Sans"/>
                <w:sz w:val="20"/>
                <w:szCs w:val="20"/>
              </w:rPr>
              <w:t>ng organic matter into compost</w:t>
            </w:r>
            <w:r w:rsidR="00E51928" w:rsidRPr="00E23682">
              <w:rPr>
                <w:rFonts w:ascii="Lucida Sans" w:hAnsi="Lucida Sans"/>
                <w:sz w:val="20"/>
                <w:szCs w:val="20"/>
              </w:rPr>
              <w:t xml:space="preserve"> (or dirt)</w:t>
            </w:r>
            <w:r w:rsidR="008959E4" w:rsidRPr="00E23682">
              <w:rPr>
                <w:rFonts w:ascii="Lucida Sans" w:hAnsi="Lucida Sans"/>
                <w:sz w:val="20"/>
                <w:szCs w:val="20"/>
              </w:rPr>
              <w:t xml:space="preserve">, a key concept from </w:t>
            </w:r>
            <w:r w:rsidR="008959E4" w:rsidRPr="00E23682">
              <w:rPr>
                <w:rFonts w:ascii="Lucida Sans" w:hAnsi="Lucida Sans"/>
                <w:i/>
                <w:sz w:val="20"/>
                <w:szCs w:val="20"/>
              </w:rPr>
              <w:t>Dirt.</w:t>
            </w:r>
          </w:p>
          <w:p w14:paraId="2885263F" w14:textId="647816D1" w:rsidR="00E23682" w:rsidRPr="00E23682" w:rsidRDefault="00E23682" w:rsidP="007836D1">
            <w:pPr>
              <w:rPr>
                <w:rFonts w:ascii="Lucida Sans" w:hAnsi="Lucida Sans"/>
                <w:i/>
                <w:sz w:val="20"/>
                <w:szCs w:val="20"/>
              </w:rPr>
            </w:pPr>
          </w:p>
        </w:tc>
      </w:tr>
      <w:tr w:rsidR="00727AC2" w:rsidRPr="00B33B90" w14:paraId="36E0CED4" w14:textId="77777777" w:rsidTr="00DF185E">
        <w:trPr>
          <w:trHeight w:val="432"/>
        </w:trPr>
        <w:tc>
          <w:tcPr>
            <w:tcW w:w="14647" w:type="dxa"/>
            <w:gridSpan w:val="2"/>
            <w:shd w:val="clear" w:color="auto" w:fill="22A469"/>
            <w:vAlign w:val="center"/>
          </w:tcPr>
          <w:p w14:paraId="605EFB70" w14:textId="0780ECE9" w:rsidR="00727AC2" w:rsidRPr="00B33B90" w:rsidRDefault="00E23682" w:rsidP="00E23682">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DF185E">
        <w:tc>
          <w:tcPr>
            <w:tcW w:w="4410" w:type="dxa"/>
          </w:tcPr>
          <w:p w14:paraId="696B7E5E" w14:textId="5EC81E5D" w:rsidR="00F303F2" w:rsidRPr="00B33B90" w:rsidRDefault="00727AC2" w:rsidP="004508AC">
            <w:pPr>
              <w:rPr>
                <w:rFonts w:ascii="Lucida Sans" w:hAnsi="Lucida Sans"/>
                <w:sz w:val="22"/>
                <w:szCs w:val="22"/>
              </w:rPr>
            </w:pPr>
            <w:r w:rsidRPr="00B33B90">
              <w:rPr>
                <w:rFonts w:ascii="Lucida Sans" w:hAnsi="Lucida Sans"/>
                <w:sz w:val="22"/>
                <w:szCs w:val="22"/>
              </w:rPr>
              <w:t>Text Type 1:</w:t>
            </w:r>
            <w:r w:rsidR="00630293">
              <w:rPr>
                <w:rFonts w:ascii="Lucida Sans" w:hAnsi="Lucida Sans"/>
                <w:sz w:val="22"/>
                <w:szCs w:val="22"/>
              </w:rPr>
              <w:t xml:space="preserve"> </w:t>
            </w:r>
            <w:r w:rsidR="00F303F2">
              <w:rPr>
                <w:rFonts w:ascii="Lucida Sans" w:hAnsi="Lucida Sans"/>
                <w:sz w:val="22"/>
                <w:szCs w:val="22"/>
              </w:rPr>
              <w:t>Narrative</w:t>
            </w:r>
          </w:p>
        </w:tc>
        <w:tc>
          <w:tcPr>
            <w:tcW w:w="10237" w:type="dxa"/>
          </w:tcPr>
          <w:p w14:paraId="506D0F36" w14:textId="114CF408" w:rsidR="00727AC2" w:rsidRPr="00E23682" w:rsidRDefault="00727AC2" w:rsidP="004508AC">
            <w:pPr>
              <w:rPr>
                <w:rFonts w:ascii="Lucida Sans" w:hAnsi="Lucida Sans"/>
                <w:b/>
                <w:sz w:val="22"/>
                <w:szCs w:val="22"/>
              </w:rPr>
            </w:pPr>
            <w:r w:rsidRPr="00E23682">
              <w:rPr>
                <w:rFonts w:ascii="Lucida Sans" w:hAnsi="Lucida Sans"/>
                <w:b/>
                <w:sz w:val="22"/>
                <w:szCs w:val="22"/>
              </w:rPr>
              <w:t>Description of task</w:t>
            </w:r>
            <w:r w:rsidR="00CF20F5" w:rsidRPr="00E23682">
              <w:rPr>
                <w:rFonts w:ascii="Lucida Sans" w:hAnsi="Lucida Sans"/>
                <w:b/>
                <w:sz w:val="22"/>
                <w:szCs w:val="22"/>
              </w:rPr>
              <w:t>:</w:t>
            </w:r>
          </w:p>
          <w:p w14:paraId="67F7D94D" w14:textId="03419907" w:rsidR="00F303F2" w:rsidRPr="00E23682" w:rsidRDefault="00F303F2" w:rsidP="004508AC">
            <w:pPr>
              <w:rPr>
                <w:rFonts w:ascii="Lucida Sans" w:hAnsi="Lucida Sans"/>
                <w:sz w:val="20"/>
                <w:szCs w:val="20"/>
              </w:rPr>
            </w:pPr>
            <w:r w:rsidRPr="00E23682">
              <w:rPr>
                <w:rFonts w:ascii="Lucida Sans" w:hAnsi="Lucida Sans"/>
                <w:sz w:val="20"/>
                <w:szCs w:val="20"/>
              </w:rPr>
              <w:t xml:space="preserve">Pretend you are a worm. </w:t>
            </w:r>
            <w:r w:rsidR="00F96B46" w:rsidRPr="00E23682">
              <w:rPr>
                <w:rFonts w:ascii="Lucida Sans" w:hAnsi="Lucida Sans"/>
                <w:sz w:val="20"/>
                <w:szCs w:val="20"/>
              </w:rPr>
              <w:t>Write a diary entry about what you do in a day. Be sure your entry answers these questions:</w:t>
            </w:r>
          </w:p>
          <w:p w14:paraId="19BB69C4" w14:textId="77777777" w:rsidR="00462DFE" w:rsidRPr="00E23682" w:rsidRDefault="00462DFE" w:rsidP="004508AC">
            <w:pPr>
              <w:rPr>
                <w:rFonts w:ascii="Lucida Sans" w:hAnsi="Lucida Sans"/>
                <w:sz w:val="20"/>
                <w:szCs w:val="20"/>
              </w:rPr>
            </w:pPr>
          </w:p>
          <w:p w14:paraId="1F5E648A" w14:textId="304B499B" w:rsidR="00462DFE" w:rsidRPr="00E23682" w:rsidRDefault="00462DFE" w:rsidP="004508AC">
            <w:pPr>
              <w:rPr>
                <w:rFonts w:ascii="Lucida Sans" w:hAnsi="Lucida Sans"/>
                <w:sz w:val="20"/>
                <w:szCs w:val="20"/>
              </w:rPr>
            </w:pPr>
            <w:r w:rsidRPr="00E23682">
              <w:rPr>
                <w:rFonts w:ascii="Lucida Sans" w:hAnsi="Lucida Sans"/>
                <w:sz w:val="20"/>
                <w:szCs w:val="20"/>
              </w:rPr>
              <w:t xml:space="preserve">1. </w:t>
            </w:r>
            <w:r w:rsidR="00F96B46" w:rsidRPr="00E23682">
              <w:rPr>
                <w:rFonts w:ascii="Lucida Sans" w:hAnsi="Lucida Sans"/>
                <w:sz w:val="20"/>
                <w:szCs w:val="20"/>
              </w:rPr>
              <w:t>What do you do?</w:t>
            </w:r>
            <w:r w:rsidR="00734980" w:rsidRPr="00E23682">
              <w:rPr>
                <w:rFonts w:ascii="Lucida Sans" w:hAnsi="Lucida Sans"/>
                <w:sz w:val="20"/>
                <w:szCs w:val="20"/>
              </w:rPr>
              <w:t xml:space="preserve"> </w:t>
            </w:r>
          </w:p>
          <w:p w14:paraId="113EADF9" w14:textId="0CB19F3A" w:rsidR="00F96B46" w:rsidRPr="00E23682" w:rsidRDefault="00F96B46" w:rsidP="004508AC">
            <w:pPr>
              <w:rPr>
                <w:rFonts w:ascii="Lucida Sans" w:hAnsi="Lucida Sans"/>
                <w:sz w:val="20"/>
                <w:szCs w:val="20"/>
              </w:rPr>
            </w:pPr>
            <w:r w:rsidRPr="00E23682">
              <w:rPr>
                <w:rFonts w:ascii="Lucida Sans" w:hAnsi="Lucida Sans"/>
                <w:sz w:val="20"/>
                <w:szCs w:val="20"/>
              </w:rPr>
              <w:t xml:space="preserve">2. Who tries to eat you? </w:t>
            </w:r>
          </w:p>
          <w:p w14:paraId="06985579" w14:textId="5861857F" w:rsidR="00F96B46" w:rsidRPr="00E23682" w:rsidRDefault="00734980" w:rsidP="004508AC">
            <w:pPr>
              <w:rPr>
                <w:rFonts w:ascii="Lucida Sans" w:hAnsi="Lucida Sans"/>
                <w:sz w:val="20"/>
                <w:szCs w:val="20"/>
              </w:rPr>
            </w:pPr>
            <w:r w:rsidRPr="00E23682">
              <w:rPr>
                <w:rFonts w:ascii="Lucida Sans" w:hAnsi="Lucida Sans"/>
                <w:sz w:val="20"/>
                <w:szCs w:val="20"/>
              </w:rPr>
              <w:t>3</w:t>
            </w:r>
            <w:r w:rsidR="00F96B46" w:rsidRPr="00E23682">
              <w:rPr>
                <w:rFonts w:ascii="Lucida Sans" w:hAnsi="Lucida Sans"/>
                <w:sz w:val="20"/>
                <w:szCs w:val="20"/>
              </w:rPr>
              <w:t>. How do you feel about your life?</w:t>
            </w:r>
          </w:p>
          <w:p w14:paraId="0C519710" w14:textId="77777777" w:rsidR="00F5461C" w:rsidRPr="00E23682" w:rsidRDefault="00F5461C" w:rsidP="004508AC">
            <w:pPr>
              <w:rPr>
                <w:rFonts w:ascii="Lucida Sans" w:hAnsi="Lucida Sans"/>
                <w:sz w:val="20"/>
                <w:szCs w:val="20"/>
              </w:rPr>
            </w:pPr>
          </w:p>
          <w:p w14:paraId="314BCAAD" w14:textId="5B38EE43" w:rsidR="00F303F2" w:rsidRDefault="00F303F2" w:rsidP="004508AC">
            <w:pPr>
              <w:rPr>
                <w:rFonts w:ascii="Lucida Sans" w:hAnsi="Lucida Sans"/>
                <w:i/>
                <w:sz w:val="20"/>
                <w:szCs w:val="20"/>
              </w:rPr>
            </w:pPr>
            <w:r w:rsidRPr="00E23682">
              <w:rPr>
                <w:rFonts w:ascii="Lucida Sans" w:hAnsi="Lucida Sans"/>
                <w:i/>
                <w:sz w:val="20"/>
                <w:szCs w:val="20"/>
              </w:rPr>
              <w:t>Note: If this assignment is given in concert with the worm bins described in the optional supporting resources, invite students to observe their worms over a few weeks and then use their observations as a basis for their stories.</w:t>
            </w:r>
            <w:r w:rsidR="00D1773F" w:rsidRPr="00E23682">
              <w:rPr>
                <w:rFonts w:ascii="Lucida Sans" w:hAnsi="Lucida Sans"/>
                <w:i/>
                <w:sz w:val="20"/>
                <w:szCs w:val="20"/>
              </w:rPr>
              <w:t xml:space="preserve"> </w:t>
            </w:r>
          </w:p>
          <w:p w14:paraId="5BDBD6CE" w14:textId="54691F5C" w:rsidR="00E23682" w:rsidRPr="00B4397B" w:rsidRDefault="00E23682" w:rsidP="004508AC">
            <w:pPr>
              <w:rPr>
                <w:rFonts w:ascii="Lucida Sans" w:hAnsi="Lucida Sans"/>
                <w:i/>
                <w:sz w:val="22"/>
                <w:szCs w:val="22"/>
              </w:rPr>
            </w:pPr>
          </w:p>
        </w:tc>
      </w:tr>
      <w:tr w:rsidR="00727AC2" w:rsidRPr="00B33B90" w14:paraId="523D28DE" w14:textId="77777777" w:rsidTr="00C660E1">
        <w:tc>
          <w:tcPr>
            <w:tcW w:w="4410" w:type="dxa"/>
            <w:tcBorders>
              <w:bottom w:val="single" w:sz="4" w:space="0" w:color="auto"/>
            </w:tcBorders>
          </w:tcPr>
          <w:p w14:paraId="0FEE65A2" w14:textId="2CA4D764" w:rsidR="00727AC2" w:rsidRPr="00B33B90" w:rsidRDefault="00727AC2" w:rsidP="004508AC">
            <w:pPr>
              <w:rPr>
                <w:rFonts w:ascii="Lucida Sans" w:hAnsi="Lucida Sans"/>
                <w:sz w:val="22"/>
                <w:szCs w:val="22"/>
              </w:rPr>
            </w:pPr>
            <w:r w:rsidRPr="00B33B90">
              <w:rPr>
                <w:rFonts w:ascii="Lucida Sans" w:hAnsi="Lucida Sans"/>
                <w:sz w:val="22"/>
                <w:szCs w:val="22"/>
              </w:rPr>
              <w:t>Text Type 2:</w:t>
            </w:r>
            <w:r w:rsidR="008604D0">
              <w:rPr>
                <w:rFonts w:ascii="Lucida Sans" w:hAnsi="Lucida Sans"/>
                <w:sz w:val="22"/>
                <w:szCs w:val="22"/>
              </w:rPr>
              <w:t xml:space="preserve"> Informative</w:t>
            </w:r>
          </w:p>
        </w:tc>
        <w:tc>
          <w:tcPr>
            <w:tcW w:w="10237" w:type="dxa"/>
            <w:tcBorders>
              <w:bottom w:val="single" w:sz="4" w:space="0" w:color="auto"/>
            </w:tcBorders>
          </w:tcPr>
          <w:p w14:paraId="563EFE88" w14:textId="503A93E6" w:rsidR="00727AC2" w:rsidRPr="00E23682" w:rsidRDefault="00727AC2" w:rsidP="004508AC">
            <w:pPr>
              <w:rPr>
                <w:rFonts w:ascii="Lucida Sans" w:hAnsi="Lucida Sans"/>
                <w:b/>
                <w:sz w:val="22"/>
                <w:szCs w:val="22"/>
              </w:rPr>
            </w:pPr>
            <w:r w:rsidRPr="00E23682">
              <w:rPr>
                <w:rFonts w:ascii="Lucida Sans" w:hAnsi="Lucida Sans"/>
                <w:b/>
                <w:sz w:val="22"/>
                <w:szCs w:val="22"/>
              </w:rPr>
              <w:t>Description of task</w:t>
            </w:r>
            <w:r w:rsidR="00CF20F5" w:rsidRPr="00E23682">
              <w:rPr>
                <w:rFonts w:ascii="Lucida Sans" w:hAnsi="Lucida Sans"/>
                <w:b/>
                <w:sz w:val="22"/>
                <w:szCs w:val="22"/>
              </w:rPr>
              <w:t>:</w:t>
            </w:r>
          </w:p>
          <w:p w14:paraId="43AB2983" w14:textId="3386DD8D" w:rsidR="00D1773F" w:rsidRDefault="00F5461C" w:rsidP="008604D0">
            <w:pPr>
              <w:rPr>
                <w:rFonts w:ascii="Lucida Sans" w:hAnsi="Lucida Sans"/>
                <w:sz w:val="20"/>
                <w:szCs w:val="20"/>
              </w:rPr>
            </w:pPr>
            <w:r w:rsidRPr="00E23682">
              <w:rPr>
                <w:rFonts w:ascii="Lucida Sans" w:hAnsi="Lucida Sans"/>
                <w:sz w:val="20"/>
                <w:szCs w:val="20"/>
              </w:rPr>
              <w:t xml:space="preserve">Explain </w:t>
            </w:r>
            <w:r w:rsidR="002441FC">
              <w:rPr>
                <w:rFonts w:ascii="Lucida Sans" w:hAnsi="Lucida Sans"/>
                <w:sz w:val="20"/>
                <w:szCs w:val="20"/>
              </w:rPr>
              <w:t xml:space="preserve">at least </w:t>
            </w:r>
            <w:r w:rsidR="008604D0" w:rsidRPr="00E23682">
              <w:rPr>
                <w:rFonts w:ascii="Lucida Sans" w:hAnsi="Lucida Sans"/>
                <w:sz w:val="20"/>
                <w:szCs w:val="20"/>
              </w:rPr>
              <w:t>two new facts you’</w:t>
            </w:r>
            <w:r w:rsidR="00D1773F" w:rsidRPr="00E23682">
              <w:rPr>
                <w:rFonts w:ascii="Lucida Sans" w:hAnsi="Lucida Sans"/>
                <w:sz w:val="20"/>
                <w:szCs w:val="20"/>
              </w:rPr>
              <w:t>ve lear</w:t>
            </w:r>
            <w:r w:rsidR="00734980" w:rsidRPr="00E23682">
              <w:rPr>
                <w:rFonts w:ascii="Lucida Sans" w:hAnsi="Lucida Sans"/>
                <w:sz w:val="20"/>
                <w:szCs w:val="20"/>
              </w:rPr>
              <w:t xml:space="preserve">ned about soil from reading </w:t>
            </w:r>
            <w:r w:rsidR="00734980" w:rsidRPr="00E23682">
              <w:rPr>
                <w:rFonts w:ascii="Lucida Sans" w:hAnsi="Lucida Sans"/>
                <w:i/>
                <w:sz w:val="20"/>
                <w:szCs w:val="20"/>
              </w:rPr>
              <w:t>Dirt</w:t>
            </w:r>
            <w:r w:rsidR="00734980" w:rsidRPr="00E23682">
              <w:rPr>
                <w:rFonts w:ascii="Lucida Sans" w:hAnsi="Lucida Sans"/>
                <w:sz w:val="20"/>
                <w:szCs w:val="20"/>
              </w:rPr>
              <w:t xml:space="preserve"> and</w:t>
            </w:r>
            <w:r w:rsidR="00CF20F5" w:rsidRPr="00E23682">
              <w:rPr>
                <w:rFonts w:ascii="Lucida Sans" w:hAnsi="Lucida Sans"/>
                <w:sz w:val="20"/>
                <w:szCs w:val="20"/>
              </w:rPr>
              <w:t xml:space="preserve"> the</w:t>
            </w:r>
            <w:r w:rsidR="00734980" w:rsidRPr="00E23682">
              <w:rPr>
                <w:rFonts w:ascii="Lucida Sans" w:hAnsi="Lucida Sans"/>
                <w:sz w:val="20"/>
                <w:szCs w:val="20"/>
              </w:rPr>
              <w:t xml:space="preserve"> other texts.</w:t>
            </w:r>
            <w:r w:rsidR="00D1773F" w:rsidRPr="00E23682">
              <w:rPr>
                <w:rFonts w:ascii="Lucida Sans" w:hAnsi="Lucida Sans"/>
                <w:sz w:val="20"/>
                <w:szCs w:val="20"/>
              </w:rPr>
              <w:t xml:space="preserve"> </w:t>
            </w:r>
            <w:r w:rsidR="00BF0154" w:rsidRPr="00E23682">
              <w:rPr>
                <w:rFonts w:ascii="Lucida Sans" w:hAnsi="Lucida Sans"/>
                <w:sz w:val="20"/>
                <w:szCs w:val="20"/>
              </w:rPr>
              <w:t xml:space="preserve">Think about </w:t>
            </w:r>
            <w:r w:rsidR="002657CE" w:rsidRPr="00E23682">
              <w:rPr>
                <w:rFonts w:ascii="Lucida Sans" w:hAnsi="Lucida Sans"/>
                <w:sz w:val="20"/>
                <w:szCs w:val="20"/>
              </w:rPr>
              <w:t>the animals that help improve and keep dirt healthy.</w:t>
            </w:r>
            <w:r w:rsidR="002441FC">
              <w:rPr>
                <w:rFonts w:ascii="Lucida Sans" w:hAnsi="Lucida Sans"/>
                <w:sz w:val="20"/>
                <w:szCs w:val="20"/>
              </w:rPr>
              <w:t xml:space="preserve"> </w:t>
            </w:r>
          </w:p>
          <w:p w14:paraId="57EE2C02" w14:textId="671B34FF" w:rsidR="002441FC" w:rsidRDefault="002441FC" w:rsidP="008604D0">
            <w:pPr>
              <w:rPr>
                <w:rFonts w:ascii="Lucida Sans" w:hAnsi="Lucida Sans"/>
                <w:sz w:val="20"/>
                <w:szCs w:val="20"/>
              </w:rPr>
            </w:pPr>
          </w:p>
          <w:p w14:paraId="19CD0689" w14:textId="1B0A9FD0" w:rsidR="002441FC" w:rsidRDefault="002441FC" w:rsidP="008604D0">
            <w:pPr>
              <w:rPr>
                <w:rFonts w:ascii="Lucida Sans" w:hAnsi="Lucida Sans"/>
                <w:sz w:val="20"/>
                <w:szCs w:val="20"/>
              </w:rPr>
            </w:pPr>
            <w:r>
              <w:rPr>
                <w:rFonts w:ascii="Lucida Sans" w:hAnsi="Lucida Sans"/>
                <w:sz w:val="20"/>
                <w:szCs w:val="20"/>
              </w:rPr>
              <w:t xml:space="preserve">Be sure to: </w:t>
            </w:r>
          </w:p>
          <w:p w14:paraId="24E45E2B" w14:textId="77777777" w:rsidR="002441FC" w:rsidRDefault="002441FC" w:rsidP="002441FC">
            <w:pPr>
              <w:pStyle w:val="ListParagraph"/>
              <w:numPr>
                <w:ilvl w:val="0"/>
                <w:numId w:val="15"/>
              </w:numPr>
              <w:rPr>
                <w:rFonts w:ascii="Lucida Sans" w:hAnsi="Lucida Sans"/>
                <w:sz w:val="20"/>
                <w:szCs w:val="20"/>
              </w:rPr>
            </w:pPr>
            <w:r>
              <w:rPr>
                <w:rFonts w:ascii="Lucida Sans" w:hAnsi="Lucida Sans"/>
                <w:sz w:val="20"/>
                <w:szCs w:val="20"/>
              </w:rPr>
              <w:t>Provide a title</w:t>
            </w:r>
          </w:p>
          <w:p w14:paraId="67FD6971" w14:textId="77777777" w:rsidR="002441FC" w:rsidRDefault="002441FC" w:rsidP="002441FC">
            <w:pPr>
              <w:pStyle w:val="ListParagraph"/>
              <w:numPr>
                <w:ilvl w:val="0"/>
                <w:numId w:val="15"/>
              </w:numPr>
              <w:rPr>
                <w:rFonts w:ascii="Lucida Sans" w:hAnsi="Lucida Sans"/>
                <w:sz w:val="20"/>
                <w:szCs w:val="20"/>
              </w:rPr>
            </w:pPr>
            <w:r>
              <w:rPr>
                <w:rFonts w:ascii="Lucida Sans" w:hAnsi="Lucida Sans"/>
                <w:sz w:val="20"/>
                <w:szCs w:val="20"/>
              </w:rPr>
              <w:t>Introduce your topic</w:t>
            </w:r>
          </w:p>
          <w:p w14:paraId="7FC2FB60" w14:textId="77777777" w:rsidR="002441FC" w:rsidRDefault="002441FC" w:rsidP="002441FC">
            <w:pPr>
              <w:pStyle w:val="ListParagraph"/>
              <w:numPr>
                <w:ilvl w:val="0"/>
                <w:numId w:val="15"/>
              </w:numPr>
              <w:rPr>
                <w:rFonts w:ascii="Lucida Sans" w:hAnsi="Lucida Sans"/>
                <w:sz w:val="20"/>
                <w:szCs w:val="20"/>
              </w:rPr>
            </w:pPr>
            <w:r>
              <w:rPr>
                <w:rFonts w:ascii="Lucida Sans" w:hAnsi="Lucida Sans"/>
                <w:sz w:val="20"/>
                <w:szCs w:val="20"/>
              </w:rPr>
              <w:t>Provide a conclusion</w:t>
            </w:r>
          </w:p>
          <w:p w14:paraId="01A1B0BA" w14:textId="02640C2E" w:rsidR="002441FC" w:rsidRPr="002441FC" w:rsidRDefault="002441FC" w:rsidP="002441FC">
            <w:pPr>
              <w:pStyle w:val="ListParagraph"/>
              <w:numPr>
                <w:ilvl w:val="0"/>
                <w:numId w:val="15"/>
              </w:numPr>
              <w:rPr>
                <w:rFonts w:ascii="Lucida Sans" w:hAnsi="Lucida Sans"/>
                <w:sz w:val="20"/>
                <w:szCs w:val="20"/>
              </w:rPr>
            </w:pPr>
            <w:r w:rsidRPr="00F15F9B">
              <w:rPr>
                <w:rFonts w:ascii="Lucida Sans" w:hAnsi="Lucida Sans"/>
                <w:sz w:val="20"/>
                <w:szCs w:val="20"/>
              </w:rPr>
              <w:t>Include 1-2 images that provide or support information, and capt</w:t>
            </w:r>
            <w:r>
              <w:rPr>
                <w:rFonts w:ascii="Lucida Sans" w:hAnsi="Lucida Sans"/>
                <w:sz w:val="20"/>
                <w:szCs w:val="20"/>
              </w:rPr>
              <w:t>ions for each image you provide</w:t>
            </w:r>
          </w:p>
          <w:p w14:paraId="47BDAA5A" w14:textId="3AE2BAF5" w:rsidR="00E23682" w:rsidRPr="00E23682" w:rsidRDefault="00E23682" w:rsidP="008604D0">
            <w:pPr>
              <w:rPr>
                <w:rFonts w:ascii="Lucida Sans" w:hAnsi="Lucida Sans"/>
                <w:sz w:val="20"/>
                <w:szCs w:val="20"/>
              </w:rPr>
            </w:pPr>
          </w:p>
        </w:tc>
      </w:tr>
      <w:tr w:rsidR="00C660E1" w:rsidRPr="00B33B90" w14:paraId="5F0EA4FC" w14:textId="77777777" w:rsidTr="00C660E1">
        <w:tc>
          <w:tcPr>
            <w:tcW w:w="14647" w:type="dxa"/>
            <w:gridSpan w:val="2"/>
            <w:tcBorders>
              <w:top w:val="single" w:sz="4" w:space="0" w:color="auto"/>
              <w:left w:val="nil"/>
              <w:bottom w:val="nil"/>
              <w:right w:val="nil"/>
            </w:tcBorders>
          </w:tcPr>
          <w:p w14:paraId="34A5FE04" w14:textId="05C9BFCC" w:rsidR="00C660E1" w:rsidRPr="00E23682" w:rsidRDefault="00C660E1" w:rsidP="004508AC">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54F8AC32" w:rsidR="00234994" w:rsidRPr="00B33B90" w:rsidRDefault="00234994" w:rsidP="00727AC2">
      <w:pPr>
        <w:rPr>
          <w:rFonts w:ascii="Lucida Sans" w:hAnsi="Lucida Sans"/>
          <w:sz w:val="2"/>
          <w:szCs w:val="2"/>
        </w:rPr>
      </w:pPr>
    </w:p>
    <w:sectPr w:rsidR="00234994" w:rsidRPr="00B33B90" w:rsidSect="00DF185E">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8B3E3" w14:textId="77777777" w:rsidR="00A05128" w:rsidRDefault="00A05128" w:rsidP="00200A83">
      <w:pPr>
        <w:spacing w:after="0" w:line="240" w:lineRule="auto"/>
      </w:pPr>
      <w:r>
        <w:separator/>
      </w:r>
    </w:p>
  </w:endnote>
  <w:endnote w:type="continuationSeparator" w:id="0">
    <w:p w14:paraId="73166003" w14:textId="77777777" w:rsidR="00A05128" w:rsidRDefault="00A05128"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8CADA" w14:textId="6E1BC17B" w:rsidR="00DF185E" w:rsidRDefault="00DF185E" w:rsidP="00DF185E">
    <w:pPr>
      <w:pStyle w:val="Footer"/>
      <w:jc w:val="center"/>
    </w:pPr>
    <w:r w:rsidRPr="00732FB3">
      <w:rPr>
        <w:noProof/>
      </w:rPr>
      <w:drawing>
        <wp:inline distT="0" distB="0" distL="0" distR="0" wp14:anchorId="39DA6EAA" wp14:editId="0BD447A7">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A5D4C" w14:textId="77777777" w:rsidR="00A05128" w:rsidRDefault="00A05128" w:rsidP="00200A83">
      <w:pPr>
        <w:spacing w:after="0" w:line="240" w:lineRule="auto"/>
      </w:pPr>
      <w:r>
        <w:separator/>
      </w:r>
    </w:p>
  </w:footnote>
  <w:footnote w:type="continuationSeparator" w:id="0">
    <w:p w14:paraId="77400FE1" w14:textId="77777777" w:rsidR="00A05128" w:rsidRDefault="00A05128"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4F2E3" w14:textId="77777777" w:rsidR="003B0BC4" w:rsidRDefault="003B0BC4" w:rsidP="003B0BC4">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288D881" w:rsidR="006360C8" w:rsidRPr="00B33B90" w:rsidRDefault="003B0BC4"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6360C8">
      <w:rPr>
        <w:rFonts w:ascii="Lucida Sans" w:eastAsia="Cambria" w:hAnsi="Lucida Sans" w:cs="Cambria"/>
      </w:rPr>
      <w:t xml:space="preserve">Text: </w:t>
    </w:r>
    <w:r w:rsidR="006360C8" w:rsidRPr="00E23682">
      <w:rPr>
        <w:rFonts w:ascii="Lucida Sans" w:eastAsia="Cambria" w:hAnsi="Lucida Sans" w:cs="Cambria"/>
      </w:rPr>
      <w:t>Dirt</w:t>
    </w:r>
    <w:r w:rsidR="00E23682">
      <w:rPr>
        <w:rFonts w:ascii="Lucida Sans" w:eastAsia="Cambria" w:hAnsi="Lucida Sans" w:cs="Cambria"/>
      </w:rPr>
      <w:t xml:space="preserve"> | </w:t>
    </w:r>
    <w:r w:rsidR="006360C8" w:rsidRPr="00B33B90">
      <w:rPr>
        <w:rFonts w:ascii="Lucida Sans" w:eastAsia="Cambria" w:hAnsi="Lucida Sans" w:cs="Cambria"/>
      </w:rPr>
      <w:t>Grade:</w:t>
    </w:r>
    <w:r w:rsidR="006360C8">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39024C"/>
    <w:multiLevelType w:val="hybridMultilevel"/>
    <w:tmpl w:val="B81487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330577BC"/>
    <w:multiLevelType w:val="hybridMultilevel"/>
    <w:tmpl w:val="63309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
  </w:num>
  <w:num w:numId="4">
    <w:abstractNumId w:val="11"/>
  </w:num>
  <w:num w:numId="5">
    <w:abstractNumId w:val="0"/>
  </w:num>
  <w:num w:numId="6">
    <w:abstractNumId w:val="10"/>
  </w:num>
  <w:num w:numId="7">
    <w:abstractNumId w:val="5"/>
  </w:num>
  <w:num w:numId="8">
    <w:abstractNumId w:val="12"/>
  </w:num>
  <w:num w:numId="9">
    <w:abstractNumId w:val="4"/>
  </w:num>
  <w:num w:numId="10">
    <w:abstractNumId w:val="3"/>
  </w:num>
  <w:num w:numId="11">
    <w:abstractNumId w:val="14"/>
  </w:num>
  <w:num w:numId="12">
    <w:abstractNumId w:val="15"/>
  </w:num>
  <w:num w:numId="13">
    <w:abstractNumId w:val="2"/>
  </w:num>
  <w:num w:numId="14">
    <w:abstractNumId w:val="6"/>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2270"/>
    <w:rsid w:val="00024EEB"/>
    <w:rsid w:val="00025CFD"/>
    <w:rsid w:val="000763A5"/>
    <w:rsid w:val="000B1237"/>
    <w:rsid w:val="000C642C"/>
    <w:rsid w:val="000D6B45"/>
    <w:rsid w:val="000E66AF"/>
    <w:rsid w:val="000F20CE"/>
    <w:rsid w:val="0012629D"/>
    <w:rsid w:val="00151230"/>
    <w:rsid w:val="00185842"/>
    <w:rsid w:val="00185F0A"/>
    <w:rsid w:val="001A6D85"/>
    <w:rsid w:val="001C2576"/>
    <w:rsid w:val="001C5DCB"/>
    <w:rsid w:val="001D4D7A"/>
    <w:rsid w:val="00200A83"/>
    <w:rsid w:val="00202D28"/>
    <w:rsid w:val="0021601A"/>
    <w:rsid w:val="00234994"/>
    <w:rsid w:val="002441FC"/>
    <w:rsid w:val="00264485"/>
    <w:rsid w:val="002657CE"/>
    <w:rsid w:val="00275D37"/>
    <w:rsid w:val="00293441"/>
    <w:rsid w:val="00297D58"/>
    <w:rsid w:val="002C218A"/>
    <w:rsid w:val="002E1BF5"/>
    <w:rsid w:val="00301041"/>
    <w:rsid w:val="003024BA"/>
    <w:rsid w:val="00335565"/>
    <w:rsid w:val="00336A81"/>
    <w:rsid w:val="003741AC"/>
    <w:rsid w:val="003838FE"/>
    <w:rsid w:val="003962B3"/>
    <w:rsid w:val="003B0BC4"/>
    <w:rsid w:val="003B6411"/>
    <w:rsid w:val="003C2F3F"/>
    <w:rsid w:val="003E220B"/>
    <w:rsid w:val="003E7B20"/>
    <w:rsid w:val="00402164"/>
    <w:rsid w:val="004179CD"/>
    <w:rsid w:val="004331BF"/>
    <w:rsid w:val="004508AC"/>
    <w:rsid w:val="00450F49"/>
    <w:rsid w:val="00462DFE"/>
    <w:rsid w:val="00490BDC"/>
    <w:rsid w:val="004F0630"/>
    <w:rsid w:val="004F4D2D"/>
    <w:rsid w:val="00516534"/>
    <w:rsid w:val="0053111A"/>
    <w:rsid w:val="00541918"/>
    <w:rsid w:val="00551BBC"/>
    <w:rsid w:val="0056345E"/>
    <w:rsid w:val="0057232E"/>
    <w:rsid w:val="005845DD"/>
    <w:rsid w:val="005A2CC7"/>
    <w:rsid w:val="005A7100"/>
    <w:rsid w:val="005C0748"/>
    <w:rsid w:val="00610F80"/>
    <w:rsid w:val="00630293"/>
    <w:rsid w:val="00631AA3"/>
    <w:rsid w:val="006360C8"/>
    <w:rsid w:val="00662FC4"/>
    <w:rsid w:val="006B250A"/>
    <w:rsid w:val="006C66F6"/>
    <w:rsid w:val="006D397B"/>
    <w:rsid w:val="006E2CD6"/>
    <w:rsid w:val="006E4E2C"/>
    <w:rsid w:val="006F1DBC"/>
    <w:rsid w:val="00727AC2"/>
    <w:rsid w:val="00734980"/>
    <w:rsid w:val="00781076"/>
    <w:rsid w:val="007836D1"/>
    <w:rsid w:val="00784B95"/>
    <w:rsid w:val="00790EA0"/>
    <w:rsid w:val="00795EE3"/>
    <w:rsid w:val="007A25F5"/>
    <w:rsid w:val="007A6712"/>
    <w:rsid w:val="007C60DB"/>
    <w:rsid w:val="007C7575"/>
    <w:rsid w:val="007D0C2C"/>
    <w:rsid w:val="007D4D79"/>
    <w:rsid w:val="008604D0"/>
    <w:rsid w:val="00860BC1"/>
    <w:rsid w:val="00863FA7"/>
    <w:rsid w:val="00872B1D"/>
    <w:rsid w:val="00874477"/>
    <w:rsid w:val="00893496"/>
    <w:rsid w:val="008959E4"/>
    <w:rsid w:val="008A31B5"/>
    <w:rsid w:val="008B2B6F"/>
    <w:rsid w:val="008D7FD7"/>
    <w:rsid w:val="008E5118"/>
    <w:rsid w:val="00926636"/>
    <w:rsid w:val="00954B76"/>
    <w:rsid w:val="0097634E"/>
    <w:rsid w:val="009A4AF9"/>
    <w:rsid w:val="009A5A89"/>
    <w:rsid w:val="009A78CD"/>
    <w:rsid w:val="009B360D"/>
    <w:rsid w:val="009B7261"/>
    <w:rsid w:val="009E230B"/>
    <w:rsid w:val="009F6AC6"/>
    <w:rsid w:val="00A05128"/>
    <w:rsid w:val="00A06FB7"/>
    <w:rsid w:val="00A11FD5"/>
    <w:rsid w:val="00A262F9"/>
    <w:rsid w:val="00A530C2"/>
    <w:rsid w:val="00A77BF5"/>
    <w:rsid w:val="00A81B5F"/>
    <w:rsid w:val="00A95FB1"/>
    <w:rsid w:val="00A9764E"/>
    <w:rsid w:val="00AA36DA"/>
    <w:rsid w:val="00AE20D2"/>
    <w:rsid w:val="00AF0BE5"/>
    <w:rsid w:val="00B07924"/>
    <w:rsid w:val="00B1122C"/>
    <w:rsid w:val="00B33B90"/>
    <w:rsid w:val="00B33E0B"/>
    <w:rsid w:val="00B4397B"/>
    <w:rsid w:val="00B44A7C"/>
    <w:rsid w:val="00B462F1"/>
    <w:rsid w:val="00B4712B"/>
    <w:rsid w:val="00B507F3"/>
    <w:rsid w:val="00B538B2"/>
    <w:rsid w:val="00B64C77"/>
    <w:rsid w:val="00BA78F3"/>
    <w:rsid w:val="00BB118A"/>
    <w:rsid w:val="00BD5A11"/>
    <w:rsid w:val="00BE2697"/>
    <w:rsid w:val="00BF0154"/>
    <w:rsid w:val="00BF3F94"/>
    <w:rsid w:val="00C35CE0"/>
    <w:rsid w:val="00C660E1"/>
    <w:rsid w:val="00CA4846"/>
    <w:rsid w:val="00CD0FC6"/>
    <w:rsid w:val="00CD6C30"/>
    <w:rsid w:val="00CE58DE"/>
    <w:rsid w:val="00CF20F5"/>
    <w:rsid w:val="00D00AEF"/>
    <w:rsid w:val="00D1773F"/>
    <w:rsid w:val="00D253CF"/>
    <w:rsid w:val="00D43FDB"/>
    <w:rsid w:val="00D52E9D"/>
    <w:rsid w:val="00D6054A"/>
    <w:rsid w:val="00D63F1B"/>
    <w:rsid w:val="00D75AC6"/>
    <w:rsid w:val="00D9201C"/>
    <w:rsid w:val="00DA1B90"/>
    <w:rsid w:val="00DB2C01"/>
    <w:rsid w:val="00DD3D29"/>
    <w:rsid w:val="00DE3B8A"/>
    <w:rsid w:val="00DF185E"/>
    <w:rsid w:val="00E15D16"/>
    <w:rsid w:val="00E23682"/>
    <w:rsid w:val="00E3755B"/>
    <w:rsid w:val="00E4410F"/>
    <w:rsid w:val="00E51928"/>
    <w:rsid w:val="00E5616D"/>
    <w:rsid w:val="00E71BB3"/>
    <w:rsid w:val="00E812B2"/>
    <w:rsid w:val="00EA20BE"/>
    <w:rsid w:val="00EE0829"/>
    <w:rsid w:val="00F303F2"/>
    <w:rsid w:val="00F5461C"/>
    <w:rsid w:val="00F55317"/>
    <w:rsid w:val="00F726C5"/>
    <w:rsid w:val="00F74060"/>
    <w:rsid w:val="00F96B46"/>
    <w:rsid w:val="00FA3632"/>
    <w:rsid w:val="00FB492F"/>
    <w:rsid w:val="00FC2D2D"/>
    <w:rsid w:val="00FC4B00"/>
    <w:rsid w:val="00FD0732"/>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441F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41/dirt" TargetMode="External"/><Relationship Id="rId13" Type="http://schemas.openxmlformats.org/officeDocument/2006/relationships/hyperlink" Target="http://firstgradeglass.blogspot.com/2011/10/natural-resource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readscience.com/sediment-ja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animals-and-nature/invertebrates/worm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eadworks.org/article/Earthworms-Do-Good-Work/c75f5220-f77c-47ca-be7a-ab4e0a4ec25d" TargetMode="External"/><Relationship Id="rId4" Type="http://schemas.openxmlformats.org/officeDocument/2006/relationships/webSettings" Target="webSettings.xml"/><Relationship Id="rId9" Type="http://schemas.openxmlformats.org/officeDocument/2006/relationships/hyperlink" Target="https://www.raz-kids.com/main/BookDetail/id/2700/from/quizroom/languageId/1" TargetMode="External"/><Relationship Id="rId14" Type="http://schemas.openxmlformats.org/officeDocument/2006/relationships/hyperlink" Target="http://sfenvironmentkids.org/teacher/activities/Worm_Ed_Packet.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924</Words>
  <Characters>4882</Characters>
  <Application>Microsoft Office Word</Application>
  <DocSecurity>0</DocSecurity>
  <Lines>168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2018-02-08T17:47:00Z</dcterms:created>
  <dcterms:modified xsi:type="dcterms:W3CDTF">2018-02-09T17:14:00Z</dcterms:modified>
</cp:coreProperties>
</file>