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75" w:type="dxa"/>
        <w:tblLook w:val="04A0" w:firstRow="1" w:lastRow="0" w:firstColumn="1" w:lastColumn="0" w:noHBand="0" w:noVBand="1"/>
      </w:tblPr>
      <w:tblGrid>
        <w:gridCol w:w="14400"/>
      </w:tblGrid>
      <w:tr w:rsidR="00B06140" w14:paraId="20DDA575" w14:textId="77777777" w:rsidTr="00E872DB">
        <w:tc>
          <w:tcPr>
            <w:tcW w:w="14400" w:type="dxa"/>
          </w:tcPr>
          <w:p w14:paraId="73C33284" w14:textId="77777777" w:rsidR="00B06140" w:rsidRPr="000B76AB" w:rsidRDefault="00B06140" w:rsidP="00E872DB">
            <w:pPr>
              <w:contextualSpacing/>
              <w:rPr>
                <w:rFonts w:ascii="Lucida Sans" w:hAnsi="Lucida Sans"/>
                <w:i/>
                <w:sz w:val="20"/>
                <w:szCs w:val="20"/>
              </w:rPr>
            </w:pPr>
            <w:r>
              <w:rPr>
                <w:rFonts w:ascii="Lucida Sans" w:hAnsi="Lucida Sans"/>
                <w:sz w:val="20"/>
                <w:szCs w:val="20"/>
              </w:rPr>
              <w:t>About this Resource:</w:t>
            </w:r>
          </w:p>
          <w:p w14:paraId="2275EBA4" w14:textId="1C687AA7" w:rsidR="00B06140" w:rsidRPr="000C5E90" w:rsidRDefault="00E047A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8A7C8B3" w14:textId="77777777" w:rsidR="00B06140" w:rsidRPr="00B33B90" w:rsidRDefault="00B06140" w:rsidP="00B06140">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0B3A9E">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B06140">
        <w:trPr>
          <w:trHeight w:val="1142"/>
        </w:trPr>
        <w:tc>
          <w:tcPr>
            <w:tcW w:w="4410" w:type="dxa"/>
            <w:tcBorders>
              <w:top w:val="single" w:sz="4" w:space="0" w:color="auto"/>
            </w:tcBorders>
            <w:shd w:val="clear" w:color="auto" w:fill="F2F2F2" w:themeFill="background1" w:themeFillShade="F2"/>
          </w:tcPr>
          <w:p w14:paraId="37CE513B" w14:textId="74ED07C7" w:rsidR="00CA34B7" w:rsidRDefault="003024BA" w:rsidP="002272A3">
            <w:pPr>
              <w:rPr>
                <w:rFonts w:ascii="Lucida Sans" w:hAnsi="Lucida Sans"/>
                <w:sz w:val="22"/>
                <w:szCs w:val="22"/>
              </w:rPr>
            </w:pPr>
            <w:r w:rsidRPr="00B33B90">
              <w:rPr>
                <w:rFonts w:ascii="Lucida Sans" w:hAnsi="Lucida Sans"/>
                <w:sz w:val="22"/>
                <w:szCs w:val="22"/>
              </w:rPr>
              <w:t>Read Aloud</w:t>
            </w:r>
            <w:r w:rsidR="002272A3">
              <w:rPr>
                <w:rFonts w:ascii="Lucida Sans" w:hAnsi="Lucida Sans"/>
                <w:sz w:val="22"/>
                <w:szCs w:val="22"/>
              </w:rPr>
              <w:t>:</w:t>
            </w:r>
            <w:r w:rsidR="00EF361E">
              <w:rPr>
                <w:rFonts w:ascii="Lucida Sans" w:hAnsi="Lucida Sans"/>
                <w:sz w:val="22"/>
                <w:szCs w:val="22"/>
              </w:rPr>
              <w:t xml:space="preserve"> </w:t>
            </w:r>
          </w:p>
          <w:p w14:paraId="3AB0449F" w14:textId="17455CF6" w:rsidR="00CA34B7" w:rsidRDefault="00CA34B7" w:rsidP="002272A3">
            <w:pPr>
              <w:rPr>
                <w:rFonts w:ascii="Lucida Sans" w:hAnsi="Lucida Sans"/>
                <w:sz w:val="22"/>
                <w:szCs w:val="22"/>
              </w:rPr>
            </w:pPr>
            <w:r>
              <w:rPr>
                <w:rFonts w:ascii="Lucida Sans" w:hAnsi="Lucida Sans"/>
                <w:sz w:val="22"/>
                <w:szCs w:val="22"/>
              </w:rPr>
              <w:t>White Water</w:t>
            </w:r>
          </w:p>
          <w:p w14:paraId="5B0BF619" w14:textId="77777777" w:rsidR="00CA34B7" w:rsidRDefault="00CA34B7" w:rsidP="002272A3">
            <w:pPr>
              <w:rPr>
                <w:rFonts w:ascii="Lucida Sans" w:hAnsi="Lucida Sans"/>
                <w:sz w:val="22"/>
                <w:szCs w:val="22"/>
              </w:rPr>
            </w:pPr>
          </w:p>
          <w:p w14:paraId="30616241" w14:textId="46A59D3F" w:rsidR="002272A3" w:rsidRPr="000B3A9E" w:rsidRDefault="002C3218" w:rsidP="002272A3">
            <w:pPr>
              <w:rPr>
                <w:rFonts w:ascii="Lucida Sans" w:hAnsi="Lucida Sans"/>
                <w:sz w:val="20"/>
                <w:szCs w:val="20"/>
              </w:rPr>
            </w:pPr>
            <w:hyperlink r:id="rId9" w:history="1">
              <w:r w:rsidR="00CA34B7" w:rsidRPr="000B3A9E">
                <w:rPr>
                  <w:rStyle w:val="Hyperlink"/>
                  <w:rFonts w:ascii="Lucida Sans" w:hAnsi="Lucida Sans"/>
                  <w:sz w:val="20"/>
                  <w:szCs w:val="20"/>
                </w:rPr>
                <w:t>http://achievethecore.org/page/%203043/white-water</w:t>
              </w:r>
            </w:hyperlink>
            <w:r w:rsidR="00CA34B7" w:rsidRPr="000B3A9E">
              <w:rPr>
                <w:rFonts w:ascii="Lucida Sans" w:hAnsi="Lucida Sans"/>
                <w:sz w:val="20"/>
                <w:szCs w:val="20"/>
              </w:rPr>
              <w:t xml:space="preserve"> </w:t>
            </w:r>
          </w:p>
        </w:tc>
        <w:tc>
          <w:tcPr>
            <w:tcW w:w="9990" w:type="dxa"/>
            <w:shd w:val="clear" w:color="auto" w:fill="F2F2F2" w:themeFill="background1" w:themeFillShade="F2"/>
          </w:tcPr>
          <w:p w14:paraId="7D86AF6C" w14:textId="77777777" w:rsidR="00CA34B7" w:rsidRPr="00CA34B7" w:rsidRDefault="00727AC2" w:rsidP="00EF361E">
            <w:pPr>
              <w:rPr>
                <w:rFonts w:ascii="Lucida Sans" w:hAnsi="Lucida Sans"/>
                <w:b/>
                <w:sz w:val="22"/>
                <w:szCs w:val="22"/>
              </w:rPr>
            </w:pPr>
            <w:r w:rsidRPr="00CA34B7">
              <w:rPr>
                <w:rFonts w:ascii="Lucida Sans" w:hAnsi="Lucida Sans"/>
                <w:b/>
                <w:sz w:val="22"/>
                <w:szCs w:val="22"/>
              </w:rPr>
              <w:t>Synopsis of Text:</w:t>
            </w:r>
            <w:r w:rsidR="002272A3" w:rsidRPr="00CA34B7">
              <w:rPr>
                <w:rFonts w:ascii="Lucida Sans" w:hAnsi="Lucida Sans"/>
                <w:b/>
                <w:sz w:val="22"/>
                <w:szCs w:val="22"/>
              </w:rPr>
              <w:t xml:space="preserve"> </w:t>
            </w:r>
          </w:p>
          <w:p w14:paraId="035E9329" w14:textId="7CAA2064" w:rsidR="00EF361E" w:rsidRPr="00CA34B7" w:rsidRDefault="00EF361E" w:rsidP="00EF361E">
            <w:pPr>
              <w:rPr>
                <w:rFonts w:ascii="Lucida Sans" w:hAnsi="Lucida Sans"/>
                <w:sz w:val="20"/>
                <w:szCs w:val="20"/>
              </w:rPr>
            </w:pPr>
            <w:r w:rsidRPr="00CA34B7">
              <w:rPr>
                <w:rFonts w:ascii="Lucida Sans" w:hAnsi="Lucida Sans"/>
                <w:sz w:val="20"/>
                <w:szCs w:val="20"/>
              </w:rPr>
              <w:t>Michael Ban</w:t>
            </w:r>
            <w:r w:rsidR="00355D89">
              <w:rPr>
                <w:rFonts w:ascii="Lucida Sans" w:hAnsi="Lucida Sans"/>
                <w:sz w:val="20"/>
                <w:szCs w:val="20"/>
              </w:rPr>
              <w:t>dy, the author, writes about a</w:t>
            </w:r>
            <w:r w:rsidRPr="00CA34B7">
              <w:rPr>
                <w:rFonts w:ascii="Lucida Sans" w:hAnsi="Lucida Sans"/>
                <w:sz w:val="20"/>
                <w:szCs w:val="20"/>
              </w:rPr>
              <w:t xml:space="preserve"> personal experience </w:t>
            </w:r>
            <w:r w:rsidR="00355D89">
              <w:rPr>
                <w:rFonts w:ascii="Lucida Sans" w:hAnsi="Lucida Sans"/>
                <w:sz w:val="20"/>
                <w:szCs w:val="20"/>
              </w:rPr>
              <w:t xml:space="preserve">from </w:t>
            </w:r>
            <w:r w:rsidRPr="00CA34B7">
              <w:rPr>
                <w:rFonts w:ascii="Lucida Sans" w:hAnsi="Lucida Sans"/>
                <w:sz w:val="20"/>
                <w:szCs w:val="20"/>
              </w:rPr>
              <w:t>when he was a child during the segregation era. While in town with his grandmother on a hot day, he drinks water out of a “colored</w:t>
            </w:r>
            <w:r w:rsidR="00355D89">
              <w:rPr>
                <w:rFonts w:ascii="Lucida Sans" w:hAnsi="Lucida Sans"/>
                <w:sz w:val="20"/>
                <w:szCs w:val="20"/>
              </w:rPr>
              <w:t>” fountain which consumed him with</w:t>
            </w:r>
            <w:r w:rsidRPr="00CA34B7">
              <w:rPr>
                <w:rFonts w:ascii="Lucida Sans" w:hAnsi="Lucida Sans"/>
                <w:sz w:val="20"/>
                <w:szCs w:val="20"/>
              </w:rPr>
              <w:t xml:space="preserve"> thoughts that the “white” water was better. Sneaking back into town</w:t>
            </w:r>
            <w:r w:rsidR="00355D89">
              <w:rPr>
                <w:rFonts w:ascii="Lucida Sans" w:hAnsi="Lucida Sans"/>
                <w:sz w:val="20"/>
                <w:szCs w:val="20"/>
              </w:rPr>
              <w:t>,</w:t>
            </w:r>
            <w:r w:rsidRPr="00CA34B7">
              <w:rPr>
                <w:rFonts w:ascii="Lucida Sans" w:hAnsi="Lucida Sans"/>
                <w:sz w:val="20"/>
                <w:szCs w:val="20"/>
              </w:rPr>
              <w:t xml:space="preserve"> he found out that the water tasted the same. This revelation changed his life forever.</w:t>
            </w:r>
          </w:p>
          <w:p w14:paraId="267DFBF1" w14:textId="7416A346" w:rsidR="00A11FD5" w:rsidRPr="00B33B90" w:rsidRDefault="00A11FD5" w:rsidP="00727AC2">
            <w:pPr>
              <w:rPr>
                <w:rFonts w:ascii="Lucida Sans" w:hAnsi="Lucida Sans"/>
                <w:sz w:val="22"/>
                <w:szCs w:val="22"/>
              </w:rPr>
            </w:pPr>
          </w:p>
        </w:tc>
      </w:tr>
      <w:tr w:rsidR="003024BA" w:rsidRPr="00B33B90" w14:paraId="61E678C1" w14:textId="77777777" w:rsidTr="000B3A9E">
        <w:trPr>
          <w:trHeight w:val="1007"/>
        </w:trPr>
        <w:tc>
          <w:tcPr>
            <w:tcW w:w="4410" w:type="dxa"/>
            <w:tcBorders>
              <w:top w:val="single" w:sz="4" w:space="0" w:color="auto"/>
              <w:bottom w:val="single" w:sz="4" w:space="0" w:color="auto"/>
            </w:tcBorders>
          </w:tcPr>
          <w:p w14:paraId="45389BC1" w14:textId="77777777" w:rsidR="00CA34B7" w:rsidRDefault="00727AC2" w:rsidP="00B7734D">
            <w:pPr>
              <w:rPr>
                <w:rFonts w:ascii="Lucida Sans" w:hAnsi="Lucida Sans"/>
                <w:sz w:val="22"/>
                <w:szCs w:val="22"/>
              </w:rPr>
            </w:pPr>
            <w:r w:rsidRPr="00B33B90">
              <w:rPr>
                <w:rFonts w:ascii="Lucida Sans" w:hAnsi="Lucida Sans"/>
                <w:sz w:val="22"/>
                <w:szCs w:val="22"/>
              </w:rPr>
              <w:t>Related Text 1:</w:t>
            </w:r>
            <w:r w:rsidR="002272A3">
              <w:rPr>
                <w:rFonts w:ascii="Lucida Sans" w:hAnsi="Lucida Sans"/>
                <w:sz w:val="22"/>
                <w:szCs w:val="22"/>
              </w:rPr>
              <w:t xml:space="preserve"> </w:t>
            </w:r>
          </w:p>
          <w:p w14:paraId="77A240EE" w14:textId="1C54D546" w:rsidR="00B7734D" w:rsidRDefault="009A78E4" w:rsidP="00B7734D">
            <w:pPr>
              <w:rPr>
                <w:rFonts w:ascii="Lucida Sans" w:hAnsi="Lucida Sans"/>
                <w:sz w:val="22"/>
                <w:szCs w:val="22"/>
              </w:rPr>
            </w:pPr>
            <w:r>
              <w:rPr>
                <w:rFonts w:ascii="Lucida Sans" w:hAnsi="Lucida Sans"/>
                <w:sz w:val="22"/>
                <w:szCs w:val="22"/>
              </w:rPr>
              <w:t>Wha</w:t>
            </w:r>
            <w:r w:rsidR="00CA34B7">
              <w:rPr>
                <w:rFonts w:ascii="Lucida Sans" w:hAnsi="Lucida Sans"/>
                <w:sz w:val="22"/>
                <w:szCs w:val="22"/>
              </w:rPr>
              <w:t>t Is the Civil Rights Movement?</w:t>
            </w:r>
          </w:p>
          <w:p w14:paraId="449440DA" w14:textId="77777777" w:rsidR="00CA34B7" w:rsidRPr="00B33B90" w:rsidRDefault="00CA34B7" w:rsidP="00B7734D">
            <w:pPr>
              <w:rPr>
                <w:rFonts w:ascii="Lucida Sans" w:hAnsi="Lucida Sans"/>
                <w:sz w:val="22"/>
                <w:szCs w:val="22"/>
              </w:rPr>
            </w:pPr>
          </w:p>
          <w:p w14:paraId="110AEE4A" w14:textId="77777777" w:rsidR="002272A3" w:rsidRDefault="002C3218" w:rsidP="00F55317">
            <w:pPr>
              <w:rPr>
                <w:rFonts w:ascii="Lucida Sans" w:hAnsi="Lucida Sans"/>
                <w:sz w:val="20"/>
                <w:szCs w:val="20"/>
              </w:rPr>
            </w:pPr>
            <w:hyperlink r:id="rId10" w:history="1">
              <w:r w:rsidR="00CA34B7" w:rsidRPr="000B3A9E">
                <w:rPr>
                  <w:rStyle w:val="Hyperlink"/>
                  <w:rFonts w:ascii="Lucida Sans" w:hAnsi="Lucida Sans"/>
                  <w:sz w:val="20"/>
                  <w:szCs w:val="20"/>
                </w:rPr>
                <w:t>https://www.dkfindout.com/us/history/civil-rights-movement/what-is-civil-rights-movement/</w:t>
              </w:r>
            </w:hyperlink>
            <w:r w:rsidR="00CA34B7" w:rsidRPr="000B3A9E">
              <w:rPr>
                <w:rFonts w:ascii="Lucida Sans" w:hAnsi="Lucida Sans"/>
                <w:sz w:val="20"/>
                <w:szCs w:val="20"/>
              </w:rPr>
              <w:t xml:space="preserve"> </w:t>
            </w:r>
          </w:p>
          <w:p w14:paraId="0534F223" w14:textId="53B43CFB" w:rsidR="000B3A9E" w:rsidRPr="000B3A9E" w:rsidRDefault="000B3A9E" w:rsidP="00F55317">
            <w:pPr>
              <w:rPr>
                <w:rFonts w:ascii="Lucida Sans" w:hAnsi="Lucida Sans"/>
                <w:sz w:val="20"/>
                <w:szCs w:val="20"/>
              </w:rPr>
            </w:pPr>
          </w:p>
        </w:tc>
        <w:tc>
          <w:tcPr>
            <w:tcW w:w="9990" w:type="dxa"/>
          </w:tcPr>
          <w:p w14:paraId="10FFC0C1" w14:textId="77777777" w:rsidR="000B3A9E" w:rsidRPr="000B3A9E" w:rsidRDefault="00727AC2" w:rsidP="00727AC2">
            <w:pPr>
              <w:rPr>
                <w:rFonts w:ascii="Lucida Sans" w:hAnsi="Lucida Sans"/>
                <w:b/>
                <w:sz w:val="22"/>
                <w:szCs w:val="22"/>
              </w:rPr>
            </w:pPr>
            <w:r w:rsidRPr="000B3A9E">
              <w:rPr>
                <w:rFonts w:ascii="Lucida Sans" w:hAnsi="Lucida Sans"/>
                <w:b/>
                <w:sz w:val="22"/>
                <w:szCs w:val="22"/>
              </w:rPr>
              <w:t>Synopsis, highlighting related learning</w:t>
            </w:r>
            <w:r w:rsidR="002272A3" w:rsidRPr="000B3A9E">
              <w:rPr>
                <w:rFonts w:ascii="Lucida Sans" w:hAnsi="Lucida Sans"/>
                <w:b/>
                <w:sz w:val="22"/>
                <w:szCs w:val="22"/>
              </w:rPr>
              <w:t xml:space="preserve">: </w:t>
            </w:r>
          </w:p>
          <w:p w14:paraId="6501661B" w14:textId="3E9263C9" w:rsidR="001A6D85" w:rsidRPr="000B3A9E" w:rsidRDefault="003953EF" w:rsidP="00727AC2">
            <w:pPr>
              <w:rPr>
                <w:rFonts w:ascii="Lucida Sans" w:hAnsi="Lucida Sans"/>
                <w:sz w:val="20"/>
                <w:szCs w:val="20"/>
              </w:rPr>
            </w:pPr>
            <w:r w:rsidRPr="000B3A9E">
              <w:rPr>
                <w:rFonts w:ascii="Lucida Sans" w:hAnsi="Lucida Sans"/>
                <w:sz w:val="20"/>
                <w:szCs w:val="20"/>
              </w:rPr>
              <w:t>This article provides information about the Civil Rights Movement. Understanding this movement wil</w:t>
            </w:r>
            <w:r w:rsidR="00196101" w:rsidRPr="000B3A9E">
              <w:rPr>
                <w:rFonts w:ascii="Lucida Sans" w:hAnsi="Lucida Sans"/>
                <w:sz w:val="20"/>
                <w:szCs w:val="20"/>
              </w:rPr>
              <w:t xml:space="preserve">l provide students with the context to better understand the events in </w:t>
            </w:r>
            <w:r w:rsidR="00196101" w:rsidRPr="000B3A9E">
              <w:rPr>
                <w:rFonts w:ascii="Lucida Sans" w:hAnsi="Lucida Sans"/>
                <w:i/>
                <w:sz w:val="20"/>
                <w:szCs w:val="20"/>
              </w:rPr>
              <w:t>White Water</w:t>
            </w:r>
            <w:r w:rsidR="00196101" w:rsidRPr="000B3A9E">
              <w:rPr>
                <w:rFonts w:ascii="Lucida Sans" w:hAnsi="Lucida Sans"/>
                <w:sz w:val="20"/>
                <w:szCs w:val="20"/>
              </w:rPr>
              <w:t xml:space="preserve">. </w:t>
            </w:r>
            <w:r w:rsidRPr="000B3A9E">
              <w:rPr>
                <w:rFonts w:ascii="Lucida Sans" w:hAnsi="Lucida Sans"/>
                <w:sz w:val="20"/>
                <w:szCs w:val="20"/>
              </w:rPr>
              <w:t xml:space="preserve"> </w:t>
            </w:r>
          </w:p>
          <w:p w14:paraId="267B43D8" w14:textId="6C53345C" w:rsidR="003953EF" w:rsidRPr="003953EF" w:rsidRDefault="003953EF" w:rsidP="000D6B45">
            <w:pPr>
              <w:rPr>
                <w:rFonts w:ascii="Lucida Sans" w:hAnsi="Lucida Sans"/>
                <w:i/>
                <w:sz w:val="22"/>
                <w:szCs w:val="22"/>
              </w:rPr>
            </w:pPr>
            <w:r w:rsidRPr="003953EF">
              <w:rPr>
                <w:rFonts w:ascii="Lucida Sans" w:hAnsi="Lucida Sans"/>
                <w:i/>
                <w:sz w:val="22"/>
                <w:szCs w:val="22"/>
              </w:rPr>
              <w:t xml:space="preserve"> </w:t>
            </w:r>
          </w:p>
        </w:tc>
      </w:tr>
      <w:tr w:rsidR="00727AC2" w:rsidRPr="00B33B90" w14:paraId="177ACD21" w14:textId="77777777" w:rsidTr="000B3A9E">
        <w:trPr>
          <w:trHeight w:val="1007"/>
        </w:trPr>
        <w:tc>
          <w:tcPr>
            <w:tcW w:w="4410" w:type="dxa"/>
            <w:tcBorders>
              <w:top w:val="single" w:sz="4" w:space="0" w:color="auto"/>
              <w:bottom w:val="single" w:sz="4" w:space="0" w:color="auto"/>
            </w:tcBorders>
          </w:tcPr>
          <w:p w14:paraId="63375CD6" w14:textId="77777777" w:rsidR="000B3A9E" w:rsidRDefault="00727AC2" w:rsidP="00B7734D">
            <w:pPr>
              <w:rPr>
                <w:rFonts w:ascii="Lucida Sans" w:hAnsi="Lucida Sans"/>
                <w:sz w:val="22"/>
                <w:szCs w:val="22"/>
              </w:rPr>
            </w:pPr>
            <w:r w:rsidRPr="00B33B90">
              <w:rPr>
                <w:rFonts w:ascii="Lucida Sans" w:hAnsi="Lucida Sans"/>
                <w:sz w:val="22"/>
                <w:szCs w:val="22"/>
              </w:rPr>
              <w:t>Related Text 2:</w:t>
            </w:r>
            <w:r w:rsidR="007D4F52">
              <w:rPr>
                <w:rFonts w:ascii="Lucida Sans" w:hAnsi="Lucida Sans"/>
                <w:sz w:val="22"/>
                <w:szCs w:val="22"/>
              </w:rPr>
              <w:t xml:space="preserve"> </w:t>
            </w:r>
          </w:p>
          <w:p w14:paraId="5CC8B50E" w14:textId="63CC05DF" w:rsidR="00B7734D" w:rsidRPr="000B3A9E" w:rsidRDefault="006C1652" w:rsidP="00B7734D">
            <w:pPr>
              <w:rPr>
                <w:rFonts w:ascii="Lucida Sans" w:hAnsi="Lucida Sans"/>
                <w:sz w:val="22"/>
                <w:szCs w:val="22"/>
              </w:rPr>
            </w:pPr>
            <w:r>
              <w:rPr>
                <w:rFonts w:ascii="Lucida Sans" w:hAnsi="Lucida Sans"/>
                <w:sz w:val="22"/>
                <w:szCs w:val="22"/>
              </w:rPr>
              <w:t xml:space="preserve">Riding with Rosa Parks </w:t>
            </w:r>
          </w:p>
          <w:p w14:paraId="6B643F4F" w14:textId="31ADB815" w:rsidR="000B3A9E" w:rsidRDefault="000B3A9E" w:rsidP="00B7734D">
            <w:pPr>
              <w:rPr>
                <w:rFonts w:ascii="Lucida Sans" w:hAnsi="Lucida Sans"/>
                <w:sz w:val="22"/>
                <w:szCs w:val="22"/>
              </w:rPr>
            </w:pPr>
          </w:p>
          <w:p w14:paraId="325CBCAB" w14:textId="77777777" w:rsidR="00727AC2" w:rsidRDefault="002C3218" w:rsidP="006C1652">
            <w:pPr>
              <w:rPr>
                <w:rFonts w:ascii="Lucida Sans" w:hAnsi="Lucida Sans"/>
                <w:sz w:val="18"/>
                <w:szCs w:val="22"/>
              </w:rPr>
            </w:pPr>
            <w:hyperlink r:id="rId11" w:history="1">
              <w:r w:rsidR="006C1652" w:rsidRPr="006C1652">
                <w:rPr>
                  <w:rStyle w:val="Hyperlink"/>
                  <w:rFonts w:ascii="Lucida Sans" w:hAnsi="Lucida Sans"/>
                  <w:sz w:val="20"/>
                </w:rPr>
                <w:t>https://www.raz-plus.com/books/leveled-books/book/?id=633&amp;lang=English</w:t>
              </w:r>
            </w:hyperlink>
            <w:r w:rsidR="006C1652" w:rsidRPr="006C1652">
              <w:rPr>
                <w:rFonts w:ascii="Lucida Sans" w:hAnsi="Lucida Sans"/>
                <w:sz w:val="18"/>
                <w:szCs w:val="22"/>
              </w:rPr>
              <w:t xml:space="preserve"> </w:t>
            </w:r>
          </w:p>
          <w:p w14:paraId="4F5D2D72" w14:textId="4F0C9FD6" w:rsidR="006C1652" w:rsidRPr="00B33B90" w:rsidRDefault="006C1652" w:rsidP="006C1652">
            <w:pPr>
              <w:rPr>
                <w:rFonts w:ascii="Lucida Sans" w:hAnsi="Lucida Sans"/>
                <w:sz w:val="22"/>
                <w:szCs w:val="22"/>
              </w:rPr>
            </w:pPr>
          </w:p>
        </w:tc>
        <w:tc>
          <w:tcPr>
            <w:tcW w:w="9990" w:type="dxa"/>
          </w:tcPr>
          <w:p w14:paraId="0F8E773C" w14:textId="77777777" w:rsidR="000B3A9E" w:rsidRPr="000B3A9E" w:rsidRDefault="00727AC2" w:rsidP="00727AC2">
            <w:pPr>
              <w:rPr>
                <w:rFonts w:ascii="Lucida Sans" w:hAnsi="Lucida Sans"/>
                <w:b/>
                <w:sz w:val="22"/>
                <w:szCs w:val="22"/>
              </w:rPr>
            </w:pPr>
            <w:r w:rsidRPr="000B3A9E">
              <w:rPr>
                <w:rFonts w:ascii="Lucida Sans" w:hAnsi="Lucida Sans"/>
                <w:b/>
                <w:sz w:val="22"/>
                <w:szCs w:val="22"/>
              </w:rPr>
              <w:t>Synopsis, highlighting related learning</w:t>
            </w:r>
            <w:r w:rsidR="007D4F52" w:rsidRPr="000B3A9E">
              <w:rPr>
                <w:rFonts w:ascii="Lucida Sans" w:hAnsi="Lucida Sans"/>
                <w:b/>
                <w:sz w:val="22"/>
                <w:szCs w:val="22"/>
              </w:rPr>
              <w:t>:</w:t>
            </w:r>
            <w:r w:rsidR="00F638BA" w:rsidRPr="000B3A9E">
              <w:rPr>
                <w:rFonts w:ascii="Lucida Sans" w:hAnsi="Lucida Sans"/>
                <w:b/>
                <w:sz w:val="22"/>
                <w:szCs w:val="22"/>
              </w:rPr>
              <w:t xml:space="preserve"> </w:t>
            </w:r>
          </w:p>
          <w:p w14:paraId="44A560AE" w14:textId="2DE21B67" w:rsidR="00727AC2" w:rsidRPr="00B33B90" w:rsidRDefault="006C1652" w:rsidP="006C1652">
            <w:pPr>
              <w:rPr>
                <w:rFonts w:ascii="Lucida Sans" w:hAnsi="Lucida Sans"/>
                <w:sz w:val="22"/>
                <w:szCs w:val="22"/>
              </w:rPr>
            </w:pPr>
            <w:r w:rsidRPr="006C1652">
              <w:rPr>
                <w:rFonts w:ascii="Lucida Sans" w:hAnsi="Lucida Sans"/>
                <w:sz w:val="20"/>
                <w:szCs w:val="22"/>
              </w:rPr>
              <w:t xml:space="preserve">This short information text tells the story of Rosa Park’s influence on the Civil Rights Movement as told by a young girl named Marissa. Students will learn how Rosa Park’s actions eventually chanted the discriminatory bus laws in Alabama. </w:t>
            </w:r>
          </w:p>
        </w:tc>
      </w:tr>
      <w:tr w:rsidR="00727AC2" w:rsidRPr="00B33B90" w14:paraId="13CB8A7A" w14:textId="77777777" w:rsidTr="000B3A9E">
        <w:trPr>
          <w:trHeight w:val="1007"/>
        </w:trPr>
        <w:tc>
          <w:tcPr>
            <w:tcW w:w="4410" w:type="dxa"/>
            <w:tcBorders>
              <w:top w:val="single" w:sz="4" w:space="0" w:color="auto"/>
            </w:tcBorders>
          </w:tcPr>
          <w:p w14:paraId="7FDB2FE2" w14:textId="4BAAF322" w:rsidR="00B7734D" w:rsidRDefault="00727AC2" w:rsidP="00B7734D">
            <w:pPr>
              <w:rPr>
                <w:rFonts w:ascii="Lucida Sans" w:hAnsi="Lucida Sans"/>
                <w:sz w:val="22"/>
                <w:szCs w:val="22"/>
              </w:rPr>
            </w:pPr>
            <w:r w:rsidRPr="00B33B90">
              <w:rPr>
                <w:rFonts w:ascii="Lucida Sans" w:hAnsi="Lucida Sans"/>
                <w:sz w:val="22"/>
                <w:szCs w:val="22"/>
              </w:rPr>
              <w:t>Related Text 3:</w:t>
            </w:r>
            <w:r w:rsidR="007D4F52">
              <w:rPr>
                <w:rFonts w:ascii="Lucida Sans" w:hAnsi="Lucida Sans"/>
                <w:sz w:val="22"/>
                <w:szCs w:val="22"/>
              </w:rPr>
              <w:t xml:space="preserve"> </w:t>
            </w:r>
          </w:p>
          <w:p w14:paraId="099BB5DA" w14:textId="3FF6313A" w:rsidR="009A78E4" w:rsidRDefault="003953EF" w:rsidP="00B7734D">
            <w:pPr>
              <w:rPr>
                <w:rFonts w:ascii="Lucida Sans" w:hAnsi="Lucida Sans"/>
                <w:sz w:val="22"/>
                <w:szCs w:val="22"/>
              </w:rPr>
            </w:pPr>
            <w:r>
              <w:rPr>
                <w:rFonts w:ascii="Lucida Sans" w:hAnsi="Lucida Sans"/>
                <w:sz w:val="22"/>
                <w:szCs w:val="22"/>
              </w:rPr>
              <w:t>Walking T</w:t>
            </w:r>
            <w:r w:rsidR="000B3A9E">
              <w:rPr>
                <w:rFonts w:ascii="Lucida Sans" w:hAnsi="Lucida Sans"/>
                <w:sz w:val="22"/>
                <w:szCs w:val="22"/>
              </w:rPr>
              <w:t>all</w:t>
            </w:r>
          </w:p>
          <w:p w14:paraId="5BF0CD05" w14:textId="77777777" w:rsidR="000B3A9E" w:rsidRDefault="000B3A9E" w:rsidP="00B7734D">
            <w:pPr>
              <w:rPr>
                <w:rFonts w:ascii="Lucida Sans" w:hAnsi="Lucida Sans"/>
                <w:sz w:val="22"/>
                <w:szCs w:val="22"/>
              </w:rPr>
            </w:pPr>
          </w:p>
          <w:p w14:paraId="3F782D26" w14:textId="77777777" w:rsidR="00727AC2" w:rsidRDefault="002C3218" w:rsidP="007D4F52">
            <w:pPr>
              <w:rPr>
                <w:rFonts w:ascii="Lucida Sans" w:hAnsi="Lucida Sans"/>
                <w:sz w:val="20"/>
                <w:szCs w:val="20"/>
              </w:rPr>
            </w:pPr>
            <w:hyperlink r:id="rId12" w:anchor="!articleTab:content/" w:history="1">
              <w:r w:rsidR="000B3A9E" w:rsidRPr="000B3A9E">
                <w:rPr>
                  <w:rStyle w:val="Hyperlink"/>
                  <w:rFonts w:ascii="Lucida Sans" w:hAnsi="Lucida Sans"/>
                  <w:sz w:val="20"/>
                  <w:szCs w:val="20"/>
                </w:rPr>
                <w:t>https://www.readworks.org/article/Historical-Movements-for-Equal-Rights/b1beb2b3-42e3-48cb-9f40-21b810b6b40c#!articleTab:content/</w:t>
              </w:r>
            </w:hyperlink>
            <w:r w:rsidR="000B3A9E" w:rsidRPr="000B3A9E">
              <w:rPr>
                <w:rFonts w:ascii="Lucida Sans" w:hAnsi="Lucida Sans"/>
                <w:sz w:val="20"/>
                <w:szCs w:val="20"/>
              </w:rPr>
              <w:t xml:space="preserve"> </w:t>
            </w:r>
          </w:p>
          <w:p w14:paraId="4090152D" w14:textId="5BE37DCA" w:rsidR="000B3A9E" w:rsidRPr="000B3A9E" w:rsidRDefault="000B3A9E" w:rsidP="007D4F52">
            <w:pPr>
              <w:rPr>
                <w:rFonts w:ascii="Lucida Sans" w:hAnsi="Lucida Sans"/>
                <w:sz w:val="20"/>
                <w:szCs w:val="20"/>
              </w:rPr>
            </w:pPr>
          </w:p>
        </w:tc>
        <w:tc>
          <w:tcPr>
            <w:tcW w:w="9990" w:type="dxa"/>
          </w:tcPr>
          <w:p w14:paraId="415D91AA" w14:textId="77777777" w:rsidR="000B3A9E" w:rsidRPr="000B3A9E" w:rsidRDefault="00727AC2" w:rsidP="00727AC2">
            <w:pPr>
              <w:rPr>
                <w:rFonts w:ascii="Lucida Sans" w:hAnsi="Lucida Sans"/>
                <w:b/>
                <w:sz w:val="22"/>
                <w:szCs w:val="22"/>
              </w:rPr>
            </w:pPr>
            <w:r w:rsidRPr="000B3A9E">
              <w:rPr>
                <w:rFonts w:ascii="Lucida Sans" w:hAnsi="Lucida Sans"/>
                <w:b/>
                <w:sz w:val="22"/>
                <w:szCs w:val="22"/>
              </w:rPr>
              <w:t>Synopsis, highlighting related learning</w:t>
            </w:r>
            <w:r w:rsidR="007D4F52" w:rsidRPr="000B3A9E">
              <w:rPr>
                <w:rFonts w:ascii="Lucida Sans" w:hAnsi="Lucida Sans"/>
                <w:b/>
                <w:sz w:val="22"/>
                <w:szCs w:val="22"/>
              </w:rPr>
              <w:t>:</w:t>
            </w:r>
            <w:r w:rsidR="007C79E7" w:rsidRPr="000B3A9E">
              <w:rPr>
                <w:rFonts w:ascii="Lucida Sans" w:hAnsi="Lucida Sans"/>
                <w:b/>
                <w:sz w:val="22"/>
                <w:szCs w:val="22"/>
              </w:rPr>
              <w:t xml:space="preserve"> </w:t>
            </w:r>
          </w:p>
          <w:p w14:paraId="34FDD92C" w14:textId="3DAA0B16" w:rsidR="00727AC2" w:rsidRPr="000B3A9E" w:rsidRDefault="003953EF" w:rsidP="00727AC2">
            <w:pPr>
              <w:rPr>
                <w:rFonts w:ascii="Lucida Sans" w:hAnsi="Lucida Sans"/>
                <w:sz w:val="20"/>
                <w:szCs w:val="20"/>
              </w:rPr>
            </w:pPr>
            <w:r w:rsidRPr="000B3A9E">
              <w:rPr>
                <w:rFonts w:ascii="Lucida Sans" w:hAnsi="Lucida Sans"/>
                <w:sz w:val="20"/>
                <w:szCs w:val="20"/>
              </w:rPr>
              <w:t>This article is a part of a set called “Histor</w:t>
            </w:r>
            <w:r w:rsidR="00196101" w:rsidRPr="000B3A9E">
              <w:rPr>
                <w:rFonts w:ascii="Lucida Sans" w:hAnsi="Lucida Sans"/>
                <w:sz w:val="20"/>
                <w:szCs w:val="20"/>
              </w:rPr>
              <w:t xml:space="preserve">ical Movements for Equal Rights” and </w:t>
            </w:r>
            <w:r w:rsidRPr="000B3A9E">
              <w:rPr>
                <w:rFonts w:ascii="Lucida Sans" w:hAnsi="Lucida Sans"/>
                <w:sz w:val="20"/>
                <w:szCs w:val="20"/>
              </w:rPr>
              <w:t xml:space="preserve">features </w:t>
            </w:r>
            <w:r w:rsidR="00196101" w:rsidRPr="000B3A9E">
              <w:rPr>
                <w:rFonts w:ascii="Lucida Sans" w:hAnsi="Lucida Sans"/>
                <w:sz w:val="20"/>
                <w:szCs w:val="20"/>
              </w:rPr>
              <w:t xml:space="preserve">the story of </w:t>
            </w:r>
            <w:r w:rsidRPr="000B3A9E">
              <w:rPr>
                <w:rFonts w:ascii="Lucida Sans" w:hAnsi="Lucida Sans"/>
                <w:sz w:val="20"/>
                <w:szCs w:val="20"/>
              </w:rPr>
              <w:t xml:space="preserve">Ruby Bridges. </w:t>
            </w:r>
            <w:r w:rsidR="00196101" w:rsidRPr="000B3A9E">
              <w:rPr>
                <w:rFonts w:ascii="Lucida Sans" w:hAnsi="Lucida Sans"/>
                <w:sz w:val="20"/>
                <w:szCs w:val="20"/>
              </w:rPr>
              <w:t xml:space="preserve">Learning about the challenge she faced will help students to consider the inequities of segregation and how they affected everyone, including children. Background information about segregation and civil rights is also included. </w:t>
            </w:r>
          </w:p>
          <w:p w14:paraId="72892E8B" w14:textId="77777777" w:rsidR="00727AC2" w:rsidRPr="00B33B90" w:rsidRDefault="00727AC2" w:rsidP="00727AC2">
            <w:pPr>
              <w:rPr>
                <w:rFonts w:ascii="Lucida Sans" w:hAnsi="Lucida Sans"/>
                <w:sz w:val="22"/>
                <w:szCs w:val="22"/>
              </w:rPr>
            </w:pPr>
          </w:p>
        </w:tc>
      </w:tr>
    </w:tbl>
    <w:p w14:paraId="3680C672" w14:textId="77777777" w:rsidR="00FD64EE" w:rsidRDefault="00FD64EE">
      <w:pPr>
        <w:rPr>
          <w:rFonts w:ascii="Lucida Sans" w:hAnsi="Lucida Sans"/>
        </w:rPr>
      </w:pPr>
    </w:p>
    <w:p w14:paraId="0068E2B3" w14:textId="77777777" w:rsidR="000B3A9E" w:rsidRDefault="000B3A9E">
      <w:pPr>
        <w:rPr>
          <w:rFonts w:ascii="Lucida Sans" w:hAnsi="Lucida Sans"/>
        </w:rPr>
      </w:pPr>
    </w:p>
    <w:p w14:paraId="251983F0" w14:textId="77777777" w:rsidR="000B3A9E" w:rsidRPr="00B33B90" w:rsidRDefault="000B3A9E" w:rsidP="000B3A9E">
      <w:pPr>
        <w:spacing w:after="0"/>
        <w:contextualSpacing/>
        <w:rPr>
          <w:rFonts w:ascii="Lucida Sans" w:hAnsi="Lucida Sans"/>
        </w:rPr>
      </w:pPr>
    </w:p>
    <w:tbl>
      <w:tblPr>
        <w:tblStyle w:val="TableGrid"/>
        <w:tblW w:w="14490" w:type="dxa"/>
        <w:tblInd w:w="108" w:type="dxa"/>
        <w:tblLayout w:type="fixed"/>
        <w:tblLook w:val="04A0" w:firstRow="1" w:lastRow="0" w:firstColumn="1" w:lastColumn="0" w:noHBand="0" w:noVBand="1"/>
      </w:tblPr>
      <w:tblGrid>
        <w:gridCol w:w="4410"/>
        <w:gridCol w:w="10080"/>
      </w:tblGrid>
      <w:tr w:rsidR="00727AC2" w:rsidRPr="00B33B90" w14:paraId="0FEB2597" w14:textId="77777777" w:rsidTr="000B3A9E">
        <w:trPr>
          <w:trHeight w:val="432"/>
        </w:trPr>
        <w:tc>
          <w:tcPr>
            <w:tcW w:w="14490" w:type="dxa"/>
            <w:gridSpan w:val="2"/>
            <w:shd w:val="clear" w:color="auto" w:fill="22A469"/>
            <w:vAlign w:val="center"/>
          </w:tcPr>
          <w:p w14:paraId="2C3532D0" w14:textId="23943E9E" w:rsidR="00727AC2" w:rsidRPr="00B33B90" w:rsidRDefault="00727AC2" w:rsidP="000B3A9E">
            <w:pPr>
              <w:jc w:val="center"/>
              <w:rPr>
                <w:rFonts w:ascii="Lucida Sans" w:hAnsi="Lucida Sans"/>
                <w:b/>
              </w:rPr>
            </w:pPr>
            <w:r w:rsidRPr="00B33B90">
              <w:rPr>
                <w:rFonts w:ascii="Lucida Sans" w:hAnsi="Lucida Sans"/>
                <w:b/>
              </w:rPr>
              <w:t>Optional Supporting Resources</w:t>
            </w:r>
          </w:p>
        </w:tc>
      </w:tr>
      <w:tr w:rsidR="00407BD1" w:rsidRPr="00B33B90" w14:paraId="6A4CA011" w14:textId="77777777" w:rsidTr="000B3A9E">
        <w:trPr>
          <w:trHeight w:val="1358"/>
        </w:trPr>
        <w:tc>
          <w:tcPr>
            <w:tcW w:w="4410" w:type="dxa"/>
          </w:tcPr>
          <w:p w14:paraId="38B0605F" w14:textId="7F26F86A" w:rsidR="00B7734D" w:rsidRDefault="003F5C08" w:rsidP="00B7734D">
            <w:pPr>
              <w:rPr>
                <w:rFonts w:ascii="Lucida Sans" w:hAnsi="Lucida Sans"/>
                <w:sz w:val="22"/>
                <w:szCs w:val="22"/>
              </w:rPr>
            </w:pPr>
            <w:r>
              <w:rPr>
                <w:rFonts w:ascii="Lucida Sans" w:hAnsi="Lucida Sans"/>
                <w:sz w:val="22"/>
                <w:szCs w:val="22"/>
              </w:rPr>
              <w:t xml:space="preserve">Rosa Parks – Civil Rights Pioneer </w:t>
            </w:r>
          </w:p>
          <w:p w14:paraId="31DD90D5" w14:textId="1C0A0E65" w:rsidR="000B3A9E" w:rsidRDefault="000B3A9E" w:rsidP="00B7734D">
            <w:pPr>
              <w:rPr>
                <w:rFonts w:ascii="Lucida Sans" w:hAnsi="Lucida Sans"/>
                <w:sz w:val="22"/>
                <w:szCs w:val="22"/>
              </w:rPr>
            </w:pPr>
          </w:p>
          <w:p w14:paraId="084385AE" w14:textId="7863FBC2" w:rsidR="007D4F52" w:rsidRPr="000B3A9E" w:rsidRDefault="002C3218">
            <w:pPr>
              <w:rPr>
                <w:rFonts w:ascii="Lucida Sans" w:hAnsi="Lucida Sans"/>
                <w:sz w:val="20"/>
                <w:szCs w:val="20"/>
              </w:rPr>
            </w:pPr>
            <w:hyperlink r:id="rId13" w:history="1">
              <w:r w:rsidR="003F5C08" w:rsidRPr="00755085">
                <w:rPr>
                  <w:rStyle w:val="Hyperlink"/>
                  <w:rFonts w:ascii="Lucida Sans" w:hAnsi="Lucida Sans"/>
                  <w:sz w:val="20"/>
                  <w:szCs w:val="20"/>
                </w:rPr>
                <w:t>https://www.youtube.com/watch?v=w76NHeQ40SE</w:t>
              </w:r>
            </w:hyperlink>
            <w:r w:rsidR="003F5C08">
              <w:rPr>
                <w:rFonts w:ascii="Lucida Sans" w:hAnsi="Lucida Sans"/>
                <w:sz w:val="20"/>
                <w:szCs w:val="20"/>
              </w:rPr>
              <w:t xml:space="preserve"> </w:t>
            </w:r>
          </w:p>
        </w:tc>
        <w:tc>
          <w:tcPr>
            <w:tcW w:w="10080" w:type="dxa"/>
          </w:tcPr>
          <w:p w14:paraId="01451047" w14:textId="77777777" w:rsidR="000B3A9E" w:rsidRPr="000B3A9E" w:rsidRDefault="00727AC2">
            <w:pPr>
              <w:rPr>
                <w:rFonts w:ascii="Lucida Sans" w:hAnsi="Lucida Sans"/>
                <w:b/>
                <w:sz w:val="22"/>
                <w:szCs w:val="22"/>
              </w:rPr>
            </w:pPr>
            <w:r w:rsidRPr="000B3A9E">
              <w:rPr>
                <w:rFonts w:ascii="Lucida Sans" w:hAnsi="Lucida Sans"/>
                <w:b/>
                <w:sz w:val="22"/>
                <w:szCs w:val="22"/>
              </w:rPr>
              <w:t>Description/rationale for inclusion</w:t>
            </w:r>
            <w:r w:rsidR="007D4F52" w:rsidRPr="000B3A9E">
              <w:rPr>
                <w:rFonts w:ascii="Lucida Sans" w:hAnsi="Lucida Sans"/>
                <w:b/>
                <w:sz w:val="22"/>
                <w:szCs w:val="22"/>
              </w:rPr>
              <w:t xml:space="preserve">: </w:t>
            </w:r>
          </w:p>
          <w:p w14:paraId="097BCEF4" w14:textId="4720F8B1" w:rsidR="00727AC2" w:rsidRDefault="003F5C08">
            <w:pPr>
              <w:rPr>
                <w:rFonts w:ascii="Lucida Sans" w:hAnsi="Lucida Sans"/>
                <w:sz w:val="20"/>
                <w:szCs w:val="20"/>
              </w:rPr>
            </w:pPr>
            <w:r>
              <w:rPr>
                <w:rFonts w:ascii="Lucida Sans" w:hAnsi="Lucida Sans"/>
                <w:sz w:val="20"/>
                <w:szCs w:val="20"/>
              </w:rPr>
              <w:t xml:space="preserve">In this short-animated video, students will learn more about Rosa Park’s background. </w:t>
            </w:r>
          </w:p>
          <w:p w14:paraId="555179FA" w14:textId="77777777" w:rsidR="003F5C08" w:rsidRDefault="003F5C08">
            <w:pPr>
              <w:rPr>
                <w:rFonts w:ascii="Lucida Sans" w:hAnsi="Lucida Sans"/>
                <w:sz w:val="20"/>
                <w:szCs w:val="20"/>
              </w:rPr>
            </w:pPr>
          </w:p>
          <w:p w14:paraId="4B0DC508" w14:textId="5765EE6F" w:rsidR="003F5C08" w:rsidRPr="003F5C08" w:rsidRDefault="003F5C08">
            <w:pPr>
              <w:rPr>
                <w:rFonts w:ascii="Lucida Sans" w:hAnsi="Lucida Sans"/>
                <w:i/>
                <w:sz w:val="20"/>
                <w:szCs w:val="20"/>
              </w:rPr>
            </w:pPr>
            <w:r w:rsidRPr="003F5C08">
              <w:rPr>
                <w:rFonts w:ascii="Lucida Sans" w:hAnsi="Lucida Sans"/>
                <w:i/>
                <w:sz w:val="20"/>
                <w:szCs w:val="20"/>
              </w:rPr>
              <w:t xml:space="preserve">Teacher note: To make best use of this </w:t>
            </w:r>
            <w:r>
              <w:rPr>
                <w:rFonts w:ascii="Lucida Sans" w:hAnsi="Lucida Sans"/>
                <w:i/>
                <w:sz w:val="20"/>
                <w:szCs w:val="20"/>
              </w:rPr>
              <w:t>resource</w:t>
            </w:r>
            <w:r w:rsidRPr="003F5C08">
              <w:rPr>
                <w:rFonts w:ascii="Lucida Sans" w:hAnsi="Lucida Sans"/>
                <w:i/>
                <w:sz w:val="20"/>
                <w:szCs w:val="20"/>
              </w:rPr>
              <w:t xml:space="preserve">, read captions of the video </w:t>
            </w:r>
            <w:r>
              <w:rPr>
                <w:rFonts w:ascii="Lucida Sans" w:hAnsi="Lucida Sans"/>
                <w:i/>
                <w:sz w:val="20"/>
                <w:szCs w:val="20"/>
              </w:rPr>
              <w:t xml:space="preserve">aloud for students </w:t>
            </w:r>
            <w:r w:rsidRPr="003F5C08">
              <w:rPr>
                <w:rFonts w:ascii="Lucida Sans" w:hAnsi="Lucida Sans"/>
                <w:i/>
                <w:sz w:val="20"/>
                <w:szCs w:val="20"/>
              </w:rPr>
              <w:t xml:space="preserve">and pause to provide background information as needed. </w:t>
            </w:r>
          </w:p>
        </w:tc>
      </w:tr>
      <w:tr w:rsidR="00407BD1" w:rsidRPr="00B33B90" w14:paraId="171901A7" w14:textId="77777777" w:rsidTr="000B3A9E">
        <w:trPr>
          <w:trHeight w:val="1322"/>
        </w:trPr>
        <w:tc>
          <w:tcPr>
            <w:tcW w:w="4410" w:type="dxa"/>
          </w:tcPr>
          <w:p w14:paraId="4080EF66" w14:textId="2ABE2F1D" w:rsidR="001077C7" w:rsidRDefault="006C1652" w:rsidP="001077C7">
            <w:pPr>
              <w:rPr>
                <w:rFonts w:ascii="Lucida Sans" w:hAnsi="Lucida Sans"/>
                <w:sz w:val="22"/>
                <w:szCs w:val="22"/>
              </w:rPr>
            </w:pPr>
            <w:r>
              <w:rPr>
                <w:rFonts w:ascii="Lucida Sans" w:hAnsi="Lucida Sans"/>
                <w:sz w:val="22"/>
                <w:szCs w:val="22"/>
              </w:rPr>
              <w:t xml:space="preserve">Ruby Bridges video </w:t>
            </w:r>
          </w:p>
          <w:p w14:paraId="5D222D78" w14:textId="30EA2D92" w:rsidR="006C1652" w:rsidRPr="006C1652" w:rsidRDefault="002C3218" w:rsidP="001077C7">
            <w:pPr>
              <w:rPr>
                <w:rFonts w:ascii="Lucida Sans" w:hAnsi="Lucida Sans"/>
                <w:sz w:val="18"/>
                <w:szCs w:val="22"/>
              </w:rPr>
            </w:pPr>
            <w:hyperlink r:id="rId14" w:history="1">
              <w:r w:rsidR="006C1652" w:rsidRPr="006C1652">
                <w:rPr>
                  <w:rStyle w:val="Hyperlink"/>
                  <w:rFonts w:ascii="Lucida Sans" w:hAnsi="Lucida Sans"/>
                  <w:sz w:val="20"/>
                </w:rPr>
                <w:t>https://www.youtube.com/watch?v=sytZGGs5sRs</w:t>
              </w:r>
            </w:hyperlink>
            <w:r w:rsidR="006C1652" w:rsidRPr="006C1652">
              <w:rPr>
                <w:rFonts w:ascii="Lucida Sans" w:hAnsi="Lucida Sans"/>
                <w:sz w:val="18"/>
                <w:szCs w:val="22"/>
              </w:rPr>
              <w:t xml:space="preserve"> </w:t>
            </w:r>
          </w:p>
          <w:p w14:paraId="48D70947" w14:textId="77777777" w:rsidR="000B3A9E" w:rsidRDefault="000B3A9E" w:rsidP="001077C7">
            <w:pPr>
              <w:rPr>
                <w:rFonts w:ascii="Lucida Sans" w:hAnsi="Lucida Sans"/>
                <w:sz w:val="22"/>
                <w:szCs w:val="22"/>
              </w:rPr>
            </w:pPr>
          </w:p>
          <w:p w14:paraId="47E49DC3" w14:textId="62518288" w:rsidR="000B3A9E" w:rsidRPr="000B3A9E" w:rsidRDefault="000B3A9E">
            <w:pPr>
              <w:rPr>
                <w:rFonts w:ascii="Lucida Sans" w:hAnsi="Lucida Sans"/>
                <w:sz w:val="20"/>
                <w:szCs w:val="20"/>
              </w:rPr>
            </w:pPr>
          </w:p>
        </w:tc>
        <w:tc>
          <w:tcPr>
            <w:tcW w:w="10080" w:type="dxa"/>
          </w:tcPr>
          <w:p w14:paraId="7A655D28" w14:textId="126C8A20" w:rsidR="000B3A9E" w:rsidRDefault="00727AC2" w:rsidP="00561F04">
            <w:pPr>
              <w:rPr>
                <w:rFonts w:ascii="Lucida Sans" w:hAnsi="Lucida Sans"/>
                <w:b/>
                <w:sz w:val="22"/>
                <w:szCs w:val="22"/>
              </w:rPr>
            </w:pPr>
            <w:r w:rsidRPr="000B3A9E">
              <w:rPr>
                <w:rFonts w:ascii="Lucida Sans" w:hAnsi="Lucida Sans"/>
                <w:b/>
                <w:sz w:val="22"/>
                <w:szCs w:val="22"/>
              </w:rPr>
              <w:t>Description/rationale for inclusion</w:t>
            </w:r>
            <w:r w:rsidR="001077C7" w:rsidRPr="000B3A9E">
              <w:rPr>
                <w:rFonts w:ascii="Lucida Sans" w:hAnsi="Lucida Sans"/>
                <w:b/>
                <w:sz w:val="22"/>
                <w:szCs w:val="22"/>
              </w:rPr>
              <w:t>:</w:t>
            </w:r>
            <w:r w:rsidR="00561F04" w:rsidRPr="000B3A9E">
              <w:rPr>
                <w:rFonts w:ascii="Lucida Sans" w:hAnsi="Lucida Sans"/>
                <w:b/>
                <w:sz w:val="22"/>
                <w:szCs w:val="22"/>
              </w:rPr>
              <w:t xml:space="preserve"> </w:t>
            </w:r>
          </w:p>
          <w:p w14:paraId="68FBA5BE" w14:textId="4D680192" w:rsidR="003F5C08" w:rsidRPr="003F5C08" w:rsidRDefault="003F5C08" w:rsidP="00561F04">
            <w:pPr>
              <w:rPr>
                <w:rFonts w:ascii="Lucida Sans" w:hAnsi="Lucida Sans"/>
                <w:b/>
                <w:i/>
                <w:sz w:val="22"/>
                <w:szCs w:val="22"/>
              </w:rPr>
            </w:pPr>
            <w:r w:rsidRPr="003F5C08">
              <w:rPr>
                <w:rFonts w:ascii="Lucida Sans" w:hAnsi="Lucida Sans"/>
                <w:i/>
                <w:sz w:val="20"/>
                <w:szCs w:val="20"/>
              </w:rPr>
              <w:t xml:space="preserve">Teacher note: Start video at 2:30, end at 7:00. </w:t>
            </w:r>
          </w:p>
          <w:p w14:paraId="45DD1DAE" w14:textId="77777777" w:rsidR="003F5C08" w:rsidRDefault="003F5C08" w:rsidP="00561F04">
            <w:pPr>
              <w:rPr>
                <w:rFonts w:ascii="Lucida Sans" w:hAnsi="Lucida Sans"/>
                <w:sz w:val="20"/>
                <w:szCs w:val="22"/>
              </w:rPr>
            </w:pPr>
          </w:p>
          <w:p w14:paraId="675F9504" w14:textId="72C9E182" w:rsidR="003F5C08" w:rsidRPr="003F5C08" w:rsidRDefault="003F5C08" w:rsidP="00561F04">
            <w:pPr>
              <w:rPr>
                <w:rFonts w:ascii="Lucida Sans" w:hAnsi="Lucida Sans"/>
                <w:sz w:val="20"/>
                <w:szCs w:val="22"/>
              </w:rPr>
            </w:pPr>
            <w:r w:rsidRPr="003F5C08">
              <w:rPr>
                <w:rFonts w:ascii="Lucida Sans" w:hAnsi="Lucida Sans"/>
                <w:sz w:val="20"/>
                <w:szCs w:val="22"/>
              </w:rPr>
              <w:t xml:space="preserve">This video shares Ruby Bridges’ life story and </w:t>
            </w:r>
            <w:r>
              <w:rPr>
                <w:rFonts w:ascii="Lucida Sans" w:hAnsi="Lucida Sans"/>
                <w:sz w:val="20"/>
                <w:szCs w:val="22"/>
              </w:rPr>
              <w:t xml:space="preserve">directly </w:t>
            </w:r>
            <w:r w:rsidRPr="003F5C08">
              <w:rPr>
                <w:rFonts w:ascii="Lucida Sans" w:hAnsi="Lucida Sans"/>
                <w:sz w:val="20"/>
                <w:szCs w:val="22"/>
              </w:rPr>
              <w:t xml:space="preserve">connects to </w:t>
            </w:r>
            <w:r>
              <w:rPr>
                <w:rFonts w:ascii="Lucida Sans" w:hAnsi="Lucida Sans"/>
                <w:sz w:val="20"/>
                <w:szCs w:val="22"/>
              </w:rPr>
              <w:t xml:space="preserve">the </w:t>
            </w:r>
            <w:r w:rsidRPr="003F5C08">
              <w:rPr>
                <w:rFonts w:ascii="Lucida Sans" w:hAnsi="Lucida Sans"/>
                <w:i/>
                <w:sz w:val="20"/>
                <w:szCs w:val="22"/>
              </w:rPr>
              <w:t>Walking Tall</w:t>
            </w:r>
            <w:r>
              <w:rPr>
                <w:rFonts w:ascii="Lucida Sans" w:hAnsi="Lucida Sans"/>
                <w:sz w:val="20"/>
                <w:szCs w:val="22"/>
              </w:rPr>
              <w:t xml:space="preserve"> resource. </w:t>
            </w:r>
          </w:p>
          <w:p w14:paraId="4516FEB3" w14:textId="77777777" w:rsidR="00727AC2" w:rsidRDefault="00727AC2" w:rsidP="00561F04">
            <w:pPr>
              <w:rPr>
                <w:rFonts w:ascii="Lucida Sans" w:hAnsi="Lucida Sans"/>
                <w:sz w:val="20"/>
                <w:szCs w:val="20"/>
              </w:rPr>
            </w:pPr>
          </w:p>
          <w:p w14:paraId="2885263F" w14:textId="1E0DCC8A" w:rsidR="006C1652" w:rsidRPr="000B3A9E" w:rsidRDefault="006C1652" w:rsidP="00561F04">
            <w:pPr>
              <w:rPr>
                <w:rFonts w:ascii="Lucida Sans" w:hAnsi="Lucida Sans"/>
                <w:sz w:val="20"/>
                <w:szCs w:val="20"/>
              </w:rPr>
            </w:pPr>
          </w:p>
        </w:tc>
      </w:tr>
      <w:tr w:rsidR="00727AC2" w:rsidRPr="00B33B90" w14:paraId="36E0CED4" w14:textId="77777777" w:rsidTr="000B3A9E">
        <w:trPr>
          <w:trHeight w:val="432"/>
        </w:trPr>
        <w:tc>
          <w:tcPr>
            <w:tcW w:w="14490" w:type="dxa"/>
            <w:gridSpan w:val="2"/>
            <w:shd w:val="clear" w:color="auto" w:fill="22A469"/>
            <w:vAlign w:val="center"/>
          </w:tcPr>
          <w:p w14:paraId="605EFB70" w14:textId="5252251F" w:rsidR="00727AC2" w:rsidRPr="00B33B90" w:rsidRDefault="000B3A9E" w:rsidP="000B3A9E">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DE6312" w:rsidRPr="00B33B90" w14:paraId="1BCC83F1" w14:textId="77777777" w:rsidTr="000B3A9E">
        <w:tc>
          <w:tcPr>
            <w:tcW w:w="4410" w:type="dxa"/>
          </w:tcPr>
          <w:p w14:paraId="696B7E5E" w14:textId="7A2042B0" w:rsidR="00727AC2" w:rsidRPr="00B33B90" w:rsidRDefault="00727AC2" w:rsidP="00603FC4">
            <w:pPr>
              <w:rPr>
                <w:rFonts w:ascii="Lucida Sans" w:hAnsi="Lucida Sans"/>
                <w:sz w:val="22"/>
                <w:szCs w:val="22"/>
              </w:rPr>
            </w:pPr>
            <w:r w:rsidRPr="00B33B90">
              <w:rPr>
                <w:rFonts w:ascii="Lucida Sans" w:hAnsi="Lucida Sans"/>
                <w:sz w:val="22"/>
                <w:szCs w:val="22"/>
              </w:rPr>
              <w:t>Text Type 1:</w:t>
            </w:r>
            <w:r w:rsidR="00DE6312">
              <w:rPr>
                <w:rFonts w:ascii="Lucida Sans" w:hAnsi="Lucida Sans"/>
                <w:sz w:val="22"/>
                <w:szCs w:val="22"/>
              </w:rPr>
              <w:t xml:space="preserve"> </w:t>
            </w:r>
            <w:r w:rsidR="00603FC4">
              <w:rPr>
                <w:rFonts w:ascii="Lucida Sans" w:hAnsi="Lucida Sans"/>
                <w:sz w:val="22"/>
                <w:szCs w:val="22"/>
              </w:rPr>
              <w:t>Informational</w:t>
            </w:r>
          </w:p>
        </w:tc>
        <w:tc>
          <w:tcPr>
            <w:tcW w:w="10080" w:type="dxa"/>
          </w:tcPr>
          <w:p w14:paraId="2AFC86BC" w14:textId="77777777" w:rsidR="000B3A9E" w:rsidRPr="000B3A9E" w:rsidRDefault="00727AC2" w:rsidP="005C3615">
            <w:pPr>
              <w:rPr>
                <w:rFonts w:ascii="Lucida Sans" w:hAnsi="Lucida Sans"/>
                <w:b/>
                <w:sz w:val="22"/>
                <w:szCs w:val="22"/>
              </w:rPr>
            </w:pPr>
            <w:r w:rsidRPr="000B3A9E">
              <w:rPr>
                <w:rFonts w:ascii="Lucida Sans" w:hAnsi="Lucida Sans"/>
                <w:b/>
                <w:sz w:val="22"/>
                <w:szCs w:val="22"/>
              </w:rPr>
              <w:t>Description of task</w:t>
            </w:r>
            <w:r w:rsidR="00DE6312" w:rsidRPr="000B3A9E">
              <w:rPr>
                <w:rFonts w:ascii="Lucida Sans" w:hAnsi="Lucida Sans"/>
                <w:b/>
                <w:sz w:val="22"/>
                <w:szCs w:val="22"/>
              </w:rPr>
              <w:t xml:space="preserve">: </w:t>
            </w:r>
          </w:p>
          <w:p w14:paraId="532D888A" w14:textId="34C9AAFF" w:rsidR="00603FC4" w:rsidRPr="000B3A9E" w:rsidRDefault="00603FC4" w:rsidP="005C3615">
            <w:pPr>
              <w:rPr>
                <w:rFonts w:ascii="Lucida Sans" w:hAnsi="Lucida Sans"/>
                <w:sz w:val="20"/>
                <w:szCs w:val="20"/>
              </w:rPr>
            </w:pPr>
            <w:r w:rsidRPr="000B3A9E">
              <w:rPr>
                <w:rFonts w:ascii="Lucida Sans" w:hAnsi="Lucida Sans"/>
                <w:sz w:val="20"/>
                <w:szCs w:val="20"/>
              </w:rPr>
              <w:t xml:space="preserve">Using the information you learned from the texts in this set, create a mini book (3-4 pages) with facts about civil rights. On each page, use a picture and a complete sentence to share a fact you have learned.  </w:t>
            </w:r>
          </w:p>
          <w:p w14:paraId="5BDBD6CE" w14:textId="3B836426" w:rsidR="00DE6312" w:rsidRPr="00603FC4" w:rsidRDefault="000B3A9E" w:rsidP="005C3615">
            <w:pPr>
              <w:rPr>
                <w:rFonts w:ascii="Lucida Sans" w:hAnsi="Lucida Sans"/>
                <w:i/>
                <w:sz w:val="22"/>
                <w:szCs w:val="22"/>
              </w:rPr>
            </w:pPr>
            <w:r>
              <w:rPr>
                <w:rFonts w:ascii="Lucida Sans" w:hAnsi="Lucida Sans"/>
                <w:i/>
                <w:sz w:val="20"/>
                <w:szCs w:val="20"/>
              </w:rPr>
              <w:t>.</w:t>
            </w:r>
            <w:r w:rsidR="00603FC4" w:rsidRPr="00603FC4">
              <w:rPr>
                <w:rFonts w:ascii="Lucida Sans" w:hAnsi="Lucida Sans"/>
                <w:i/>
                <w:sz w:val="22"/>
                <w:szCs w:val="22"/>
              </w:rPr>
              <w:t xml:space="preserve">  </w:t>
            </w:r>
          </w:p>
        </w:tc>
      </w:tr>
      <w:tr w:rsidR="00DE6312" w:rsidRPr="00B33B90" w14:paraId="523D28DE" w14:textId="77777777" w:rsidTr="00727DE3">
        <w:tc>
          <w:tcPr>
            <w:tcW w:w="4410" w:type="dxa"/>
            <w:tcBorders>
              <w:bottom w:val="single" w:sz="4" w:space="0" w:color="auto"/>
            </w:tcBorders>
            <w:shd w:val="clear" w:color="auto" w:fill="auto"/>
          </w:tcPr>
          <w:p w14:paraId="0FEE65A2" w14:textId="4D5BDBF3" w:rsidR="00727AC2" w:rsidRPr="00B33B90" w:rsidRDefault="00727AC2" w:rsidP="00C15655">
            <w:pPr>
              <w:rPr>
                <w:rFonts w:ascii="Lucida Sans" w:hAnsi="Lucida Sans"/>
                <w:sz w:val="22"/>
                <w:szCs w:val="22"/>
              </w:rPr>
            </w:pPr>
            <w:r w:rsidRPr="00B33B90">
              <w:rPr>
                <w:rFonts w:ascii="Lucida Sans" w:hAnsi="Lucida Sans"/>
                <w:sz w:val="22"/>
                <w:szCs w:val="22"/>
              </w:rPr>
              <w:t>Text Type 2:</w:t>
            </w:r>
            <w:r w:rsidR="00C15655">
              <w:rPr>
                <w:rFonts w:ascii="Lucida Sans" w:hAnsi="Lucida Sans"/>
                <w:sz w:val="22"/>
                <w:szCs w:val="22"/>
              </w:rPr>
              <w:t xml:space="preserve"> Opinion/Narrative</w:t>
            </w:r>
          </w:p>
        </w:tc>
        <w:tc>
          <w:tcPr>
            <w:tcW w:w="10080" w:type="dxa"/>
            <w:tcBorders>
              <w:bottom w:val="single" w:sz="4" w:space="0" w:color="auto"/>
            </w:tcBorders>
            <w:shd w:val="clear" w:color="auto" w:fill="auto"/>
          </w:tcPr>
          <w:p w14:paraId="37B1C42A" w14:textId="77777777" w:rsidR="000B3A9E" w:rsidRPr="000B3A9E" w:rsidRDefault="00727AC2" w:rsidP="005C3615">
            <w:pPr>
              <w:rPr>
                <w:rFonts w:ascii="Lucida Sans" w:hAnsi="Lucida Sans"/>
                <w:b/>
                <w:sz w:val="22"/>
                <w:szCs w:val="22"/>
              </w:rPr>
            </w:pPr>
            <w:r w:rsidRPr="000B3A9E">
              <w:rPr>
                <w:rFonts w:ascii="Lucida Sans" w:hAnsi="Lucida Sans"/>
                <w:b/>
                <w:sz w:val="22"/>
                <w:szCs w:val="22"/>
              </w:rPr>
              <w:t>Description of task</w:t>
            </w:r>
            <w:r w:rsidR="00DE6312" w:rsidRPr="000B3A9E">
              <w:rPr>
                <w:rFonts w:ascii="Lucida Sans" w:hAnsi="Lucida Sans"/>
                <w:b/>
                <w:sz w:val="22"/>
                <w:szCs w:val="22"/>
              </w:rPr>
              <w:t>:</w:t>
            </w:r>
            <w:r w:rsidR="00886311" w:rsidRPr="000B3A9E">
              <w:rPr>
                <w:rFonts w:ascii="Lucida Sans" w:hAnsi="Lucida Sans"/>
                <w:b/>
                <w:sz w:val="22"/>
                <w:szCs w:val="22"/>
              </w:rPr>
              <w:t xml:space="preserve"> </w:t>
            </w:r>
          </w:p>
          <w:p w14:paraId="20FA002D" w14:textId="502E9A18" w:rsidR="00DE6312" w:rsidRDefault="00C15655" w:rsidP="002619C9">
            <w:pPr>
              <w:rPr>
                <w:rFonts w:ascii="Lucida Sans" w:hAnsi="Lucida Sans"/>
                <w:sz w:val="20"/>
                <w:szCs w:val="20"/>
              </w:rPr>
            </w:pPr>
            <w:r>
              <w:rPr>
                <w:rFonts w:ascii="Lucida Sans" w:hAnsi="Lucida Sans"/>
                <w:sz w:val="20"/>
                <w:szCs w:val="20"/>
              </w:rPr>
              <w:t>What would you ask Ruby Bridges (</w:t>
            </w:r>
            <w:r>
              <w:rPr>
                <w:rFonts w:ascii="Lucida Sans" w:hAnsi="Lucida Sans"/>
                <w:i/>
                <w:sz w:val="20"/>
                <w:szCs w:val="20"/>
              </w:rPr>
              <w:t xml:space="preserve">Or Rosa Parks) </w:t>
            </w:r>
            <w:r>
              <w:rPr>
                <w:rFonts w:ascii="Lucida Sans" w:hAnsi="Lucida Sans"/>
                <w:sz w:val="20"/>
                <w:szCs w:val="20"/>
              </w:rPr>
              <w:t xml:space="preserve">if you could ask her three questions?  Be sure to think about what you learned about Ruby Bridges and the Civil Rights Movement when writing your questions.  </w:t>
            </w:r>
          </w:p>
          <w:p w14:paraId="26DA7B6A" w14:textId="77777777" w:rsidR="00C15655" w:rsidRDefault="00C15655" w:rsidP="002619C9">
            <w:pPr>
              <w:rPr>
                <w:rFonts w:ascii="Lucida Sans" w:hAnsi="Lucida Sans"/>
                <w:sz w:val="20"/>
                <w:szCs w:val="20"/>
              </w:rPr>
            </w:pPr>
          </w:p>
          <w:p w14:paraId="26BD4C2E" w14:textId="35A40AA8" w:rsidR="00C15655" w:rsidRPr="00C15655" w:rsidRDefault="00C15655" w:rsidP="002619C9">
            <w:pPr>
              <w:rPr>
                <w:rFonts w:ascii="Lucida Sans" w:hAnsi="Lucida Sans"/>
                <w:sz w:val="20"/>
                <w:szCs w:val="20"/>
              </w:rPr>
            </w:pPr>
            <w:r>
              <w:rPr>
                <w:rFonts w:ascii="Lucida Sans" w:hAnsi="Lucida Sans"/>
                <w:sz w:val="20"/>
                <w:szCs w:val="20"/>
              </w:rPr>
              <w:t xml:space="preserve">[Narrative Extension] Based on what you learned, what do you think her answer would be?  Write the answers as if you are Ruby Bridges.  </w:t>
            </w:r>
          </w:p>
          <w:p w14:paraId="31E57439" w14:textId="77777777" w:rsidR="00C15655" w:rsidRDefault="00C15655" w:rsidP="002619C9">
            <w:pPr>
              <w:rPr>
                <w:rFonts w:ascii="Lucida Sans" w:hAnsi="Lucida Sans"/>
                <w:i/>
                <w:sz w:val="20"/>
                <w:szCs w:val="20"/>
              </w:rPr>
            </w:pPr>
          </w:p>
          <w:p w14:paraId="47BDAA5A" w14:textId="11A4DB97" w:rsidR="00C15655" w:rsidRPr="00886311" w:rsidRDefault="00C15655" w:rsidP="00F320A0">
            <w:pPr>
              <w:rPr>
                <w:rFonts w:ascii="Lucida Sans" w:hAnsi="Lucida Sans"/>
                <w:i/>
                <w:sz w:val="22"/>
                <w:szCs w:val="22"/>
              </w:rPr>
            </w:pPr>
            <w:r>
              <w:rPr>
                <w:rFonts w:ascii="Lucida Sans" w:hAnsi="Lucida Sans"/>
                <w:i/>
                <w:sz w:val="20"/>
                <w:szCs w:val="20"/>
              </w:rPr>
              <w:t xml:space="preserve">Teacher note:  You may want to show interview examples for this task, such as the bottom of Resource 3 “Walking Tall”. </w:t>
            </w:r>
            <w:r w:rsidR="00F320A0">
              <w:rPr>
                <w:rFonts w:ascii="Lucida Sans" w:hAnsi="Lucida Sans"/>
                <w:i/>
                <w:sz w:val="20"/>
                <w:szCs w:val="20"/>
              </w:rPr>
              <w:t xml:space="preserve">  If doing the narrative extension, provide models to support understanding of the point of view involved, or do task as a shared writing task.  </w:t>
            </w:r>
          </w:p>
        </w:tc>
      </w:tr>
      <w:tr w:rsidR="00727DE3" w:rsidRPr="00B33B90" w14:paraId="017ED244" w14:textId="77777777" w:rsidTr="00727DE3">
        <w:tc>
          <w:tcPr>
            <w:tcW w:w="14490" w:type="dxa"/>
            <w:gridSpan w:val="2"/>
            <w:tcBorders>
              <w:top w:val="single" w:sz="4" w:space="0" w:color="auto"/>
              <w:left w:val="nil"/>
              <w:bottom w:val="nil"/>
              <w:right w:val="nil"/>
            </w:tcBorders>
            <w:shd w:val="clear" w:color="auto" w:fill="auto"/>
          </w:tcPr>
          <w:p w14:paraId="05BEBDAA" w14:textId="7D0F2B24" w:rsidR="00727DE3" w:rsidRPr="000B3A9E" w:rsidRDefault="00727DE3" w:rsidP="005C361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219A4BFE" w:rsidR="00234994" w:rsidRPr="00B33B90" w:rsidRDefault="00234994" w:rsidP="00727AC2">
      <w:pPr>
        <w:rPr>
          <w:rFonts w:ascii="Lucida Sans" w:hAnsi="Lucida Sans"/>
          <w:sz w:val="2"/>
          <w:szCs w:val="2"/>
        </w:rPr>
      </w:pPr>
    </w:p>
    <w:sectPr w:rsidR="00234994" w:rsidRPr="00B33B90" w:rsidSect="00B06140">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1C8E6" w14:textId="77777777" w:rsidR="002C3218" w:rsidRDefault="002C3218" w:rsidP="00200A83">
      <w:pPr>
        <w:spacing w:after="0" w:line="240" w:lineRule="auto"/>
      </w:pPr>
      <w:r>
        <w:separator/>
      </w:r>
    </w:p>
  </w:endnote>
  <w:endnote w:type="continuationSeparator" w:id="0">
    <w:p w14:paraId="4A1EE9D3" w14:textId="77777777" w:rsidR="002C3218" w:rsidRDefault="002C321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0BE6C" w14:textId="3707DB3C" w:rsidR="00B06140" w:rsidRDefault="00B06140" w:rsidP="00B06140">
    <w:pPr>
      <w:pStyle w:val="Footer"/>
      <w:jc w:val="center"/>
    </w:pPr>
    <w:r w:rsidRPr="00732FB3">
      <w:rPr>
        <w:noProof/>
      </w:rPr>
      <w:drawing>
        <wp:inline distT="0" distB="0" distL="0" distR="0" wp14:anchorId="43725FD1" wp14:editId="15D2B8A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C285C" w14:textId="77777777" w:rsidR="002C3218" w:rsidRDefault="002C3218" w:rsidP="00200A83">
      <w:pPr>
        <w:spacing w:after="0" w:line="240" w:lineRule="auto"/>
      </w:pPr>
      <w:r>
        <w:separator/>
      </w:r>
    </w:p>
  </w:footnote>
  <w:footnote w:type="continuationSeparator" w:id="0">
    <w:p w14:paraId="5C8DDA7F" w14:textId="77777777" w:rsidR="002C3218" w:rsidRDefault="002C321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3A5EC" w14:textId="77777777" w:rsidR="00E047A3" w:rsidRDefault="00E047A3" w:rsidP="00E047A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0F40035" w:rsidR="009A78CD" w:rsidRPr="00B33B90" w:rsidRDefault="00E047A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2272A3">
      <w:rPr>
        <w:rFonts w:ascii="Lucida Sans" w:eastAsia="Cambria" w:hAnsi="Lucida Sans" w:cs="Cambria"/>
      </w:rPr>
      <w:t xml:space="preserve">Text: </w:t>
    </w:r>
    <w:r w:rsidR="00EF361E">
      <w:rPr>
        <w:rFonts w:ascii="Lucida Sans" w:eastAsia="Cambria" w:hAnsi="Lucida Sans" w:cs="Cambria"/>
      </w:rPr>
      <w:t xml:space="preserve">White Water </w:t>
    </w:r>
    <w:r w:rsidR="00CA34B7">
      <w:rPr>
        <w:rFonts w:ascii="Lucida Sans" w:eastAsia="Cambria" w:hAnsi="Lucida Sans" w:cs="Cambria"/>
      </w:rPr>
      <w:t xml:space="preserve">| </w:t>
    </w:r>
    <w:r w:rsidR="00727AC2" w:rsidRPr="00B33B90">
      <w:rPr>
        <w:rFonts w:ascii="Lucida Sans" w:eastAsia="Cambria" w:hAnsi="Lucida Sans" w:cs="Cambria"/>
      </w:rPr>
      <w:t>Grade:</w:t>
    </w:r>
    <w:r w:rsidR="000B3A9E">
      <w:rPr>
        <w:rFonts w:ascii="Lucida Sans" w:eastAsia="Cambria" w:hAnsi="Lucida Sans" w:cs="Cambria"/>
      </w:rPr>
      <w:t xml:space="preserve"> </w:t>
    </w:r>
    <w:r w:rsidR="00EF361E">
      <w:rPr>
        <w:rFonts w:ascii="Lucida Sans" w:eastAsia="Cambria" w:hAnsi="Lucida Sans" w:cs="Cambria"/>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7521"/>
    <w:rsid w:val="00056132"/>
    <w:rsid w:val="000B3A9E"/>
    <w:rsid w:val="000D6B45"/>
    <w:rsid w:val="000F20CE"/>
    <w:rsid w:val="001077C7"/>
    <w:rsid w:val="00114422"/>
    <w:rsid w:val="00115308"/>
    <w:rsid w:val="0012629D"/>
    <w:rsid w:val="00151230"/>
    <w:rsid w:val="0019560C"/>
    <w:rsid w:val="00196101"/>
    <w:rsid w:val="001A6D85"/>
    <w:rsid w:val="001C2576"/>
    <w:rsid w:val="001C5DCB"/>
    <w:rsid w:val="00200A83"/>
    <w:rsid w:val="00202D28"/>
    <w:rsid w:val="0021601A"/>
    <w:rsid w:val="002272A3"/>
    <w:rsid w:val="002323D7"/>
    <w:rsid w:val="00234994"/>
    <w:rsid w:val="002619C9"/>
    <w:rsid w:val="00264485"/>
    <w:rsid w:val="00297D58"/>
    <w:rsid w:val="002C218A"/>
    <w:rsid w:val="002C3218"/>
    <w:rsid w:val="00301041"/>
    <w:rsid w:val="003024BA"/>
    <w:rsid w:val="00355D89"/>
    <w:rsid w:val="003602AD"/>
    <w:rsid w:val="003741AC"/>
    <w:rsid w:val="003838FE"/>
    <w:rsid w:val="003953EF"/>
    <w:rsid w:val="003B04F6"/>
    <w:rsid w:val="003B6411"/>
    <w:rsid w:val="003D74F0"/>
    <w:rsid w:val="003E220B"/>
    <w:rsid w:val="003E7B20"/>
    <w:rsid w:val="003F5C08"/>
    <w:rsid w:val="00407BD1"/>
    <w:rsid w:val="00490BDC"/>
    <w:rsid w:val="00516534"/>
    <w:rsid w:val="0053111A"/>
    <w:rsid w:val="00561F04"/>
    <w:rsid w:val="0056345E"/>
    <w:rsid w:val="00576DA4"/>
    <w:rsid w:val="005845DD"/>
    <w:rsid w:val="00590656"/>
    <w:rsid w:val="005A7100"/>
    <w:rsid w:val="00603FC4"/>
    <w:rsid w:val="00631AA3"/>
    <w:rsid w:val="006B250A"/>
    <w:rsid w:val="006C1652"/>
    <w:rsid w:val="006C54A5"/>
    <w:rsid w:val="006D7F44"/>
    <w:rsid w:val="00727AC2"/>
    <w:rsid w:val="00727DE3"/>
    <w:rsid w:val="007612F4"/>
    <w:rsid w:val="0076263A"/>
    <w:rsid w:val="00781076"/>
    <w:rsid w:val="00790EA0"/>
    <w:rsid w:val="007A6712"/>
    <w:rsid w:val="007C7575"/>
    <w:rsid w:val="007C79E7"/>
    <w:rsid w:val="007D4F52"/>
    <w:rsid w:val="008012D9"/>
    <w:rsid w:val="00852876"/>
    <w:rsid w:val="00860BC1"/>
    <w:rsid w:val="00863FA7"/>
    <w:rsid w:val="00872B1D"/>
    <w:rsid w:val="00886311"/>
    <w:rsid w:val="00893496"/>
    <w:rsid w:val="008A04AE"/>
    <w:rsid w:val="008B2B6F"/>
    <w:rsid w:val="008D2D83"/>
    <w:rsid w:val="008D7FD7"/>
    <w:rsid w:val="008E0401"/>
    <w:rsid w:val="008E5118"/>
    <w:rsid w:val="00913207"/>
    <w:rsid w:val="00954B76"/>
    <w:rsid w:val="0097634E"/>
    <w:rsid w:val="009A78CD"/>
    <w:rsid w:val="009A78E4"/>
    <w:rsid w:val="009E230B"/>
    <w:rsid w:val="00A11FD5"/>
    <w:rsid w:val="00A23F48"/>
    <w:rsid w:val="00A26337"/>
    <w:rsid w:val="00A77BF5"/>
    <w:rsid w:val="00A81B5F"/>
    <w:rsid w:val="00A9764E"/>
    <w:rsid w:val="00B06140"/>
    <w:rsid w:val="00B16DEB"/>
    <w:rsid w:val="00B33B90"/>
    <w:rsid w:val="00B462F1"/>
    <w:rsid w:val="00B7734D"/>
    <w:rsid w:val="00BF42CC"/>
    <w:rsid w:val="00BF5FA6"/>
    <w:rsid w:val="00C15655"/>
    <w:rsid w:val="00CA34B7"/>
    <w:rsid w:val="00CD0FC6"/>
    <w:rsid w:val="00CD6C30"/>
    <w:rsid w:val="00CE58DE"/>
    <w:rsid w:val="00D1053A"/>
    <w:rsid w:val="00D11377"/>
    <w:rsid w:val="00D43FDB"/>
    <w:rsid w:val="00D52E9D"/>
    <w:rsid w:val="00D9201C"/>
    <w:rsid w:val="00DD3D29"/>
    <w:rsid w:val="00DE3B8A"/>
    <w:rsid w:val="00DE6312"/>
    <w:rsid w:val="00E047A3"/>
    <w:rsid w:val="00E3755B"/>
    <w:rsid w:val="00E4410F"/>
    <w:rsid w:val="00E57A2D"/>
    <w:rsid w:val="00E71BB3"/>
    <w:rsid w:val="00E812B2"/>
    <w:rsid w:val="00EA27ED"/>
    <w:rsid w:val="00EE0829"/>
    <w:rsid w:val="00EF361E"/>
    <w:rsid w:val="00F320A0"/>
    <w:rsid w:val="00F55317"/>
    <w:rsid w:val="00F638BA"/>
    <w:rsid w:val="00FB472E"/>
    <w:rsid w:val="00FB492F"/>
    <w:rsid w:val="00FC4B00"/>
    <w:rsid w:val="00FD54D3"/>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389C438E-8C63-4EBB-A550-30EF996E7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6C165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9348">
      <w:bodyDiv w:val="1"/>
      <w:marLeft w:val="0"/>
      <w:marRight w:val="0"/>
      <w:marTop w:val="0"/>
      <w:marBottom w:val="0"/>
      <w:divBdr>
        <w:top w:val="none" w:sz="0" w:space="0" w:color="auto"/>
        <w:left w:val="none" w:sz="0" w:space="0" w:color="auto"/>
        <w:bottom w:val="none" w:sz="0" w:space="0" w:color="auto"/>
        <w:right w:val="none" w:sz="0" w:space="0" w:color="auto"/>
      </w:divBdr>
    </w:div>
    <w:div w:id="1226844069">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45668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www.youtube.com/watch?v=w76NHeQ40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adworks.org/article/Historical-Movements-for-Equal-Rights/b1beb2b3-42e3-48cb-9f40-21b810b6b40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az-plus.com/books/leveled-books/book/?id=633&amp;lan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kfindout.com/us/history/civil-rights-movement/what-is-civil-rights-movement/" TargetMode="External"/><Relationship Id="rId4" Type="http://schemas.openxmlformats.org/officeDocument/2006/relationships/settings" Target="settings.xml"/><Relationship Id="rId9" Type="http://schemas.openxmlformats.org/officeDocument/2006/relationships/hyperlink" Target="http://achievethecore.org/page/%203043/white-water" TargetMode="External"/><Relationship Id="rId14" Type="http://schemas.openxmlformats.org/officeDocument/2006/relationships/hyperlink" Target="https://www.youtube.com/watch?v=sytZGGs5s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C4A77-294C-4301-AF29-E69AAC9E8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867</Words>
  <Characters>4581</Characters>
  <Application>Microsoft Office Word</Application>
  <DocSecurity>0</DocSecurity>
  <Lines>157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2018-02-08T18:25:00Z</dcterms:created>
  <dcterms:modified xsi:type="dcterms:W3CDTF">2018-02-09T17:27:00Z</dcterms:modified>
</cp:coreProperties>
</file>