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59EE84" w14:textId="77777777" w:rsidR="007F1F85" w:rsidRDefault="007F1F85"/>
    <w:tbl>
      <w:tblPr>
        <w:tblStyle w:val="TableGrid"/>
        <w:tblW w:w="14400" w:type="dxa"/>
        <w:tblInd w:w="108" w:type="dxa"/>
        <w:tblLook w:val="04A0" w:firstRow="1" w:lastRow="0" w:firstColumn="1" w:lastColumn="0" w:noHBand="0" w:noVBand="1"/>
      </w:tblPr>
      <w:tblGrid>
        <w:gridCol w:w="14400"/>
      </w:tblGrid>
      <w:tr w:rsidR="008973BD" w14:paraId="39981D56" w14:textId="77777777" w:rsidTr="008973BD">
        <w:tc>
          <w:tcPr>
            <w:tcW w:w="14400" w:type="dxa"/>
          </w:tcPr>
          <w:p w14:paraId="01265350" w14:textId="77777777" w:rsidR="008973BD" w:rsidRPr="000B76AB" w:rsidRDefault="008973BD" w:rsidP="00E872DB">
            <w:pPr>
              <w:contextualSpacing/>
              <w:rPr>
                <w:rFonts w:ascii="Lucida Sans" w:hAnsi="Lucida Sans"/>
                <w:i/>
                <w:sz w:val="20"/>
                <w:szCs w:val="20"/>
              </w:rPr>
            </w:pPr>
            <w:r>
              <w:rPr>
                <w:rFonts w:ascii="Lucida Sans" w:hAnsi="Lucida Sans"/>
                <w:sz w:val="20"/>
                <w:szCs w:val="20"/>
              </w:rPr>
              <w:t>About this Resource:</w:t>
            </w:r>
          </w:p>
          <w:p w14:paraId="3656C389" w14:textId="1F6B5EBF" w:rsidR="008973BD" w:rsidRPr="000C5E90" w:rsidRDefault="0021683C"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611D72D0" w14:textId="77777777" w:rsidR="00F266CF" w:rsidRDefault="00F266CF" w:rsidP="00FD64EE">
      <w:pPr>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410"/>
        <w:gridCol w:w="9990"/>
      </w:tblGrid>
      <w:tr w:rsidR="008E5118" w:rsidRPr="00B33B90" w14:paraId="0DD200B4" w14:textId="77777777" w:rsidTr="00DF78DC">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DF78DC">
        <w:trPr>
          <w:trHeight w:val="1142"/>
        </w:trPr>
        <w:tc>
          <w:tcPr>
            <w:tcW w:w="4410" w:type="dxa"/>
            <w:tcBorders>
              <w:top w:val="single" w:sz="4" w:space="0" w:color="auto"/>
            </w:tcBorders>
          </w:tcPr>
          <w:p w14:paraId="14D97734" w14:textId="65AA5952" w:rsidR="003024BA" w:rsidRDefault="003024BA" w:rsidP="000D6B45">
            <w:pPr>
              <w:rPr>
                <w:rFonts w:ascii="Lucida Sans" w:hAnsi="Lucida Sans"/>
                <w:sz w:val="22"/>
                <w:szCs w:val="22"/>
              </w:rPr>
            </w:pPr>
            <w:r w:rsidRPr="00B33B90">
              <w:rPr>
                <w:rFonts w:ascii="Lucida Sans" w:hAnsi="Lucida Sans"/>
                <w:sz w:val="22"/>
                <w:szCs w:val="22"/>
              </w:rPr>
              <w:t>Read Aloud</w:t>
            </w:r>
            <w:r w:rsidR="00DF78DC">
              <w:rPr>
                <w:rFonts w:ascii="Lucida Sans" w:hAnsi="Lucida Sans"/>
                <w:sz w:val="22"/>
                <w:szCs w:val="22"/>
              </w:rPr>
              <w:t>:</w:t>
            </w:r>
          </w:p>
          <w:p w14:paraId="354694C9" w14:textId="75E2244A" w:rsidR="00DF78DC" w:rsidRDefault="00DF78DC" w:rsidP="000D6B45">
            <w:pPr>
              <w:rPr>
                <w:rFonts w:ascii="Lucida Sans" w:hAnsi="Lucida Sans"/>
                <w:sz w:val="22"/>
                <w:szCs w:val="22"/>
              </w:rPr>
            </w:pPr>
            <w:r>
              <w:rPr>
                <w:rFonts w:ascii="Lucida Sans" w:hAnsi="Lucida Sans"/>
                <w:sz w:val="22"/>
                <w:szCs w:val="22"/>
              </w:rPr>
              <w:t>Samuel Eaton’s Day</w:t>
            </w:r>
          </w:p>
          <w:p w14:paraId="7F972D1B" w14:textId="77777777" w:rsidR="00DF78DC" w:rsidRDefault="00DF78DC" w:rsidP="000D6B45">
            <w:pPr>
              <w:rPr>
                <w:rFonts w:ascii="Lucida Sans" w:hAnsi="Lucida Sans"/>
                <w:sz w:val="22"/>
                <w:szCs w:val="22"/>
              </w:rPr>
            </w:pPr>
          </w:p>
          <w:p w14:paraId="3D0D4A85" w14:textId="3E17E204" w:rsidR="008B6681" w:rsidRPr="00DF78DC" w:rsidRDefault="00C745D4" w:rsidP="000D6B45">
            <w:pPr>
              <w:rPr>
                <w:rFonts w:ascii="Lucida Sans" w:hAnsi="Lucida Sans"/>
                <w:sz w:val="20"/>
                <w:szCs w:val="20"/>
              </w:rPr>
            </w:pPr>
            <w:hyperlink r:id="rId8" w:history="1">
              <w:r w:rsidR="00DF78DC" w:rsidRPr="00DF78DC">
                <w:rPr>
                  <w:rStyle w:val="Hyperlink"/>
                  <w:rFonts w:ascii="Lucida Sans" w:hAnsi="Lucida Sans"/>
                  <w:sz w:val="20"/>
                  <w:szCs w:val="20"/>
                </w:rPr>
                <w:t>http://achievethecore.org/page/3064/samuel-eaton-s-day</w:t>
              </w:r>
            </w:hyperlink>
            <w:r w:rsidR="00DF78DC" w:rsidRPr="00DF78DC">
              <w:rPr>
                <w:rFonts w:ascii="Lucida Sans" w:hAnsi="Lucida Sans"/>
                <w:sz w:val="20"/>
                <w:szCs w:val="20"/>
              </w:rPr>
              <w:t xml:space="preserve"> </w:t>
            </w:r>
          </w:p>
          <w:p w14:paraId="30616241" w14:textId="5A45B18F" w:rsidR="00660B39" w:rsidRPr="00B33B90" w:rsidRDefault="00660B39" w:rsidP="00C74AE3">
            <w:pPr>
              <w:rPr>
                <w:rFonts w:ascii="Lucida Sans" w:hAnsi="Lucida Sans"/>
                <w:sz w:val="22"/>
                <w:szCs w:val="22"/>
              </w:rPr>
            </w:pPr>
          </w:p>
        </w:tc>
        <w:tc>
          <w:tcPr>
            <w:tcW w:w="9990" w:type="dxa"/>
          </w:tcPr>
          <w:p w14:paraId="10A8FEE9" w14:textId="2FA29368" w:rsidR="00EA20BE" w:rsidRPr="00DF78DC" w:rsidRDefault="00727AC2" w:rsidP="00727AC2">
            <w:pPr>
              <w:rPr>
                <w:rFonts w:ascii="Lucida Sans" w:hAnsi="Lucida Sans"/>
                <w:b/>
                <w:sz w:val="22"/>
                <w:szCs w:val="22"/>
              </w:rPr>
            </w:pPr>
            <w:r w:rsidRPr="00DF78DC">
              <w:rPr>
                <w:rFonts w:ascii="Lucida Sans" w:hAnsi="Lucida Sans"/>
                <w:b/>
                <w:sz w:val="22"/>
                <w:szCs w:val="22"/>
              </w:rPr>
              <w:t>Synopsis of Text:</w:t>
            </w:r>
          </w:p>
          <w:p w14:paraId="3E47DAAE" w14:textId="77777777" w:rsidR="00C250E8" w:rsidRPr="00DF78DC" w:rsidRDefault="00C250E8" w:rsidP="00BF32A6">
            <w:pPr>
              <w:rPr>
                <w:rFonts w:ascii="Lucida Sans" w:hAnsi="Lucida Sans"/>
                <w:sz w:val="20"/>
                <w:szCs w:val="20"/>
              </w:rPr>
            </w:pPr>
            <w:r w:rsidRPr="00DF78DC">
              <w:rPr>
                <w:rFonts w:ascii="Lucida Sans" w:hAnsi="Lucida Sans"/>
                <w:sz w:val="20"/>
                <w:szCs w:val="20"/>
              </w:rPr>
              <w:t xml:space="preserve">This is an historical fiction text that shares the daily life of one family in </w:t>
            </w:r>
            <w:proofErr w:type="spellStart"/>
            <w:r w:rsidRPr="00DF78DC">
              <w:rPr>
                <w:rFonts w:ascii="Lucida Sans" w:hAnsi="Lucida Sans"/>
                <w:sz w:val="20"/>
                <w:szCs w:val="20"/>
              </w:rPr>
              <w:t>Plimoth</w:t>
            </w:r>
            <w:proofErr w:type="spellEnd"/>
            <w:r w:rsidRPr="00DF78DC">
              <w:rPr>
                <w:rFonts w:ascii="Lucida Sans" w:hAnsi="Lucida Sans"/>
                <w:sz w:val="20"/>
                <w:szCs w:val="20"/>
              </w:rPr>
              <w:t xml:space="preserve"> Plantation. Young Samuel Eaton lives with his father, mam and younger sister in a village. Throughout the book, Samuel walks us through a day in his life sharing about his responsibilities and the family’s way of life. Through reading this story, we can understand the relationships, attitudes, resources and hardships faced by a family in </w:t>
            </w:r>
            <w:proofErr w:type="spellStart"/>
            <w:r w:rsidRPr="00DF78DC">
              <w:rPr>
                <w:rFonts w:ascii="Lucida Sans" w:hAnsi="Lucida Sans"/>
                <w:sz w:val="20"/>
                <w:szCs w:val="20"/>
              </w:rPr>
              <w:t>Plimoth</w:t>
            </w:r>
            <w:proofErr w:type="spellEnd"/>
            <w:r w:rsidRPr="00DF78DC">
              <w:rPr>
                <w:rFonts w:ascii="Lucida Sans" w:hAnsi="Lucida Sans"/>
                <w:sz w:val="20"/>
                <w:szCs w:val="20"/>
              </w:rPr>
              <w:t xml:space="preserve">. </w:t>
            </w:r>
          </w:p>
          <w:p w14:paraId="17BFDE5C" w14:textId="4F19F64A" w:rsidR="00C250E8" w:rsidRDefault="00C250E8" w:rsidP="00727AC2">
            <w:pPr>
              <w:rPr>
                <w:rFonts w:ascii="Lucida Sans" w:hAnsi="Lucida Sans"/>
                <w:sz w:val="20"/>
                <w:szCs w:val="20"/>
              </w:rPr>
            </w:pPr>
            <w:r w:rsidRPr="00DF78DC">
              <w:rPr>
                <w:rFonts w:ascii="Lucida Sans" w:hAnsi="Lucida Sans"/>
                <w:sz w:val="20"/>
                <w:szCs w:val="20"/>
              </w:rPr>
              <w:t xml:space="preserve">This book invites readers to follow a typical day in the life of a young </w:t>
            </w:r>
            <w:r w:rsidR="00225B1A">
              <w:rPr>
                <w:rFonts w:ascii="Lucida Sans" w:hAnsi="Lucida Sans"/>
                <w:sz w:val="20"/>
                <w:szCs w:val="20"/>
              </w:rPr>
              <w:t>Pilgrim</w:t>
            </w:r>
            <w:r w:rsidRPr="00DF78DC">
              <w:rPr>
                <w:rFonts w:ascii="Lucida Sans" w:hAnsi="Lucida Sans"/>
                <w:sz w:val="20"/>
                <w:szCs w:val="20"/>
              </w:rPr>
              <w:t xml:space="preserve"> boy. The photographs were taken at </w:t>
            </w:r>
            <w:proofErr w:type="spellStart"/>
            <w:r w:rsidRPr="00DF78DC">
              <w:rPr>
                <w:rFonts w:ascii="Lucida Sans" w:hAnsi="Lucida Sans"/>
                <w:sz w:val="20"/>
                <w:szCs w:val="20"/>
              </w:rPr>
              <w:t>Plimouth</w:t>
            </w:r>
            <w:proofErr w:type="spellEnd"/>
            <w:r w:rsidRPr="00DF78DC">
              <w:rPr>
                <w:rFonts w:ascii="Lucida Sans" w:hAnsi="Lucida Sans"/>
                <w:sz w:val="20"/>
                <w:szCs w:val="20"/>
              </w:rPr>
              <w:t xml:space="preserve"> Plantation, a living history museum in Plymouth, Massachusetts. </w:t>
            </w:r>
          </w:p>
          <w:p w14:paraId="267DFBF1" w14:textId="1F9198E0" w:rsidR="00DF78DC" w:rsidRPr="00B33B90" w:rsidRDefault="00DF78DC" w:rsidP="00727AC2">
            <w:pPr>
              <w:rPr>
                <w:rFonts w:ascii="Lucida Sans" w:hAnsi="Lucida Sans"/>
                <w:sz w:val="22"/>
                <w:szCs w:val="22"/>
              </w:rPr>
            </w:pPr>
          </w:p>
        </w:tc>
      </w:tr>
      <w:tr w:rsidR="00C67A0F" w:rsidRPr="00B33B90" w14:paraId="7264798D" w14:textId="77777777" w:rsidTr="00DF78DC">
        <w:trPr>
          <w:trHeight w:val="1007"/>
        </w:trPr>
        <w:tc>
          <w:tcPr>
            <w:tcW w:w="4410" w:type="dxa"/>
            <w:tcBorders>
              <w:top w:val="single" w:sz="4" w:space="0" w:color="auto"/>
              <w:bottom w:val="single" w:sz="4" w:space="0" w:color="auto"/>
            </w:tcBorders>
          </w:tcPr>
          <w:p w14:paraId="48AD52DE" w14:textId="06D9F640" w:rsidR="00C67A0F" w:rsidRDefault="00C67A0F" w:rsidP="00C67A0F">
            <w:pPr>
              <w:rPr>
                <w:rFonts w:ascii="Lucida Sans" w:hAnsi="Lucida Sans"/>
                <w:sz w:val="22"/>
                <w:szCs w:val="22"/>
              </w:rPr>
            </w:pPr>
            <w:r>
              <w:rPr>
                <w:rFonts w:ascii="Lucida Sans" w:hAnsi="Lucida Sans"/>
                <w:sz w:val="22"/>
                <w:szCs w:val="22"/>
              </w:rPr>
              <w:t>Related Text 2</w:t>
            </w:r>
            <w:r w:rsidRPr="00B33B90">
              <w:rPr>
                <w:rFonts w:ascii="Lucida Sans" w:hAnsi="Lucida Sans"/>
                <w:sz w:val="22"/>
                <w:szCs w:val="22"/>
              </w:rPr>
              <w:t>:</w:t>
            </w:r>
          </w:p>
          <w:p w14:paraId="54866244" w14:textId="05B1A4DC" w:rsidR="00F43FC5" w:rsidRDefault="00F43FC5" w:rsidP="00C67A0F">
            <w:pPr>
              <w:rPr>
                <w:rFonts w:ascii="Lucida Sans" w:hAnsi="Lucida Sans"/>
                <w:sz w:val="22"/>
                <w:szCs w:val="22"/>
              </w:rPr>
            </w:pPr>
            <w:r>
              <w:rPr>
                <w:rFonts w:ascii="Lucida Sans" w:hAnsi="Lucida Sans"/>
                <w:sz w:val="22"/>
                <w:szCs w:val="22"/>
              </w:rPr>
              <w:t xml:space="preserve">How Did </w:t>
            </w:r>
            <w:r w:rsidR="00225B1A">
              <w:rPr>
                <w:rFonts w:ascii="Lucida Sans" w:hAnsi="Lucida Sans"/>
                <w:sz w:val="22"/>
                <w:szCs w:val="22"/>
              </w:rPr>
              <w:t>Pilgrim</w:t>
            </w:r>
            <w:r>
              <w:rPr>
                <w:rFonts w:ascii="Lucida Sans" w:hAnsi="Lucida Sans"/>
                <w:sz w:val="22"/>
                <w:szCs w:val="22"/>
              </w:rPr>
              <w:t xml:space="preserve"> </w:t>
            </w:r>
            <w:r w:rsidR="00DF78DC">
              <w:rPr>
                <w:rFonts w:ascii="Lucida Sans" w:hAnsi="Lucida Sans"/>
                <w:sz w:val="22"/>
                <w:szCs w:val="22"/>
              </w:rPr>
              <w:t>Children Live?</w:t>
            </w:r>
          </w:p>
          <w:p w14:paraId="388EE177" w14:textId="77777777" w:rsidR="00DF78DC" w:rsidRDefault="00DF78DC" w:rsidP="00C67A0F">
            <w:pPr>
              <w:rPr>
                <w:rFonts w:ascii="Lucida Sans" w:hAnsi="Lucida Sans"/>
                <w:sz w:val="22"/>
                <w:szCs w:val="22"/>
              </w:rPr>
            </w:pPr>
          </w:p>
          <w:p w14:paraId="5EE067A2" w14:textId="3A081BBB" w:rsidR="001B1B03" w:rsidRDefault="00C745D4" w:rsidP="000F680D">
            <w:pPr>
              <w:rPr>
                <w:rFonts w:ascii="Lucida Sans" w:hAnsi="Lucida Sans"/>
                <w:sz w:val="20"/>
                <w:szCs w:val="20"/>
              </w:rPr>
            </w:pPr>
            <w:hyperlink r:id="rId9" w:anchor="!articleTab:content/" w:history="1">
              <w:r w:rsidR="00DF78DC" w:rsidRPr="00DF78DC">
                <w:rPr>
                  <w:rStyle w:val="Hyperlink"/>
                  <w:rFonts w:ascii="Lucida Sans" w:hAnsi="Lucida Sans"/>
                  <w:sz w:val="20"/>
                  <w:szCs w:val="20"/>
                </w:rPr>
                <w:t>https://www.readworks.org/article/How-Did-</w:t>
              </w:r>
              <w:r w:rsidR="00225B1A">
                <w:rPr>
                  <w:rStyle w:val="Hyperlink"/>
                  <w:rFonts w:ascii="Lucida Sans" w:hAnsi="Lucida Sans"/>
                  <w:sz w:val="20"/>
                  <w:szCs w:val="20"/>
                </w:rPr>
                <w:t>Pilgrim</w:t>
              </w:r>
              <w:r w:rsidR="00DF78DC" w:rsidRPr="00DF78DC">
                <w:rPr>
                  <w:rStyle w:val="Hyperlink"/>
                  <w:rFonts w:ascii="Lucida Sans" w:hAnsi="Lucida Sans"/>
                  <w:sz w:val="20"/>
                  <w:szCs w:val="20"/>
                </w:rPr>
                <w:t>-Children-Live/dbf99ff0-f3cf-46b9-bde1-1164d195edf7#!articleTab:content/</w:t>
              </w:r>
            </w:hyperlink>
            <w:r w:rsidR="00DF78DC" w:rsidRPr="00DF78DC">
              <w:rPr>
                <w:rFonts w:ascii="Lucida Sans" w:hAnsi="Lucida Sans"/>
                <w:sz w:val="20"/>
                <w:szCs w:val="20"/>
              </w:rPr>
              <w:t xml:space="preserve"> </w:t>
            </w:r>
          </w:p>
          <w:p w14:paraId="35476A41" w14:textId="332F4C4C" w:rsidR="00DF78DC" w:rsidRPr="00DF78DC" w:rsidRDefault="00DF78DC" w:rsidP="000F680D">
            <w:pPr>
              <w:rPr>
                <w:rFonts w:ascii="Lucida Sans" w:hAnsi="Lucida Sans"/>
                <w:sz w:val="20"/>
                <w:szCs w:val="20"/>
              </w:rPr>
            </w:pPr>
          </w:p>
        </w:tc>
        <w:tc>
          <w:tcPr>
            <w:tcW w:w="9990" w:type="dxa"/>
          </w:tcPr>
          <w:p w14:paraId="555F8270" w14:textId="44060721" w:rsidR="00C67A0F" w:rsidRPr="00DF78DC" w:rsidRDefault="00C67A0F" w:rsidP="00C67A0F">
            <w:pPr>
              <w:rPr>
                <w:rFonts w:ascii="Lucida Sans" w:hAnsi="Lucida Sans"/>
                <w:b/>
                <w:sz w:val="22"/>
                <w:szCs w:val="22"/>
              </w:rPr>
            </w:pPr>
            <w:r w:rsidRPr="00DF78DC">
              <w:rPr>
                <w:rFonts w:ascii="Lucida Sans" w:hAnsi="Lucida Sans"/>
                <w:b/>
                <w:sz w:val="22"/>
                <w:szCs w:val="22"/>
              </w:rPr>
              <w:t>Synopsis, highlighting related learning</w:t>
            </w:r>
            <w:r w:rsidR="00C91656" w:rsidRPr="00DF78DC">
              <w:rPr>
                <w:rFonts w:ascii="Lucida Sans" w:hAnsi="Lucida Sans"/>
                <w:b/>
                <w:sz w:val="22"/>
                <w:szCs w:val="22"/>
              </w:rPr>
              <w:t>:</w:t>
            </w:r>
          </w:p>
          <w:p w14:paraId="0FC4224C" w14:textId="3AE5798D" w:rsidR="00C67A0F" w:rsidRPr="00DF78DC" w:rsidRDefault="0013555E" w:rsidP="00727AC2">
            <w:pPr>
              <w:rPr>
                <w:rFonts w:ascii="Lucida Sans" w:hAnsi="Lucida Sans"/>
                <w:sz w:val="20"/>
                <w:szCs w:val="20"/>
              </w:rPr>
            </w:pPr>
            <w:r w:rsidRPr="00DF78DC">
              <w:rPr>
                <w:rFonts w:ascii="Lucida Sans" w:hAnsi="Lucida Sans"/>
                <w:sz w:val="20"/>
                <w:szCs w:val="20"/>
              </w:rPr>
              <w:t xml:space="preserve">This short article about </w:t>
            </w:r>
            <w:r w:rsidR="00225B1A">
              <w:rPr>
                <w:rFonts w:ascii="Lucida Sans" w:hAnsi="Lucida Sans"/>
                <w:sz w:val="20"/>
                <w:szCs w:val="20"/>
              </w:rPr>
              <w:t>Pilgrim</w:t>
            </w:r>
            <w:r w:rsidRPr="00DF78DC">
              <w:rPr>
                <w:rFonts w:ascii="Lucida Sans" w:hAnsi="Lucida Sans"/>
                <w:sz w:val="20"/>
                <w:szCs w:val="20"/>
              </w:rPr>
              <w:t xml:space="preserve"> children</w:t>
            </w:r>
            <w:r w:rsidR="00B62017" w:rsidRPr="00DF78DC">
              <w:rPr>
                <w:rFonts w:ascii="Lucida Sans" w:hAnsi="Lucida Sans"/>
                <w:sz w:val="20"/>
                <w:szCs w:val="20"/>
              </w:rPr>
              <w:t xml:space="preserve"> summarizes the experience of Samuel Eaton and also adds details about how children learned and played.</w:t>
            </w:r>
          </w:p>
        </w:tc>
      </w:tr>
      <w:tr w:rsidR="00727AC2" w:rsidRPr="00B33B90" w14:paraId="177ACD21" w14:textId="77777777" w:rsidTr="00DF78DC">
        <w:trPr>
          <w:trHeight w:val="1007"/>
        </w:trPr>
        <w:tc>
          <w:tcPr>
            <w:tcW w:w="4410" w:type="dxa"/>
            <w:tcBorders>
              <w:top w:val="single" w:sz="4" w:space="0" w:color="auto"/>
              <w:bottom w:val="single" w:sz="4" w:space="0" w:color="auto"/>
            </w:tcBorders>
          </w:tcPr>
          <w:p w14:paraId="5CC8B50E" w14:textId="16BB9C38" w:rsidR="00727AC2" w:rsidRPr="00B33B90" w:rsidRDefault="00C67A0F" w:rsidP="00727AC2">
            <w:pPr>
              <w:rPr>
                <w:rFonts w:ascii="Lucida Sans" w:hAnsi="Lucida Sans"/>
                <w:sz w:val="22"/>
                <w:szCs w:val="22"/>
              </w:rPr>
            </w:pPr>
            <w:r>
              <w:rPr>
                <w:rFonts w:ascii="Lucida Sans" w:hAnsi="Lucida Sans"/>
                <w:sz w:val="22"/>
                <w:szCs w:val="22"/>
              </w:rPr>
              <w:t>Related Text 3</w:t>
            </w:r>
            <w:r w:rsidR="00727AC2" w:rsidRPr="00B33B90">
              <w:rPr>
                <w:rFonts w:ascii="Lucida Sans" w:hAnsi="Lucida Sans"/>
                <w:sz w:val="22"/>
                <w:szCs w:val="22"/>
              </w:rPr>
              <w:t>:</w:t>
            </w:r>
          </w:p>
          <w:p w14:paraId="62EDFD96" w14:textId="0800C69B" w:rsidR="00727AC2" w:rsidRDefault="00A42A69" w:rsidP="00727AC2">
            <w:pPr>
              <w:rPr>
                <w:rFonts w:ascii="Lucida Sans" w:hAnsi="Lucida Sans"/>
                <w:sz w:val="22"/>
                <w:szCs w:val="22"/>
              </w:rPr>
            </w:pPr>
            <w:r w:rsidRPr="0013555E">
              <w:rPr>
                <w:rFonts w:ascii="Lucida Sans" w:hAnsi="Lucida Sans"/>
                <w:sz w:val="22"/>
                <w:szCs w:val="22"/>
              </w:rPr>
              <w:t xml:space="preserve">Meeting Father </w:t>
            </w:r>
            <w:r w:rsidR="000A5A65" w:rsidRPr="0013555E">
              <w:rPr>
                <w:rFonts w:ascii="Lucida Sans" w:hAnsi="Lucida Sans"/>
                <w:sz w:val="22"/>
                <w:szCs w:val="22"/>
              </w:rPr>
              <w:t>in</w:t>
            </w:r>
            <w:r w:rsidRPr="0013555E">
              <w:rPr>
                <w:rFonts w:ascii="Lucida Sans" w:hAnsi="Lucida Sans"/>
                <w:sz w:val="22"/>
                <w:szCs w:val="22"/>
              </w:rPr>
              <w:t xml:space="preserve"> Plymouth</w:t>
            </w:r>
          </w:p>
          <w:p w14:paraId="61F49342" w14:textId="77777777" w:rsidR="00DF78DC" w:rsidRPr="0013555E" w:rsidRDefault="00DF78DC" w:rsidP="00727AC2">
            <w:pPr>
              <w:rPr>
                <w:rFonts w:ascii="Lucida Sans" w:hAnsi="Lucida Sans"/>
                <w:sz w:val="22"/>
                <w:szCs w:val="22"/>
              </w:rPr>
            </w:pPr>
          </w:p>
          <w:p w14:paraId="5F265C33" w14:textId="137B42C8" w:rsidR="00BA5716" w:rsidRPr="00DF78DC" w:rsidRDefault="00C745D4" w:rsidP="00BA5716">
            <w:pPr>
              <w:rPr>
                <w:rFonts w:ascii="Lucida Sans" w:hAnsi="Lucida Sans"/>
                <w:sz w:val="20"/>
                <w:szCs w:val="20"/>
              </w:rPr>
            </w:pPr>
            <w:hyperlink r:id="rId10" w:history="1">
              <w:r w:rsidR="00DF78DC" w:rsidRPr="00DF78DC">
                <w:rPr>
                  <w:rStyle w:val="Hyperlink"/>
                  <w:rFonts w:ascii="Lucida Sans" w:hAnsi="Lucida Sans"/>
                  <w:sz w:val="20"/>
                  <w:szCs w:val="20"/>
                </w:rPr>
                <w:t>https://www.raz-plus.com/books/leveled-books/book/?id=829&amp;lang=English</w:t>
              </w:r>
            </w:hyperlink>
          </w:p>
          <w:p w14:paraId="4F5D2D72" w14:textId="7D0EBA93" w:rsidR="00BA5716" w:rsidRPr="00B33B90" w:rsidRDefault="00BA5716" w:rsidP="00727AC2">
            <w:pPr>
              <w:rPr>
                <w:rFonts w:ascii="Lucida Sans" w:hAnsi="Lucida Sans"/>
                <w:sz w:val="22"/>
                <w:szCs w:val="22"/>
              </w:rPr>
            </w:pPr>
          </w:p>
        </w:tc>
        <w:tc>
          <w:tcPr>
            <w:tcW w:w="9990" w:type="dxa"/>
          </w:tcPr>
          <w:p w14:paraId="12D9AF66" w14:textId="65DAFD2A" w:rsidR="00727AC2" w:rsidRPr="00DF78DC" w:rsidRDefault="00727AC2" w:rsidP="00727AC2">
            <w:pPr>
              <w:rPr>
                <w:rFonts w:ascii="Lucida Sans" w:hAnsi="Lucida Sans"/>
                <w:b/>
                <w:sz w:val="22"/>
                <w:szCs w:val="22"/>
              </w:rPr>
            </w:pPr>
            <w:r w:rsidRPr="00DF78DC">
              <w:rPr>
                <w:rFonts w:ascii="Lucida Sans" w:hAnsi="Lucida Sans"/>
                <w:b/>
                <w:sz w:val="22"/>
                <w:szCs w:val="22"/>
              </w:rPr>
              <w:t>Synopsis, highlighting related learning</w:t>
            </w:r>
            <w:r w:rsidR="00990B30" w:rsidRPr="00DF78DC">
              <w:rPr>
                <w:rFonts w:ascii="Lucida Sans" w:hAnsi="Lucida Sans"/>
                <w:b/>
                <w:sz w:val="22"/>
                <w:szCs w:val="22"/>
              </w:rPr>
              <w:t>:</w:t>
            </w:r>
          </w:p>
          <w:p w14:paraId="07820865" w14:textId="57DDFF6B" w:rsidR="00727AC2" w:rsidRPr="00DF78DC" w:rsidRDefault="00A42A69" w:rsidP="00727AC2">
            <w:pPr>
              <w:rPr>
                <w:rFonts w:ascii="Lucida Sans" w:hAnsi="Lucida Sans"/>
                <w:sz w:val="20"/>
                <w:szCs w:val="20"/>
              </w:rPr>
            </w:pPr>
            <w:r w:rsidRPr="00DF78DC">
              <w:rPr>
                <w:rFonts w:ascii="Lucida Sans" w:hAnsi="Lucida Sans"/>
                <w:sz w:val="20"/>
                <w:szCs w:val="20"/>
              </w:rPr>
              <w:t>This text tells the story of a girl travelling</w:t>
            </w:r>
            <w:r w:rsidR="00C6175F" w:rsidRPr="00DF78DC">
              <w:rPr>
                <w:rFonts w:ascii="Lucida Sans" w:hAnsi="Lucida Sans"/>
                <w:sz w:val="20"/>
                <w:szCs w:val="20"/>
              </w:rPr>
              <w:t xml:space="preserve"> from England to meet her father in the Plymouth Colony.</w:t>
            </w:r>
            <w:r w:rsidRPr="00DF78DC">
              <w:rPr>
                <w:rFonts w:ascii="Lucida Sans" w:hAnsi="Lucida Sans"/>
                <w:sz w:val="20"/>
                <w:szCs w:val="20"/>
              </w:rPr>
              <w:t xml:space="preserve"> </w:t>
            </w:r>
            <w:r w:rsidR="002855AB" w:rsidRPr="00DF78DC">
              <w:rPr>
                <w:rFonts w:ascii="Lucida Sans" w:hAnsi="Lucida Sans"/>
                <w:sz w:val="20"/>
                <w:szCs w:val="20"/>
              </w:rPr>
              <w:t>Samuel’s family also travelled across the</w:t>
            </w:r>
            <w:r w:rsidR="00C67A0F" w:rsidRPr="00DF78DC">
              <w:rPr>
                <w:rFonts w:ascii="Lucida Sans" w:hAnsi="Lucida Sans"/>
                <w:sz w:val="20"/>
                <w:szCs w:val="20"/>
              </w:rPr>
              <w:t xml:space="preserve"> ocean on a boat. Sarah relationship with her parents and life in the new colony is similar to Samuel’s. </w:t>
            </w:r>
            <w:r w:rsidR="002855AB" w:rsidRPr="00DF78DC">
              <w:rPr>
                <w:rFonts w:ascii="Lucida Sans" w:hAnsi="Lucida Sans"/>
                <w:sz w:val="20"/>
                <w:szCs w:val="20"/>
              </w:rPr>
              <w:t xml:space="preserve"> </w:t>
            </w:r>
          </w:p>
          <w:p w14:paraId="44A560AE" w14:textId="09BABCB3" w:rsidR="00DF78DC" w:rsidRPr="00A42D95" w:rsidRDefault="00DF78DC" w:rsidP="000A5A65">
            <w:pPr>
              <w:rPr>
                <w:rFonts w:ascii="Lucida Sans" w:hAnsi="Lucida Sans"/>
                <w:i/>
                <w:sz w:val="22"/>
                <w:szCs w:val="22"/>
              </w:rPr>
            </w:pPr>
          </w:p>
        </w:tc>
      </w:tr>
    </w:tbl>
    <w:p w14:paraId="3680C672" w14:textId="77777777" w:rsidR="00FD64EE" w:rsidRDefault="00FD64EE">
      <w:pPr>
        <w:rPr>
          <w:rFonts w:ascii="Lucida Sans" w:hAnsi="Lucida Sans"/>
        </w:rPr>
      </w:pPr>
    </w:p>
    <w:p w14:paraId="5408FD76" w14:textId="36EDB652" w:rsidR="00DF78DC" w:rsidRDefault="00DF78DC">
      <w:pPr>
        <w:rPr>
          <w:rFonts w:ascii="Lucida Sans" w:hAnsi="Lucida Sans"/>
        </w:rPr>
      </w:pPr>
    </w:p>
    <w:p w14:paraId="5878418D" w14:textId="1877AF4B" w:rsidR="008227D0" w:rsidRDefault="008227D0">
      <w:pPr>
        <w:rPr>
          <w:rFonts w:ascii="Lucida Sans" w:hAnsi="Lucida Sans"/>
        </w:rPr>
      </w:pPr>
    </w:p>
    <w:p w14:paraId="428C8765" w14:textId="2432FB8B" w:rsidR="008227D0" w:rsidRDefault="008227D0">
      <w:pPr>
        <w:rPr>
          <w:rFonts w:ascii="Lucida Sans" w:hAnsi="Lucida Sans"/>
        </w:rPr>
      </w:pPr>
    </w:p>
    <w:p w14:paraId="77F08988" w14:textId="77777777" w:rsidR="00DF78DC" w:rsidRPr="00B33B90" w:rsidRDefault="00DF78DC">
      <w:pPr>
        <w:rPr>
          <w:rFonts w:ascii="Lucida Sans" w:hAnsi="Lucida Sans"/>
        </w:rPr>
      </w:pPr>
    </w:p>
    <w:tbl>
      <w:tblPr>
        <w:tblStyle w:val="TableGrid"/>
        <w:tblW w:w="14400" w:type="dxa"/>
        <w:tblInd w:w="108" w:type="dxa"/>
        <w:tblLook w:val="04A0" w:firstRow="1" w:lastRow="0" w:firstColumn="1" w:lastColumn="0" w:noHBand="0" w:noVBand="1"/>
      </w:tblPr>
      <w:tblGrid>
        <w:gridCol w:w="4410"/>
        <w:gridCol w:w="9990"/>
      </w:tblGrid>
      <w:tr w:rsidR="00727AC2" w:rsidRPr="00B33B90" w14:paraId="0FEB2597" w14:textId="77777777" w:rsidTr="00DF78DC">
        <w:trPr>
          <w:trHeight w:val="432"/>
        </w:trPr>
        <w:tc>
          <w:tcPr>
            <w:tcW w:w="14400" w:type="dxa"/>
            <w:gridSpan w:val="2"/>
            <w:shd w:val="clear" w:color="auto" w:fill="22A469"/>
            <w:vAlign w:val="center"/>
          </w:tcPr>
          <w:p w14:paraId="2C3532D0" w14:textId="23943E9E" w:rsidR="00727AC2" w:rsidRPr="00B33B90" w:rsidRDefault="00727AC2" w:rsidP="00DF78DC">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DF78DC">
        <w:tc>
          <w:tcPr>
            <w:tcW w:w="4410" w:type="dxa"/>
          </w:tcPr>
          <w:p w14:paraId="61C9CC46" w14:textId="607D47B5" w:rsidR="00A54FBF" w:rsidRDefault="00DF78DC">
            <w:pPr>
              <w:rPr>
                <w:rFonts w:ascii="Lucida Sans" w:hAnsi="Lucida Sans"/>
                <w:sz w:val="22"/>
                <w:szCs w:val="22"/>
              </w:rPr>
            </w:pPr>
            <w:r>
              <w:rPr>
                <w:rFonts w:ascii="Lucida Sans" w:hAnsi="Lucida Sans"/>
                <w:sz w:val="22"/>
                <w:szCs w:val="22"/>
              </w:rPr>
              <w:t xml:space="preserve">Make It </w:t>
            </w:r>
            <w:r w:rsidR="000A5A65">
              <w:rPr>
                <w:rFonts w:ascii="Lucida Sans" w:hAnsi="Lucida Sans"/>
                <w:sz w:val="22"/>
                <w:szCs w:val="22"/>
              </w:rPr>
              <w:t>at</w:t>
            </w:r>
            <w:r>
              <w:rPr>
                <w:rFonts w:ascii="Lucida Sans" w:hAnsi="Lucida Sans"/>
                <w:sz w:val="22"/>
                <w:szCs w:val="22"/>
              </w:rPr>
              <w:t xml:space="preserve"> Home</w:t>
            </w:r>
          </w:p>
          <w:p w14:paraId="2716F27B" w14:textId="366127CF" w:rsidR="00DF78DC" w:rsidRDefault="00DF78DC">
            <w:pPr>
              <w:rPr>
                <w:rFonts w:ascii="Lucida Sans" w:hAnsi="Lucida Sans"/>
                <w:sz w:val="22"/>
                <w:szCs w:val="22"/>
              </w:rPr>
            </w:pPr>
          </w:p>
          <w:p w14:paraId="6FD4A390" w14:textId="77777777" w:rsidR="00B11677" w:rsidRDefault="00C745D4" w:rsidP="00B11677">
            <w:pPr>
              <w:rPr>
                <w:rFonts w:ascii="Lucida Sans" w:hAnsi="Lucida Sans"/>
                <w:sz w:val="20"/>
                <w:szCs w:val="20"/>
                <w:u w:val="single"/>
              </w:rPr>
            </w:pPr>
            <w:hyperlink r:id="rId11" w:history="1">
              <w:r w:rsidR="00B11677" w:rsidRPr="006C67EA">
                <w:rPr>
                  <w:rStyle w:val="Hyperlink"/>
                  <w:rFonts w:ascii="Lucida Sans" w:hAnsi="Lucida Sans"/>
                  <w:sz w:val="20"/>
                  <w:szCs w:val="20"/>
                </w:rPr>
                <w:t>https://www.plimoth.org/learn/just-kids/make-it-home</w:t>
              </w:r>
            </w:hyperlink>
          </w:p>
          <w:p w14:paraId="084385AE" w14:textId="7E3493E4" w:rsidR="00B11677" w:rsidRPr="00B33B90" w:rsidRDefault="00B11677">
            <w:pPr>
              <w:rPr>
                <w:rFonts w:ascii="Lucida Sans" w:hAnsi="Lucida Sans"/>
                <w:sz w:val="22"/>
                <w:szCs w:val="22"/>
              </w:rPr>
            </w:pPr>
          </w:p>
        </w:tc>
        <w:tc>
          <w:tcPr>
            <w:tcW w:w="9990" w:type="dxa"/>
          </w:tcPr>
          <w:p w14:paraId="5A683D08" w14:textId="0230B644" w:rsidR="00727AC2" w:rsidRPr="00DF78DC" w:rsidRDefault="00727AC2">
            <w:pPr>
              <w:rPr>
                <w:rFonts w:ascii="Lucida Sans" w:hAnsi="Lucida Sans"/>
                <w:b/>
                <w:sz w:val="22"/>
                <w:szCs w:val="22"/>
              </w:rPr>
            </w:pPr>
            <w:r w:rsidRPr="00DF78DC">
              <w:rPr>
                <w:rFonts w:ascii="Lucida Sans" w:hAnsi="Lucida Sans"/>
                <w:b/>
                <w:sz w:val="22"/>
                <w:szCs w:val="22"/>
              </w:rPr>
              <w:t>Description/rationale for inclusion</w:t>
            </w:r>
            <w:r w:rsidR="00990B30" w:rsidRPr="00DF78DC">
              <w:rPr>
                <w:rFonts w:ascii="Lucida Sans" w:hAnsi="Lucida Sans"/>
                <w:b/>
                <w:sz w:val="22"/>
                <w:szCs w:val="22"/>
              </w:rPr>
              <w:t>:</w:t>
            </w:r>
          </w:p>
          <w:p w14:paraId="4B0DC508" w14:textId="3BD775E1" w:rsidR="00DB6E87" w:rsidRPr="00DF78DC" w:rsidRDefault="00DB6E87">
            <w:pPr>
              <w:rPr>
                <w:rFonts w:ascii="Lucida Sans" w:hAnsi="Lucida Sans"/>
                <w:sz w:val="20"/>
                <w:szCs w:val="20"/>
                <w:u w:val="single"/>
              </w:rPr>
            </w:pPr>
            <w:r w:rsidRPr="00DF78DC">
              <w:rPr>
                <w:rFonts w:ascii="Lucida Sans" w:hAnsi="Lucida Sans"/>
                <w:sz w:val="20"/>
                <w:szCs w:val="20"/>
              </w:rPr>
              <w:t>This website</w:t>
            </w:r>
            <w:r w:rsidR="00134914" w:rsidRPr="00DF78DC">
              <w:rPr>
                <w:rFonts w:ascii="Lucida Sans" w:hAnsi="Lucida Sans"/>
                <w:sz w:val="20"/>
                <w:szCs w:val="20"/>
              </w:rPr>
              <w:t xml:space="preserve"> explains a game</w:t>
            </w:r>
            <w:r w:rsidR="00DF78DC">
              <w:rPr>
                <w:rFonts w:ascii="Lucida Sans" w:hAnsi="Lucida Sans"/>
                <w:sz w:val="20"/>
                <w:szCs w:val="20"/>
              </w:rPr>
              <w:t>, Toss and Catch,</w:t>
            </w:r>
            <w:r w:rsidR="00225B1A">
              <w:rPr>
                <w:rFonts w:ascii="Lucida Sans" w:hAnsi="Lucida Sans"/>
                <w:sz w:val="20"/>
                <w:szCs w:val="20"/>
              </w:rPr>
              <w:t xml:space="preserve"> that Pilgrim</w:t>
            </w:r>
            <w:r w:rsidR="00134914" w:rsidRPr="00DF78DC">
              <w:rPr>
                <w:rFonts w:ascii="Lucida Sans" w:hAnsi="Lucida Sans"/>
                <w:sz w:val="20"/>
                <w:szCs w:val="20"/>
              </w:rPr>
              <w:t xml:space="preserve"> children may have played</w:t>
            </w:r>
            <w:r w:rsidRPr="00DF78DC">
              <w:rPr>
                <w:rFonts w:ascii="Lucida Sans" w:hAnsi="Lucida Sans"/>
                <w:sz w:val="20"/>
                <w:szCs w:val="20"/>
              </w:rPr>
              <w:t>. If the weather allows, consider playing outs</w:t>
            </w:r>
            <w:r w:rsidR="00225B1A">
              <w:rPr>
                <w:rFonts w:ascii="Lucida Sans" w:hAnsi="Lucida Sans"/>
                <w:sz w:val="20"/>
                <w:szCs w:val="20"/>
              </w:rPr>
              <w:t>ide games (like those found at</w:t>
            </w:r>
            <w:r w:rsidRPr="00DF78DC">
              <w:rPr>
                <w:rFonts w:ascii="Lucida Sans" w:hAnsi="Lucida Sans"/>
                <w:sz w:val="20"/>
                <w:szCs w:val="20"/>
              </w:rPr>
              <w:t xml:space="preserve"> </w:t>
            </w:r>
            <w:hyperlink r:id="rId12" w:history="1">
              <w:r w:rsidRPr="00DF78DC">
                <w:rPr>
                  <w:rStyle w:val="Hyperlink"/>
                  <w:rFonts w:ascii="Lucida Sans" w:hAnsi="Lucida Sans"/>
                  <w:sz w:val="20"/>
                  <w:szCs w:val="20"/>
                </w:rPr>
                <w:t>https://www.education.com/activity/article/Three_Outdoor_Pilgrm_Games/</w:t>
              </w:r>
            </w:hyperlink>
            <w:r w:rsidR="00225B1A" w:rsidRPr="00225B1A">
              <w:rPr>
                <w:rStyle w:val="Hyperlink"/>
                <w:rFonts w:ascii="Lucida Sans" w:hAnsi="Lucida Sans"/>
                <w:color w:val="auto"/>
                <w:sz w:val="20"/>
                <w:szCs w:val="20"/>
              </w:rPr>
              <w:t>)</w:t>
            </w:r>
            <w:r w:rsidR="00225B1A" w:rsidRPr="00225B1A">
              <w:rPr>
                <w:rFonts w:ascii="Lucida Sans" w:hAnsi="Lucida Sans"/>
                <w:sz w:val="20"/>
                <w:szCs w:val="20"/>
              </w:rPr>
              <w:t xml:space="preserve"> </w:t>
            </w:r>
            <w:r w:rsidRPr="00DF78DC">
              <w:rPr>
                <w:rFonts w:ascii="Lucida Sans" w:hAnsi="Lucida Sans"/>
                <w:sz w:val="20"/>
                <w:szCs w:val="20"/>
              </w:rPr>
              <w:t xml:space="preserve">instead. </w:t>
            </w:r>
          </w:p>
        </w:tc>
      </w:tr>
      <w:tr w:rsidR="00727AC2" w:rsidRPr="00B33B90" w14:paraId="171901A7" w14:textId="77777777" w:rsidTr="00DF78DC">
        <w:tc>
          <w:tcPr>
            <w:tcW w:w="4410" w:type="dxa"/>
          </w:tcPr>
          <w:p w14:paraId="5E331357" w14:textId="2A7724B1" w:rsidR="003D56E8" w:rsidRDefault="00DF78DC">
            <w:pPr>
              <w:rPr>
                <w:rFonts w:ascii="Lucida Sans" w:hAnsi="Lucida Sans"/>
                <w:sz w:val="22"/>
                <w:szCs w:val="22"/>
              </w:rPr>
            </w:pPr>
            <w:r>
              <w:rPr>
                <w:rFonts w:ascii="Lucida Sans" w:hAnsi="Lucida Sans"/>
                <w:sz w:val="22"/>
                <w:szCs w:val="22"/>
              </w:rPr>
              <w:t xml:space="preserve">Talk Like a </w:t>
            </w:r>
            <w:r w:rsidR="00225B1A">
              <w:rPr>
                <w:rFonts w:ascii="Lucida Sans" w:hAnsi="Lucida Sans"/>
                <w:sz w:val="22"/>
                <w:szCs w:val="22"/>
              </w:rPr>
              <w:t>Pilgrim</w:t>
            </w:r>
          </w:p>
          <w:p w14:paraId="281CDC8D" w14:textId="7645E88F" w:rsidR="00DF78DC" w:rsidRDefault="00DF78DC">
            <w:pPr>
              <w:rPr>
                <w:rFonts w:ascii="Lucida Sans" w:hAnsi="Lucida Sans"/>
                <w:sz w:val="22"/>
                <w:szCs w:val="22"/>
              </w:rPr>
            </w:pPr>
          </w:p>
          <w:p w14:paraId="47E49DC3" w14:textId="74AF0093" w:rsidR="003D56E8" w:rsidRPr="00DF78DC" w:rsidRDefault="00C745D4">
            <w:pPr>
              <w:rPr>
                <w:rFonts w:ascii="Lucida Sans" w:hAnsi="Lucida Sans"/>
                <w:sz w:val="20"/>
                <w:szCs w:val="20"/>
              </w:rPr>
            </w:pPr>
            <w:hyperlink r:id="rId13" w:history="1">
              <w:r w:rsidR="00DF78DC" w:rsidRPr="00DF78DC">
                <w:rPr>
                  <w:rStyle w:val="Hyperlink"/>
                  <w:rFonts w:ascii="Lucida Sans" w:hAnsi="Lucida Sans"/>
                  <w:sz w:val="20"/>
                  <w:szCs w:val="20"/>
                </w:rPr>
                <w:t>http://www.plimoth.org/learn/just-kids/talk-</w:t>
              </w:r>
              <w:r w:rsidR="00225B1A">
                <w:rPr>
                  <w:rStyle w:val="Hyperlink"/>
                  <w:rFonts w:ascii="Lucida Sans" w:hAnsi="Lucida Sans"/>
                  <w:sz w:val="20"/>
                  <w:szCs w:val="20"/>
                </w:rPr>
                <w:t>Pilgrim</w:t>
              </w:r>
            </w:hyperlink>
            <w:r w:rsidR="00DF78DC" w:rsidRPr="00DF78DC">
              <w:rPr>
                <w:rFonts w:ascii="Lucida Sans" w:hAnsi="Lucida Sans"/>
                <w:sz w:val="20"/>
                <w:szCs w:val="20"/>
              </w:rPr>
              <w:t xml:space="preserve"> </w:t>
            </w:r>
          </w:p>
        </w:tc>
        <w:tc>
          <w:tcPr>
            <w:tcW w:w="9990" w:type="dxa"/>
          </w:tcPr>
          <w:p w14:paraId="2584E57C" w14:textId="4EF36FA0" w:rsidR="00727AC2" w:rsidRPr="00DF78DC" w:rsidRDefault="00727AC2">
            <w:pPr>
              <w:rPr>
                <w:rFonts w:ascii="Lucida Sans" w:hAnsi="Lucida Sans"/>
                <w:b/>
                <w:sz w:val="22"/>
                <w:szCs w:val="22"/>
              </w:rPr>
            </w:pPr>
            <w:r w:rsidRPr="00DF78DC">
              <w:rPr>
                <w:rFonts w:ascii="Lucida Sans" w:hAnsi="Lucida Sans"/>
                <w:b/>
                <w:sz w:val="22"/>
                <w:szCs w:val="22"/>
              </w:rPr>
              <w:t>Description/rationale for inclusion</w:t>
            </w:r>
            <w:r w:rsidR="00990B30" w:rsidRPr="00DF78DC">
              <w:rPr>
                <w:rFonts w:ascii="Lucida Sans" w:hAnsi="Lucida Sans"/>
                <w:b/>
                <w:sz w:val="22"/>
                <w:szCs w:val="22"/>
              </w:rPr>
              <w:t>:</w:t>
            </w:r>
          </w:p>
          <w:p w14:paraId="5A49B9D7" w14:textId="77777777" w:rsidR="00D42169" w:rsidRDefault="004C1794" w:rsidP="00456C99">
            <w:pPr>
              <w:rPr>
                <w:rFonts w:ascii="Lucida Sans" w:hAnsi="Lucida Sans"/>
                <w:sz w:val="20"/>
                <w:szCs w:val="20"/>
              </w:rPr>
            </w:pPr>
            <w:r w:rsidRPr="00DF78DC">
              <w:rPr>
                <w:rFonts w:ascii="Lucida Sans" w:hAnsi="Lucida Sans"/>
                <w:sz w:val="20"/>
                <w:szCs w:val="20"/>
              </w:rPr>
              <w:t xml:space="preserve">This website has a list of common </w:t>
            </w:r>
            <w:r w:rsidR="00225B1A">
              <w:rPr>
                <w:rFonts w:ascii="Lucida Sans" w:hAnsi="Lucida Sans"/>
                <w:sz w:val="20"/>
                <w:szCs w:val="20"/>
              </w:rPr>
              <w:t>Pilgrim</w:t>
            </w:r>
            <w:r w:rsidRPr="00DF78DC">
              <w:rPr>
                <w:rFonts w:ascii="Lucida Sans" w:hAnsi="Lucida Sans"/>
                <w:sz w:val="20"/>
                <w:szCs w:val="20"/>
              </w:rPr>
              <w:t xml:space="preserve"> phrases. </w:t>
            </w:r>
            <w:r w:rsidR="00C1334A" w:rsidRPr="00DF78DC">
              <w:rPr>
                <w:rFonts w:ascii="Lucida Sans" w:hAnsi="Lucida Sans"/>
                <w:sz w:val="20"/>
                <w:szCs w:val="20"/>
              </w:rPr>
              <w:t>Start by encouraging</w:t>
            </w:r>
            <w:r w:rsidRPr="00DF78DC">
              <w:rPr>
                <w:rFonts w:ascii="Lucida Sans" w:hAnsi="Lucida Sans"/>
                <w:sz w:val="20"/>
                <w:szCs w:val="20"/>
              </w:rPr>
              <w:t xml:space="preserve"> students to</w:t>
            </w:r>
            <w:r w:rsidR="00225B1A">
              <w:rPr>
                <w:rFonts w:ascii="Lucida Sans" w:hAnsi="Lucida Sans"/>
                <w:sz w:val="20"/>
                <w:szCs w:val="20"/>
              </w:rPr>
              <w:t xml:space="preserve"> name a few of the “Pilgrim</w:t>
            </w:r>
            <w:r w:rsidR="00C1334A" w:rsidRPr="00DF78DC">
              <w:rPr>
                <w:rFonts w:ascii="Lucida Sans" w:hAnsi="Lucida Sans"/>
                <w:sz w:val="20"/>
                <w:szCs w:val="20"/>
              </w:rPr>
              <w:t xml:space="preserve"> words” they noticed in </w:t>
            </w:r>
            <w:r w:rsidR="00C1334A" w:rsidRPr="00DF78DC">
              <w:rPr>
                <w:rFonts w:ascii="Lucida Sans" w:hAnsi="Lucida Sans"/>
                <w:i/>
                <w:sz w:val="20"/>
                <w:szCs w:val="20"/>
              </w:rPr>
              <w:t>Samuel Eaton’s Day</w:t>
            </w:r>
            <w:r w:rsidR="00914536" w:rsidRPr="00DF78DC">
              <w:rPr>
                <w:rFonts w:ascii="Lucida Sans" w:hAnsi="Lucida Sans"/>
                <w:sz w:val="20"/>
                <w:szCs w:val="20"/>
              </w:rPr>
              <w:t xml:space="preserve"> and their </w:t>
            </w:r>
            <w:r w:rsidR="002C44AE" w:rsidRPr="00DF78DC">
              <w:rPr>
                <w:rFonts w:ascii="Lucida Sans" w:hAnsi="Lucida Sans"/>
                <w:sz w:val="20"/>
                <w:szCs w:val="20"/>
              </w:rPr>
              <w:t>equivalent in modern English. Then augment the list with words</w:t>
            </w:r>
            <w:r w:rsidR="00456C99">
              <w:rPr>
                <w:rFonts w:ascii="Lucida Sans" w:hAnsi="Lucida Sans"/>
                <w:sz w:val="20"/>
                <w:szCs w:val="20"/>
              </w:rPr>
              <w:t xml:space="preserve"> or phrases</w:t>
            </w:r>
            <w:r w:rsidR="002C44AE" w:rsidRPr="00DF78DC">
              <w:rPr>
                <w:rFonts w:ascii="Lucida Sans" w:hAnsi="Lucida Sans"/>
                <w:sz w:val="20"/>
                <w:szCs w:val="20"/>
              </w:rPr>
              <w:t xml:space="preserve"> from this website</w:t>
            </w:r>
            <w:r w:rsidR="00EA4B9E" w:rsidRPr="00DF78DC">
              <w:rPr>
                <w:rFonts w:ascii="Lucida Sans" w:hAnsi="Lucida Sans"/>
                <w:sz w:val="20"/>
                <w:szCs w:val="20"/>
              </w:rPr>
              <w:t>. Ask for two</w:t>
            </w:r>
            <w:r w:rsidR="002C44AE" w:rsidRPr="00DF78DC">
              <w:rPr>
                <w:rFonts w:ascii="Lucida Sans" w:hAnsi="Lucida Sans"/>
                <w:sz w:val="20"/>
                <w:szCs w:val="20"/>
              </w:rPr>
              <w:t xml:space="preserve"> volunteers to have a conversation using as many </w:t>
            </w:r>
            <w:r w:rsidR="00225B1A">
              <w:rPr>
                <w:rFonts w:ascii="Lucida Sans" w:hAnsi="Lucida Sans"/>
                <w:sz w:val="20"/>
                <w:szCs w:val="20"/>
              </w:rPr>
              <w:t>Pilgrim words as they can, o</w:t>
            </w:r>
            <w:r w:rsidR="00EA4B9E" w:rsidRPr="00DF78DC">
              <w:rPr>
                <w:rFonts w:ascii="Lucida Sans" w:hAnsi="Lucida Sans"/>
                <w:sz w:val="20"/>
                <w:szCs w:val="20"/>
              </w:rPr>
              <w:t>r set as</w:t>
            </w:r>
            <w:r w:rsidR="00A73B14" w:rsidRPr="00DF78DC">
              <w:rPr>
                <w:rFonts w:ascii="Lucida Sans" w:hAnsi="Lucida Sans"/>
                <w:sz w:val="20"/>
                <w:szCs w:val="20"/>
              </w:rPr>
              <w:t xml:space="preserve">ide </w:t>
            </w:r>
            <w:r w:rsidR="00456C99">
              <w:rPr>
                <w:rFonts w:ascii="Lucida Sans" w:hAnsi="Lucida Sans"/>
                <w:sz w:val="20"/>
                <w:szCs w:val="20"/>
              </w:rPr>
              <w:t>some time</w:t>
            </w:r>
            <w:r w:rsidR="00A73B14" w:rsidRPr="00DF78DC">
              <w:rPr>
                <w:rFonts w:ascii="Lucida Sans" w:hAnsi="Lucida Sans"/>
                <w:sz w:val="20"/>
                <w:szCs w:val="20"/>
              </w:rPr>
              <w:t xml:space="preserve"> when </w:t>
            </w:r>
            <w:r w:rsidR="00446D04" w:rsidRPr="00DF78DC">
              <w:rPr>
                <w:rFonts w:ascii="Lucida Sans" w:hAnsi="Lucida Sans"/>
                <w:sz w:val="20"/>
                <w:szCs w:val="20"/>
              </w:rPr>
              <w:t xml:space="preserve">students can use </w:t>
            </w:r>
            <w:r w:rsidR="00225B1A">
              <w:rPr>
                <w:rFonts w:ascii="Lucida Sans" w:hAnsi="Lucida Sans"/>
                <w:sz w:val="20"/>
                <w:szCs w:val="20"/>
              </w:rPr>
              <w:t>Pilgrim</w:t>
            </w:r>
            <w:r w:rsidR="00446D04" w:rsidRPr="00DF78DC">
              <w:rPr>
                <w:rFonts w:ascii="Lucida Sans" w:hAnsi="Lucida Sans"/>
                <w:sz w:val="20"/>
                <w:szCs w:val="20"/>
              </w:rPr>
              <w:t xml:space="preserve"> words as they go about the normal classroom routine</w:t>
            </w:r>
            <w:r w:rsidR="00456C99">
              <w:rPr>
                <w:rFonts w:ascii="Lucida Sans" w:hAnsi="Lucida Sans"/>
                <w:sz w:val="20"/>
                <w:szCs w:val="20"/>
              </w:rPr>
              <w:t>s</w:t>
            </w:r>
            <w:r w:rsidR="00446D04" w:rsidRPr="00DF78DC">
              <w:rPr>
                <w:rFonts w:ascii="Lucida Sans" w:hAnsi="Lucida Sans"/>
                <w:sz w:val="20"/>
                <w:szCs w:val="20"/>
              </w:rPr>
              <w:t xml:space="preserve">. </w:t>
            </w:r>
          </w:p>
          <w:p w14:paraId="2885263F" w14:textId="279A01F4" w:rsidR="00456C99" w:rsidRPr="00C1334A" w:rsidRDefault="00456C99" w:rsidP="00456C99">
            <w:pPr>
              <w:rPr>
                <w:rFonts w:ascii="Lucida Sans" w:hAnsi="Lucida Sans"/>
                <w:sz w:val="22"/>
                <w:szCs w:val="22"/>
              </w:rPr>
            </w:pPr>
          </w:p>
        </w:tc>
      </w:tr>
      <w:tr w:rsidR="00727AC2" w:rsidRPr="00B33B90" w14:paraId="36E0CED4" w14:textId="77777777" w:rsidTr="00DF78DC">
        <w:trPr>
          <w:trHeight w:val="432"/>
        </w:trPr>
        <w:tc>
          <w:tcPr>
            <w:tcW w:w="14400" w:type="dxa"/>
            <w:gridSpan w:val="2"/>
            <w:shd w:val="clear" w:color="auto" w:fill="22A469"/>
            <w:vAlign w:val="center"/>
          </w:tcPr>
          <w:p w14:paraId="605EFB70" w14:textId="20BE0E67" w:rsidR="00727AC2" w:rsidRPr="00B33B90" w:rsidRDefault="00DF78DC" w:rsidP="00DF78DC">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DF78DC">
        <w:tc>
          <w:tcPr>
            <w:tcW w:w="4410" w:type="dxa"/>
          </w:tcPr>
          <w:p w14:paraId="696B7E5E" w14:textId="5B05089C" w:rsidR="00E9055B" w:rsidRPr="00B33B90" w:rsidRDefault="00727AC2" w:rsidP="004508AC">
            <w:pPr>
              <w:rPr>
                <w:rFonts w:ascii="Lucida Sans" w:hAnsi="Lucida Sans"/>
                <w:sz w:val="22"/>
                <w:szCs w:val="22"/>
              </w:rPr>
            </w:pPr>
            <w:r w:rsidRPr="00B33B90">
              <w:rPr>
                <w:rFonts w:ascii="Lucida Sans" w:hAnsi="Lucida Sans"/>
                <w:sz w:val="22"/>
                <w:szCs w:val="22"/>
              </w:rPr>
              <w:t>Text Type 1:</w:t>
            </w:r>
            <w:r w:rsidR="00AA1C58">
              <w:rPr>
                <w:rFonts w:ascii="Lucida Sans" w:hAnsi="Lucida Sans"/>
                <w:sz w:val="22"/>
                <w:szCs w:val="22"/>
              </w:rPr>
              <w:t xml:space="preserve"> Information</w:t>
            </w:r>
            <w:r w:rsidR="00990B30">
              <w:rPr>
                <w:rFonts w:ascii="Lucida Sans" w:hAnsi="Lucida Sans"/>
                <w:sz w:val="22"/>
                <w:szCs w:val="22"/>
              </w:rPr>
              <w:t>al</w:t>
            </w:r>
          </w:p>
        </w:tc>
        <w:tc>
          <w:tcPr>
            <w:tcW w:w="9990" w:type="dxa"/>
          </w:tcPr>
          <w:p w14:paraId="07B62577" w14:textId="2985FCC1" w:rsidR="00727AC2" w:rsidRPr="00DF78DC" w:rsidRDefault="00727AC2" w:rsidP="004508AC">
            <w:pPr>
              <w:rPr>
                <w:rFonts w:ascii="Lucida Sans" w:hAnsi="Lucida Sans"/>
                <w:b/>
                <w:sz w:val="22"/>
                <w:szCs w:val="22"/>
              </w:rPr>
            </w:pPr>
            <w:r w:rsidRPr="00DF78DC">
              <w:rPr>
                <w:rFonts w:ascii="Lucida Sans" w:hAnsi="Lucida Sans"/>
                <w:b/>
                <w:sz w:val="22"/>
                <w:szCs w:val="22"/>
              </w:rPr>
              <w:t>Description of task</w:t>
            </w:r>
            <w:r w:rsidR="00990B30" w:rsidRPr="00DF78DC">
              <w:rPr>
                <w:rFonts w:ascii="Lucida Sans" w:hAnsi="Lucida Sans"/>
                <w:b/>
                <w:sz w:val="22"/>
                <w:szCs w:val="22"/>
              </w:rPr>
              <w:t>:</w:t>
            </w:r>
          </w:p>
          <w:p w14:paraId="4D521546" w14:textId="77777777" w:rsidR="00DF78DC" w:rsidRDefault="005A2ED4" w:rsidP="005A2ED4">
            <w:pPr>
              <w:rPr>
                <w:rFonts w:ascii="Lucida Sans" w:hAnsi="Lucida Sans"/>
                <w:sz w:val="20"/>
                <w:szCs w:val="20"/>
              </w:rPr>
            </w:pPr>
            <w:r w:rsidRPr="008973BD">
              <w:rPr>
                <w:rFonts w:ascii="Lucida Sans" w:hAnsi="Lucida Sans"/>
                <w:sz w:val="20"/>
                <w:szCs w:val="20"/>
              </w:rPr>
              <w:t xml:space="preserve">Write an “If you lived on a Pilgrim colony” teaching book. Use all that you have learned about pilgrims to write about what life would be like. </w:t>
            </w:r>
          </w:p>
          <w:p w14:paraId="5BDBD6CE" w14:textId="0CE65F36" w:rsidR="008973BD" w:rsidRPr="008973BD" w:rsidRDefault="008973BD" w:rsidP="005A2ED4">
            <w:pPr>
              <w:rPr>
                <w:rFonts w:ascii="Lucida Sans" w:hAnsi="Lucida Sans"/>
                <w:sz w:val="20"/>
                <w:szCs w:val="20"/>
              </w:rPr>
            </w:pPr>
          </w:p>
        </w:tc>
      </w:tr>
      <w:tr w:rsidR="00727AC2" w:rsidRPr="00B33B90" w14:paraId="523D28DE" w14:textId="77777777" w:rsidTr="007F1F85">
        <w:tc>
          <w:tcPr>
            <w:tcW w:w="4410" w:type="dxa"/>
            <w:tcBorders>
              <w:bottom w:val="single" w:sz="4" w:space="0" w:color="auto"/>
            </w:tcBorders>
          </w:tcPr>
          <w:p w14:paraId="2A53581E" w14:textId="6B7EE33D" w:rsidR="00727AC2" w:rsidRDefault="00727AC2" w:rsidP="004508AC">
            <w:pPr>
              <w:rPr>
                <w:rFonts w:ascii="Lucida Sans" w:hAnsi="Lucida Sans"/>
                <w:sz w:val="22"/>
                <w:szCs w:val="22"/>
              </w:rPr>
            </w:pPr>
            <w:r w:rsidRPr="00B33B90">
              <w:rPr>
                <w:rFonts w:ascii="Lucida Sans" w:hAnsi="Lucida Sans"/>
                <w:sz w:val="22"/>
                <w:szCs w:val="22"/>
              </w:rPr>
              <w:t>Text Type 2:</w:t>
            </w:r>
            <w:r w:rsidR="00704FE9">
              <w:rPr>
                <w:rFonts w:ascii="Lucida Sans" w:hAnsi="Lucida Sans"/>
                <w:sz w:val="22"/>
                <w:szCs w:val="22"/>
              </w:rPr>
              <w:t xml:space="preserve"> Opinion</w:t>
            </w:r>
          </w:p>
          <w:p w14:paraId="0FEE65A2" w14:textId="5F978A6C" w:rsidR="00DB6E87" w:rsidRPr="00B33B90" w:rsidRDefault="00DB6E87" w:rsidP="004508AC">
            <w:pPr>
              <w:rPr>
                <w:rFonts w:ascii="Lucida Sans" w:hAnsi="Lucida Sans"/>
                <w:sz w:val="22"/>
                <w:szCs w:val="22"/>
              </w:rPr>
            </w:pPr>
          </w:p>
        </w:tc>
        <w:tc>
          <w:tcPr>
            <w:tcW w:w="9990" w:type="dxa"/>
            <w:tcBorders>
              <w:bottom w:val="single" w:sz="4" w:space="0" w:color="auto"/>
            </w:tcBorders>
          </w:tcPr>
          <w:p w14:paraId="4062AFD1" w14:textId="2D2DED2A" w:rsidR="00727AC2" w:rsidRPr="00DF78DC" w:rsidRDefault="00727AC2" w:rsidP="004508AC">
            <w:pPr>
              <w:rPr>
                <w:rFonts w:ascii="Lucida Sans" w:hAnsi="Lucida Sans"/>
                <w:b/>
                <w:sz w:val="22"/>
                <w:szCs w:val="22"/>
              </w:rPr>
            </w:pPr>
            <w:r w:rsidRPr="00DF78DC">
              <w:rPr>
                <w:rFonts w:ascii="Lucida Sans" w:hAnsi="Lucida Sans"/>
                <w:b/>
                <w:sz w:val="22"/>
                <w:szCs w:val="22"/>
              </w:rPr>
              <w:t>Description of task</w:t>
            </w:r>
            <w:r w:rsidR="00923943" w:rsidRPr="00DF78DC">
              <w:rPr>
                <w:rFonts w:ascii="Lucida Sans" w:hAnsi="Lucida Sans"/>
                <w:b/>
                <w:sz w:val="22"/>
                <w:szCs w:val="22"/>
              </w:rPr>
              <w:t>:</w:t>
            </w:r>
          </w:p>
          <w:p w14:paraId="25EFCA23" w14:textId="596B62E4" w:rsidR="006C49A3" w:rsidRPr="00DF78DC" w:rsidRDefault="006C49A3" w:rsidP="004508AC">
            <w:pPr>
              <w:rPr>
                <w:rFonts w:ascii="Lucida Sans" w:hAnsi="Lucida Sans"/>
                <w:sz w:val="20"/>
                <w:szCs w:val="20"/>
              </w:rPr>
            </w:pPr>
            <w:r w:rsidRPr="00DF78DC">
              <w:rPr>
                <w:rFonts w:ascii="Lucida Sans" w:hAnsi="Lucida Sans"/>
                <w:sz w:val="20"/>
                <w:szCs w:val="20"/>
              </w:rPr>
              <w:t xml:space="preserve">Imagine you </w:t>
            </w:r>
            <w:r w:rsidR="007A6367" w:rsidRPr="00DF78DC">
              <w:rPr>
                <w:rFonts w:ascii="Lucida Sans" w:hAnsi="Lucida Sans"/>
                <w:sz w:val="20"/>
                <w:szCs w:val="20"/>
              </w:rPr>
              <w:t xml:space="preserve">travel back in time and live in a </w:t>
            </w:r>
            <w:r w:rsidR="00225B1A">
              <w:rPr>
                <w:rFonts w:ascii="Lucida Sans" w:hAnsi="Lucida Sans"/>
                <w:sz w:val="20"/>
                <w:szCs w:val="20"/>
              </w:rPr>
              <w:t>Pilgrim</w:t>
            </w:r>
            <w:r w:rsidR="007A6367" w:rsidRPr="00DF78DC">
              <w:rPr>
                <w:rFonts w:ascii="Lucida Sans" w:hAnsi="Lucida Sans"/>
                <w:sz w:val="20"/>
                <w:szCs w:val="20"/>
              </w:rPr>
              <w:t xml:space="preserve"> colony for a week</w:t>
            </w:r>
            <w:r w:rsidRPr="00DF78DC">
              <w:rPr>
                <w:rFonts w:ascii="Lucida Sans" w:hAnsi="Lucida Sans"/>
                <w:sz w:val="20"/>
                <w:szCs w:val="20"/>
              </w:rPr>
              <w:t xml:space="preserve">. </w:t>
            </w:r>
            <w:r w:rsidR="00E40BE0" w:rsidRPr="00DF78DC">
              <w:rPr>
                <w:rFonts w:ascii="Lucida Sans" w:hAnsi="Lucida Sans"/>
                <w:sz w:val="20"/>
                <w:szCs w:val="20"/>
              </w:rPr>
              <w:t xml:space="preserve">What parts </w:t>
            </w:r>
            <w:r w:rsidRPr="00DF78DC">
              <w:rPr>
                <w:rFonts w:ascii="Lucida Sans" w:hAnsi="Lucida Sans"/>
                <w:sz w:val="20"/>
                <w:szCs w:val="20"/>
              </w:rPr>
              <w:t xml:space="preserve">of your life </w:t>
            </w:r>
            <w:r w:rsidR="00E40BE0" w:rsidRPr="00DF78DC">
              <w:rPr>
                <w:rFonts w:ascii="Lucida Sans" w:hAnsi="Lucida Sans"/>
                <w:sz w:val="20"/>
                <w:szCs w:val="20"/>
              </w:rPr>
              <w:t xml:space="preserve">would </w:t>
            </w:r>
            <w:r w:rsidRPr="00DF78DC">
              <w:rPr>
                <w:rFonts w:ascii="Lucida Sans" w:hAnsi="Lucida Sans"/>
                <w:sz w:val="20"/>
                <w:szCs w:val="20"/>
              </w:rPr>
              <w:t>you enjoy? What parts would you not enjoy?</w:t>
            </w:r>
            <w:r w:rsidR="00E40BE0" w:rsidRPr="00DF78DC">
              <w:rPr>
                <w:rFonts w:ascii="Lucida Sans" w:hAnsi="Lucida Sans"/>
                <w:sz w:val="20"/>
                <w:szCs w:val="20"/>
              </w:rPr>
              <w:t xml:space="preserve"> </w:t>
            </w:r>
            <w:r w:rsidRPr="00DF78DC">
              <w:rPr>
                <w:rFonts w:ascii="Lucida Sans" w:hAnsi="Lucida Sans"/>
                <w:sz w:val="20"/>
                <w:szCs w:val="20"/>
              </w:rPr>
              <w:t xml:space="preserve">Overall, do you think you would be happy as a </w:t>
            </w:r>
            <w:r w:rsidR="00225B1A">
              <w:rPr>
                <w:rFonts w:ascii="Lucida Sans" w:hAnsi="Lucida Sans"/>
                <w:sz w:val="20"/>
                <w:szCs w:val="20"/>
              </w:rPr>
              <w:t>Pilgrim</w:t>
            </w:r>
            <w:r w:rsidRPr="00DF78DC">
              <w:rPr>
                <w:rFonts w:ascii="Lucida Sans" w:hAnsi="Lucida Sans"/>
                <w:sz w:val="20"/>
                <w:szCs w:val="20"/>
              </w:rPr>
              <w:t xml:space="preserve"> child?</w:t>
            </w:r>
            <w:r w:rsidR="00456C99">
              <w:rPr>
                <w:rFonts w:ascii="Lucida Sans" w:hAnsi="Lucida Sans"/>
                <w:sz w:val="20"/>
                <w:szCs w:val="20"/>
              </w:rPr>
              <w:t xml:space="preserve"> </w:t>
            </w:r>
          </w:p>
          <w:p w14:paraId="47BDAA5A" w14:textId="0A33903B" w:rsidR="000A1646" w:rsidRPr="00B33B90" w:rsidRDefault="000A1646" w:rsidP="004508AC">
            <w:pPr>
              <w:rPr>
                <w:rFonts w:ascii="Lucida Sans" w:hAnsi="Lucida Sans"/>
                <w:sz w:val="22"/>
                <w:szCs w:val="22"/>
              </w:rPr>
            </w:pPr>
          </w:p>
        </w:tc>
      </w:tr>
      <w:tr w:rsidR="007F1F85" w:rsidRPr="00B33B90" w14:paraId="60C658E4" w14:textId="77777777" w:rsidTr="007F1F85">
        <w:tc>
          <w:tcPr>
            <w:tcW w:w="14400" w:type="dxa"/>
            <w:gridSpan w:val="2"/>
            <w:tcBorders>
              <w:top w:val="single" w:sz="4" w:space="0" w:color="auto"/>
              <w:left w:val="nil"/>
              <w:bottom w:val="nil"/>
              <w:right w:val="nil"/>
            </w:tcBorders>
          </w:tcPr>
          <w:p w14:paraId="2BEA90EB" w14:textId="793D155F" w:rsidR="007F1F85" w:rsidRPr="00DF78DC" w:rsidRDefault="007F1F85" w:rsidP="004508AC">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8973BD">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B6038C" w14:textId="77777777" w:rsidR="00C745D4" w:rsidRDefault="00C745D4" w:rsidP="00200A83">
      <w:pPr>
        <w:spacing w:after="0" w:line="240" w:lineRule="auto"/>
      </w:pPr>
      <w:r>
        <w:separator/>
      </w:r>
    </w:p>
  </w:endnote>
  <w:endnote w:type="continuationSeparator" w:id="0">
    <w:p w14:paraId="456DCAAF" w14:textId="77777777" w:rsidR="00C745D4" w:rsidRDefault="00C745D4"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67460" w14:textId="0B2B35EB" w:rsidR="008973BD" w:rsidRDefault="008973BD" w:rsidP="008973BD">
    <w:pPr>
      <w:pStyle w:val="Footer"/>
      <w:jc w:val="center"/>
    </w:pPr>
    <w:r w:rsidRPr="00732FB3">
      <w:rPr>
        <w:noProof/>
      </w:rPr>
      <w:drawing>
        <wp:inline distT="0" distB="0" distL="0" distR="0" wp14:anchorId="13C02A20" wp14:editId="4E1CD87A">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399FCF" w14:textId="77777777" w:rsidR="00C745D4" w:rsidRDefault="00C745D4" w:rsidP="00200A83">
      <w:pPr>
        <w:spacing w:after="0" w:line="240" w:lineRule="auto"/>
      </w:pPr>
      <w:r>
        <w:separator/>
      </w:r>
    </w:p>
  </w:footnote>
  <w:footnote w:type="continuationSeparator" w:id="0">
    <w:p w14:paraId="3CB676F2" w14:textId="77777777" w:rsidR="00C745D4" w:rsidRDefault="00C745D4"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304DB" w14:textId="77777777" w:rsidR="0021683C" w:rsidRDefault="0021683C" w:rsidP="0021683C">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13482A3A" w:rsidR="00EF0B4E" w:rsidRPr="00B33B90" w:rsidRDefault="0021683C"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EF0B4E">
      <w:rPr>
        <w:rFonts w:ascii="Lucida Sans" w:eastAsia="Cambria" w:hAnsi="Lucida Sans" w:cs="Cambria"/>
      </w:rPr>
      <w:t xml:space="preserve">Text: </w:t>
    </w:r>
    <w:r w:rsidR="00EF0B4E" w:rsidRPr="00DF78DC">
      <w:rPr>
        <w:rFonts w:ascii="Lucida Sans" w:eastAsia="Cambria" w:hAnsi="Lucida Sans" w:cs="Cambria"/>
      </w:rPr>
      <w:t>Samuel Eaton’s Day</w:t>
    </w:r>
    <w:r w:rsidR="00990B30">
      <w:rPr>
        <w:rFonts w:ascii="Lucida Sans" w:eastAsia="Cambria" w:hAnsi="Lucida Sans" w:cs="Cambria"/>
      </w:rPr>
      <w:t xml:space="preserve"> </w:t>
    </w:r>
    <w:r w:rsidR="00DF78DC">
      <w:rPr>
        <w:rFonts w:ascii="Lucida Sans" w:eastAsia="Cambria" w:hAnsi="Lucida Sans" w:cs="Cambria"/>
      </w:rPr>
      <w:t xml:space="preserve">| </w:t>
    </w:r>
    <w:r w:rsidR="00EF0B4E" w:rsidRPr="00B33B90">
      <w:rPr>
        <w:rFonts w:ascii="Lucida Sans" w:eastAsia="Cambria" w:hAnsi="Lucida Sans" w:cs="Cambria"/>
      </w:rPr>
      <w:t>Grade:</w:t>
    </w:r>
    <w:r w:rsidR="00EF0B4E">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5"/>
  </w:num>
  <w:num w:numId="8">
    <w:abstractNumId w:val="10"/>
  </w:num>
  <w:num w:numId="9">
    <w:abstractNumId w:val="4"/>
  </w:num>
  <w:num w:numId="10">
    <w:abstractNumId w:val="3"/>
  </w:num>
  <w:num w:numId="11">
    <w:abstractNumId w:val="12"/>
  </w:num>
  <w:num w:numId="12">
    <w:abstractNumId w:val="13"/>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132F3"/>
    <w:rsid w:val="000161C4"/>
    <w:rsid w:val="0002125B"/>
    <w:rsid w:val="00031B2D"/>
    <w:rsid w:val="0004054F"/>
    <w:rsid w:val="00064817"/>
    <w:rsid w:val="000A1646"/>
    <w:rsid w:val="000A5A65"/>
    <w:rsid w:val="000D6B45"/>
    <w:rsid w:val="000E4362"/>
    <w:rsid w:val="000F20CE"/>
    <w:rsid w:val="000F680D"/>
    <w:rsid w:val="0012629D"/>
    <w:rsid w:val="00134914"/>
    <w:rsid w:val="0013555E"/>
    <w:rsid w:val="00151230"/>
    <w:rsid w:val="00157FDD"/>
    <w:rsid w:val="001654F3"/>
    <w:rsid w:val="001737BF"/>
    <w:rsid w:val="00182D40"/>
    <w:rsid w:val="001A6D85"/>
    <w:rsid w:val="001B1B03"/>
    <w:rsid w:val="001C2576"/>
    <w:rsid w:val="001C5DCB"/>
    <w:rsid w:val="001F0FC8"/>
    <w:rsid w:val="00200A83"/>
    <w:rsid w:val="00202D28"/>
    <w:rsid w:val="00203FF1"/>
    <w:rsid w:val="0021601A"/>
    <w:rsid w:val="0021683C"/>
    <w:rsid w:val="00225B1A"/>
    <w:rsid w:val="00234994"/>
    <w:rsid w:val="00264485"/>
    <w:rsid w:val="00282088"/>
    <w:rsid w:val="002855AB"/>
    <w:rsid w:val="00297D58"/>
    <w:rsid w:val="002A5ABC"/>
    <w:rsid w:val="002C218A"/>
    <w:rsid w:val="002C44AE"/>
    <w:rsid w:val="002F65C3"/>
    <w:rsid w:val="00301041"/>
    <w:rsid w:val="003024BA"/>
    <w:rsid w:val="003110B4"/>
    <w:rsid w:val="0035171A"/>
    <w:rsid w:val="003712C5"/>
    <w:rsid w:val="003741AC"/>
    <w:rsid w:val="00376FC1"/>
    <w:rsid w:val="003838FE"/>
    <w:rsid w:val="0039101C"/>
    <w:rsid w:val="003B6411"/>
    <w:rsid w:val="003D56E8"/>
    <w:rsid w:val="003E220B"/>
    <w:rsid w:val="003E7B20"/>
    <w:rsid w:val="00404ABA"/>
    <w:rsid w:val="004119E7"/>
    <w:rsid w:val="00446D04"/>
    <w:rsid w:val="004508AC"/>
    <w:rsid w:val="00456C99"/>
    <w:rsid w:val="00472E2A"/>
    <w:rsid w:val="00490BDC"/>
    <w:rsid w:val="00495608"/>
    <w:rsid w:val="004C1794"/>
    <w:rsid w:val="004C4225"/>
    <w:rsid w:val="004D68B3"/>
    <w:rsid w:val="004D7157"/>
    <w:rsid w:val="004E0812"/>
    <w:rsid w:val="00516534"/>
    <w:rsid w:val="00520227"/>
    <w:rsid w:val="005278A7"/>
    <w:rsid w:val="0053111A"/>
    <w:rsid w:val="00533363"/>
    <w:rsid w:val="0056345E"/>
    <w:rsid w:val="005845DD"/>
    <w:rsid w:val="00592175"/>
    <w:rsid w:val="005A2CC7"/>
    <w:rsid w:val="005A2ED4"/>
    <w:rsid w:val="005A7100"/>
    <w:rsid w:val="005B656A"/>
    <w:rsid w:val="005E4018"/>
    <w:rsid w:val="00622D6C"/>
    <w:rsid w:val="006247CC"/>
    <w:rsid w:val="00631AA3"/>
    <w:rsid w:val="00660B39"/>
    <w:rsid w:val="006B0555"/>
    <w:rsid w:val="006B250A"/>
    <w:rsid w:val="006C49A3"/>
    <w:rsid w:val="006C66F6"/>
    <w:rsid w:val="00704FE9"/>
    <w:rsid w:val="00727AC2"/>
    <w:rsid w:val="00777225"/>
    <w:rsid w:val="00781076"/>
    <w:rsid w:val="00790EA0"/>
    <w:rsid w:val="007A6367"/>
    <w:rsid w:val="007A6712"/>
    <w:rsid w:val="007C7575"/>
    <w:rsid w:val="007F1F85"/>
    <w:rsid w:val="008054E3"/>
    <w:rsid w:val="008227D0"/>
    <w:rsid w:val="00860BC1"/>
    <w:rsid w:val="00863FA7"/>
    <w:rsid w:val="00872B1D"/>
    <w:rsid w:val="008907B6"/>
    <w:rsid w:val="00890CF1"/>
    <w:rsid w:val="00893496"/>
    <w:rsid w:val="008973BD"/>
    <w:rsid w:val="008A1D51"/>
    <w:rsid w:val="008A3AA7"/>
    <w:rsid w:val="008A4D9F"/>
    <w:rsid w:val="008B0E6F"/>
    <w:rsid w:val="008B2B6F"/>
    <w:rsid w:val="008B6681"/>
    <w:rsid w:val="008D7FD7"/>
    <w:rsid w:val="008E5118"/>
    <w:rsid w:val="008E68D2"/>
    <w:rsid w:val="00914536"/>
    <w:rsid w:val="00915BD7"/>
    <w:rsid w:val="00923943"/>
    <w:rsid w:val="00932A1C"/>
    <w:rsid w:val="00954B76"/>
    <w:rsid w:val="0097634E"/>
    <w:rsid w:val="00990B30"/>
    <w:rsid w:val="009A78CD"/>
    <w:rsid w:val="009C4913"/>
    <w:rsid w:val="009D4CBA"/>
    <w:rsid w:val="009E230B"/>
    <w:rsid w:val="00A11FD5"/>
    <w:rsid w:val="00A262F9"/>
    <w:rsid w:val="00A42A69"/>
    <w:rsid w:val="00A42D95"/>
    <w:rsid w:val="00A52953"/>
    <w:rsid w:val="00A530C2"/>
    <w:rsid w:val="00A54FBF"/>
    <w:rsid w:val="00A73B14"/>
    <w:rsid w:val="00A77BF5"/>
    <w:rsid w:val="00A81B5F"/>
    <w:rsid w:val="00A9764E"/>
    <w:rsid w:val="00AA1C58"/>
    <w:rsid w:val="00AC0E14"/>
    <w:rsid w:val="00AC3F10"/>
    <w:rsid w:val="00AC5B02"/>
    <w:rsid w:val="00AF572E"/>
    <w:rsid w:val="00B11677"/>
    <w:rsid w:val="00B13BEA"/>
    <w:rsid w:val="00B33B90"/>
    <w:rsid w:val="00B44A7C"/>
    <w:rsid w:val="00B462F1"/>
    <w:rsid w:val="00B62017"/>
    <w:rsid w:val="00B64C77"/>
    <w:rsid w:val="00B854E9"/>
    <w:rsid w:val="00BA3A46"/>
    <w:rsid w:val="00BA5716"/>
    <w:rsid w:val="00BB118A"/>
    <w:rsid w:val="00BD5A11"/>
    <w:rsid w:val="00BE2697"/>
    <w:rsid w:val="00BE6315"/>
    <w:rsid w:val="00BF32A6"/>
    <w:rsid w:val="00C1334A"/>
    <w:rsid w:val="00C250E8"/>
    <w:rsid w:val="00C34474"/>
    <w:rsid w:val="00C45CA0"/>
    <w:rsid w:val="00C6175F"/>
    <w:rsid w:val="00C67A0F"/>
    <w:rsid w:val="00C745D4"/>
    <w:rsid w:val="00C74AE3"/>
    <w:rsid w:val="00C91656"/>
    <w:rsid w:val="00CA4846"/>
    <w:rsid w:val="00CD049F"/>
    <w:rsid w:val="00CD0FC6"/>
    <w:rsid w:val="00CD6C30"/>
    <w:rsid w:val="00CE58DE"/>
    <w:rsid w:val="00D146AA"/>
    <w:rsid w:val="00D30356"/>
    <w:rsid w:val="00D40C19"/>
    <w:rsid w:val="00D42169"/>
    <w:rsid w:val="00D43FDB"/>
    <w:rsid w:val="00D52E9D"/>
    <w:rsid w:val="00D75467"/>
    <w:rsid w:val="00D9201C"/>
    <w:rsid w:val="00DB140A"/>
    <w:rsid w:val="00DB3108"/>
    <w:rsid w:val="00DB6E87"/>
    <w:rsid w:val="00DB76D4"/>
    <w:rsid w:val="00DC1547"/>
    <w:rsid w:val="00DC1C32"/>
    <w:rsid w:val="00DD3D29"/>
    <w:rsid w:val="00DE3B8A"/>
    <w:rsid w:val="00DF2C2A"/>
    <w:rsid w:val="00DF78DC"/>
    <w:rsid w:val="00E26C9E"/>
    <w:rsid w:val="00E3166C"/>
    <w:rsid w:val="00E3755B"/>
    <w:rsid w:val="00E40BE0"/>
    <w:rsid w:val="00E4410F"/>
    <w:rsid w:val="00E45A54"/>
    <w:rsid w:val="00E61FDB"/>
    <w:rsid w:val="00E641BF"/>
    <w:rsid w:val="00E71BB3"/>
    <w:rsid w:val="00E812B2"/>
    <w:rsid w:val="00E9055B"/>
    <w:rsid w:val="00E91A02"/>
    <w:rsid w:val="00EA20BE"/>
    <w:rsid w:val="00EA4B9E"/>
    <w:rsid w:val="00EB11D6"/>
    <w:rsid w:val="00ED2BB3"/>
    <w:rsid w:val="00EE0829"/>
    <w:rsid w:val="00EF0B4E"/>
    <w:rsid w:val="00F07A5D"/>
    <w:rsid w:val="00F249E4"/>
    <w:rsid w:val="00F266CF"/>
    <w:rsid w:val="00F43FC5"/>
    <w:rsid w:val="00F55317"/>
    <w:rsid w:val="00F726C5"/>
    <w:rsid w:val="00FB44FE"/>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paragraph" w:styleId="NormalWeb">
    <w:name w:val="Normal (Web)"/>
    <w:basedOn w:val="Normal"/>
    <w:uiPriority w:val="99"/>
    <w:semiHidden/>
    <w:unhideWhenUsed/>
    <w:rsid w:val="00F266C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64/samuel-eaton-s-day" TargetMode="External"/><Relationship Id="rId13" Type="http://schemas.openxmlformats.org/officeDocument/2006/relationships/hyperlink" Target="http://www.plimoth.org/learn/just-kids/talk-pilgrim"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education.com/activity/article/Three_Outdoor_Pilgrm_Game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limoth.org/learn/just-kids/make-it-hom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az-plus.com/books/leveled-books/book/?id=829&amp;lang=English" TargetMode="External"/><Relationship Id="rId4" Type="http://schemas.openxmlformats.org/officeDocument/2006/relationships/webSettings" Target="webSettings.xml"/><Relationship Id="rId9" Type="http://schemas.openxmlformats.org/officeDocument/2006/relationships/hyperlink" Target="https://www.readworks.org/article/How-Did-Pilgrim-Children-Live/dbf99ff0-f3cf-46b9-bde1-1164d195edf7"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789</Words>
  <Characters>4166</Characters>
  <Application>Microsoft Office Word</Application>
  <DocSecurity>0</DocSecurity>
  <Lines>143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2018-02-08T18:12:00Z</dcterms:created>
  <dcterms:modified xsi:type="dcterms:W3CDTF">2018-02-09T17:19:00Z</dcterms:modified>
</cp:coreProperties>
</file>